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 w14:paraId="3D32D2C9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Pr="00C37FE1" w:rsidR="00C37FE1" w:rsidP="00C37FE1" w:rsidRDefault="006236A4" w14:paraId="61CD4B8C" w14:textId="471BE327">
      <w:r>
        <w:t>Hierbij bied ik u aan, mede namens de minister-president, het verslag van de Europese Raad van</w:t>
      </w:r>
      <w:bookmarkStart w:name="_GoBack" w:id="2"/>
      <w:bookmarkEnd w:id="2"/>
      <w:r>
        <w:t xml:space="preserve"> 15 december 2016.</w:t>
      </w:r>
      <w:r w:rsidR="002D4824">
        <w:t xml:space="preserve"> </w:t>
      </w:r>
    </w:p>
    <w:p w:rsidR="00C37FE1" w:rsidP="00C37FE1" w:rsidRDefault="006236A4" w14:paraId="1BD83498" w14:textId="77777777">
      <w:bookmarkStart w:name="bm_txtend" w:id="3"/>
      <w:r>
        <w:br/>
      </w:r>
      <w:r>
        <w:br/>
      </w:r>
      <w:r>
        <w:br/>
      </w:r>
      <w:bookmarkEnd w:id="3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6236A4" w14:paraId="792FFF1C" w14:textId="77777777">
        <w:tc>
          <w:tcPr>
            <w:tcW w:w="4500" w:type="pct"/>
          </w:tcPr>
          <w:p w:rsidRPr="00C37FE1" w:rsidR="002F6C89" w:rsidP="002F6C89" w:rsidRDefault="006236A4" w14:paraId="506672ED" w14:textId="77777777">
            <w:bookmarkStart w:name="bm_groet" w:id="4"/>
            <w:r>
              <w:t>De Minister van Buitenlandse Zaken,</w:t>
            </w:r>
            <w:bookmarkEnd w:id="4"/>
          </w:p>
        </w:tc>
        <w:tc>
          <w:tcPr>
            <w:tcW w:w="2500" w:type="pct"/>
          </w:tcPr>
          <w:p w:rsidRPr="00C37FE1" w:rsidR="002F6C89" w:rsidP="002F6C89" w:rsidRDefault="006236A4" w14:paraId="0553C16C" w14:textId="77777777">
            <w:bookmarkStart w:name="bm_groetam" w:id="5"/>
            <w:r>
              <w:t xml:space="preserve"> </w:t>
            </w:r>
            <w:bookmarkEnd w:id="5"/>
          </w:p>
        </w:tc>
      </w:tr>
      <w:tr w:rsidRPr="00C37FE1" w:rsidR="004B0BDA" w:rsidTr="006236A4" w14:paraId="434BE9F3" w14:textId="77777777">
        <w:tc>
          <w:tcPr>
            <w:tcW w:w="4500" w:type="pct"/>
          </w:tcPr>
          <w:p w:rsidR="006236A4" w:rsidP="002F6C89" w:rsidRDefault="006236A4" w14:paraId="415ABBD3" w14:textId="77777777">
            <w:bookmarkStart w:name="bm_groet1" w:id="6"/>
          </w:p>
          <w:p w:rsidR="006236A4" w:rsidP="002F6C89" w:rsidRDefault="006236A4" w14:paraId="50E461A5" w14:textId="77777777"/>
          <w:p w:rsidR="006236A4" w:rsidP="002F6C89" w:rsidRDefault="006236A4" w14:paraId="6482E888" w14:textId="77777777"/>
          <w:p w:rsidR="006236A4" w:rsidP="002F6C89" w:rsidRDefault="006236A4" w14:paraId="0D1F9156" w14:textId="77777777"/>
          <w:p w:rsidRPr="00C37FE1" w:rsidR="004B0BDA" w:rsidP="002F6C89" w:rsidRDefault="006236A4" w14:paraId="0F174140" w14:textId="77777777">
            <w:r>
              <w:t>Bert Koenders</w:t>
            </w:r>
            <w:bookmarkEnd w:id="6"/>
          </w:p>
        </w:tc>
        <w:tc>
          <w:tcPr>
            <w:tcW w:w="2500" w:type="pct"/>
          </w:tcPr>
          <w:p w:rsidRPr="00C37FE1" w:rsidR="004B0BDA" w:rsidP="002F6C89" w:rsidRDefault="006236A4" w14:paraId="0A2EDFC9" w14:textId="77777777">
            <w:bookmarkStart w:name="bm_groetam1" w:id="7"/>
            <w:r>
              <w:t xml:space="preserve"> </w:t>
            </w:r>
            <w:bookmarkEnd w:id="7"/>
          </w:p>
        </w:tc>
      </w:tr>
    </w:tbl>
    <w:p w:rsidRPr="00825019" w:rsidR="00825019" w:rsidP="00D36B95" w:rsidRDefault="00C37FE1" w14:paraId="525AF780" w14:textId="77777777">
      <w:bookmarkStart w:name="bm_antwoord" w:id="8"/>
      <w:r w:rsidRPr="00C37FE1">
        <w:t xml:space="preserve"> </w:t>
      </w:r>
      <w:bookmarkEnd w:id="8"/>
    </w:p>
    <w:sectPr w:rsidRPr="00825019" w:rsidR="00825019" w:rsidSect="00482A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089DD" w14:textId="77777777" w:rsidR="006236A4" w:rsidRDefault="006236A4">
      <w:r>
        <w:separator/>
      </w:r>
    </w:p>
    <w:p w14:paraId="5295C391" w14:textId="77777777" w:rsidR="006236A4" w:rsidRDefault="006236A4"/>
  </w:endnote>
  <w:endnote w:type="continuationSeparator" w:id="0">
    <w:p w14:paraId="008E3D9A" w14:textId="77777777" w:rsidR="006236A4" w:rsidRDefault="006236A4">
      <w:r>
        <w:continuationSeparator/>
      </w:r>
    </w:p>
    <w:p w14:paraId="6BDDDEA9" w14:textId="77777777" w:rsidR="006236A4" w:rsidRDefault="006236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A9FBB" w14:textId="77777777" w:rsidR="0014093E" w:rsidRDefault="0014093E">
    <w:pPr>
      <w:pStyle w:val="Footer"/>
    </w:pPr>
  </w:p>
  <w:p w14:paraId="4EAE8C25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BEC7C3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19433EA9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43C79D5B" w14:textId="5B61CC8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236A4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4C2214">
            <w:fldChar w:fldCharType="begin"/>
          </w:r>
          <w:r w:rsidR="004C2214">
            <w:instrText xml:space="preserve"> NUMPAGES   \* MERGEFORMAT </w:instrText>
          </w:r>
          <w:r w:rsidR="004C2214">
            <w:fldChar w:fldCharType="separate"/>
          </w:r>
          <w:r w:rsidR="00DD5B0D">
            <w:t>1</w:t>
          </w:r>
          <w:r w:rsidR="004C2214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3F00A2F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74832090" w14:textId="77777777" w:rsidR="0014093E" w:rsidRDefault="0014093E" w:rsidP="002B153C">
          <w:bookmarkStart w:id="17" w:name="bmVoettekst1"/>
        </w:p>
      </w:tc>
      <w:tc>
        <w:tcPr>
          <w:tcW w:w="2148" w:type="dxa"/>
        </w:tcPr>
        <w:p w14:paraId="65851EEF" w14:textId="50E3A7B8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DD5B0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236A4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DD5B0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4C2214">
            <w:fldChar w:fldCharType="begin"/>
          </w:r>
          <w:r w:rsidR="004C2214">
            <w:instrText xml:space="preserve"> NUMPAGES   \* MERGEFORMAT </w:instrText>
          </w:r>
          <w:r w:rsidR="004C2214">
            <w:fldChar w:fldCharType="separate"/>
          </w:r>
          <w:r w:rsidR="00DD5B0D">
            <w:t>1</w:t>
          </w:r>
          <w:r w:rsidR="004C2214">
            <w:fldChar w:fldCharType="end"/>
          </w:r>
        </w:p>
      </w:tc>
    </w:tr>
    <w:bookmarkEnd w:id="17"/>
  </w:tbl>
  <w:p w14:paraId="1677FBE1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4CEB59BF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6AD895F" w14:textId="77777777" w:rsidR="0014093E" w:rsidRDefault="0014093E" w:rsidP="00023E9A"/>
      </w:tc>
      <w:tc>
        <w:tcPr>
          <w:tcW w:w="2148" w:type="dxa"/>
        </w:tcPr>
        <w:p w14:paraId="0A7BDD74" w14:textId="6449BC21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DD5B0D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4C2214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DD5B0D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4C2214">
            <w:fldChar w:fldCharType="begin"/>
          </w:r>
          <w:r w:rsidR="004C2214">
            <w:instrText xml:space="preserve"> NUMPAGES   \* MERGEFORMAT </w:instrText>
          </w:r>
          <w:r w:rsidR="004C2214">
            <w:fldChar w:fldCharType="separate"/>
          </w:r>
          <w:r w:rsidR="004C2214">
            <w:t>1</w:t>
          </w:r>
          <w:r w:rsidR="004C2214">
            <w:fldChar w:fldCharType="end"/>
          </w:r>
        </w:p>
      </w:tc>
    </w:tr>
  </w:tbl>
  <w:p w14:paraId="7BDECD79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5DCBE" w14:textId="77777777" w:rsidR="006236A4" w:rsidRDefault="006236A4">
      <w:r>
        <w:separator/>
      </w:r>
    </w:p>
    <w:p w14:paraId="5582266F" w14:textId="77777777" w:rsidR="006236A4" w:rsidRDefault="006236A4"/>
  </w:footnote>
  <w:footnote w:type="continuationSeparator" w:id="0">
    <w:p w14:paraId="6BB93909" w14:textId="77777777" w:rsidR="006236A4" w:rsidRDefault="006236A4">
      <w:r>
        <w:continuationSeparator/>
      </w:r>
    </w:p>
    <w:p w14:paraId="3BCDFBE4" w14:textId="77777777" w:rsidR="006236A4" w:rsidRDefault="006236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A110C" w14:textId="77777777" w:rsidR="0014093E" w:rsidRDefault="0014093E">
    <w:pPr>
      <w:pStyle w:val="Header"/>
    </w:pPr>
  </w:p>
  <w:p w14:paraId="026CD9DF" w14:textId="77777777" w:rsidR="0014093E" w:rsidRDefault="001409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AD72F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7770B4" wp14:editId="782B985B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09357491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FC37A3D" w14:textId="77777777" w:rsidR="0014093E" w:rsidRPr="00FB2EB1" w:rsidRDefault="006236A4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9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9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0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0"/>
                              </w:p>
                            </w:tc>
                          </w:tr>
                          <w:tr w:rsidR="0014093E" w14:paraId="52FD1763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2C5A2A2" w14:textId="77777777" w:rsidR="0014093E" w:rsidRPr="00DF54D9" w:rsidRDefault="0014093E" w:rsidP="004F44C2"/>
                            </w:tc>
                          </w:tr>
                          <w:bookmarkStart w:id="11" w:name="bm_date2"/>
                          <w:bookmarkEnd w:id="11"/>
                          <w:tr w:rsidR="0014093E" w:rsidRPr="00496319" w14:paraId="5AFC6687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2771871" w14:textId="2379B2B6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DD5B0D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3DF17AF9" w14:textId="77777777" w:rsidR="0014093E" w:rsidRDefault="006236A4" w:rsidP="004F44C2">
                                <w:pPr>
                                  <w:pStyle w:val="Huisstijl-Gegeven"/>
                                </w:pPr>
                                <w:bookmarkStart w:id="12" w:name="bm_reference2"/>
                                <w:r>
                                  <w:t>MinBuZa-2016.</w:t>
                                </w:r>
                                <w:bookmarkEnd w:id="12"/>
                              </w:p>
                              <w:p w14:paraId="740766B7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4037CEB0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FF62009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3801127A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770B4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09357491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7FC37A3D" w14:textId="77777777" w:rsidR="0014093E" w:rsidRPr="00FB2EB1" w:rsidRDefault="006236A4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3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 w14:paraId="52FD1763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2C5A2A2" w14:textId="77777777" w:rsidR="0014093E" w:rsidRPr="00DF54D9" w:rsidRDefault="0014093E" w:rsidP="004F44C2"/>
                      </w:tc>
                    </w:tr>
                    <w:bookmarkStart w:id="15" w:name="bm_date2"/>
                    <w:bookmarkEnd w:id="15"/>
                    <w:tr w:rsidR="0014093E" w:rsidRPr="00496319" w14:paraId="5AFC6687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2771871" w14:textId="2379B2B6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DD5B0D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3DF17AF9" w14:textId="77777777" w:rsidR="0014093E" w:rsidRDefault="006236A4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MinBuZa-2016.</w:t>
                          </w:r>
                          <w:bookmarkEnd w:id="16"/>
                        </w:p>
                        <w:p w14:paraId="740766B7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4037CEB0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FF62009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3801127A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7D639878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03DE2CA6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70DD2E53" w14:textId="77777777" w:rsidR="0014093E" w:rsidRPr="00740712" w:rsidRDefault="0014093E" w:rsidP="004F44C2"/>
  <w:p w14:paraId="70471438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F5065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80DBA3" wp14:editId="5976CA5D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6C911CDD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0E4649CA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9898A72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10173F" wp14:editId="0558D4C9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160D483E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0DBA3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6C911CDD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0E4649CA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9898A72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510173F" wp14:editId="0558D4C9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160D483E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D3E3CEF" wp14:editId="17B46CED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6236A4" w14:paraId="72F8B6E6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E47C92C" w14:textId="37617F00" w:rsidR="0014093E" w:rsidRPr="006236A4" w:rsidRDefault="006236A4" w:rsidP="00973C3C">
                                <w:pPr>
                                  <w:pStyle w:val="Huisstijl-Adres"/>
                                </w:pPr>
                                <w:bookmarkStart w:id="18" w:name="bm_txtdirectie"/>
                                <w:bookmarkStart w:id="19" w:name="bm_addressfrom"/>
                                <w:r w:rsidRPr="006236A4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8"/>
                                <w:r w:rsidR="0014093E" w:rsidRPr="006236A4">
                                  <w:br/>
                                  <w:t>Bezuidenhoutseweg 67</w:t>
                                </w:r>
                                <w:r w:rsidR="0014093E" w:rsidRPr="006236A4">
                                  <w:br/>
                                  <w:t>2594 AC Den Haag</w:t>
                                </w:r>
                                <w:r w:rsidR="0014093E" w:rsidRPr="006236A4">
                                  <w:br/>
                                  <w:t>Postbus 20061</w:t>
                                </w:r>
                                <w:r w:rsidR="0014093E" w:rsidRPr="006236A4">
                                  <w:br/>
                                  <w:t>Nederland</w:t>
                                </w:r>
                                <w:r w:rsidR="0014093E" w:rsidRPr="006236A4">
                                  <w:fldChar w:fldCharType="begin"/>
                                </w:r>
                                <w:r w:rsidR="0014093E" w:rsidRPr="006236A4">
                                  <w:instrText xml:space="preserve"> IF  </w:instrText>
                                </w:r>
                                <w:r w:rsidR="0014093E" w:rsidRPr="006236A4">
                                  <w:fldChar w:fldCharType="begin"/>
                                </w:r>
                                <w:r w:rsidR="0014093E" w:rsidRPr="006236A4">
                                  <w:instrText xml:space="preserve"> DOCPROPERTY "BZ_UseCountry" </w:instrText>
                                </w:r>
                                <w:r w:rsidR="0014093E" w:rsidRPr="006236A4">
                                  <w:fldChar w:fldCharType="separate"/>
                                </w:r>
                                <w:r w:rsidR="00DD5B0D">
                                  <w:instrText>N</w:instrText>
                                </w:r>
                                <w:r w:rsidR="0014093E" w:rsidRPr="006236A4">
                                  <w:fldChar w:fldCharType="end"/>
                                </w:r>
                                <w:r w:rsidR="0014093E" w:rsidRPr="006236A4">
                                  <w:instrText>="Y" "</w:instrText>
                                </w:r>
                                <w:r w:rsidR="0014093E" w:rsidRPr="006236A4">
                                  <w:fldChar w:fldCharType="begin"/>
                                </w:r>
                                <w:r w:rsidR="0014093E" w:rsidRPr="006236A4">
                                  <w:instrText xml:space="preserve"> DOCPROPERTY "L_HomeCountry" </w:instrText>
                                </w:r>
                                <w:r w:rsidR="0014093E" w:rsidRPr="006236A4">
                                  <w:fldChar w:fldCharType="separate"/>
                                </w:r>
                                <w:r w:rsidR="0014093E" w:rsidRPr="006236A4">
                                  <w:instrText>Nederland</w:instrText>
                                </w:r>
                                <w:r w:rsidR="0014093E" w:rsidRPr="006236A4">
                                  <w:fldChar w:fldCharType="end"/>
                                </w:r>
                                <w:r w:rsidR="0014093E" w:rsidRPr="006236A4">
                                  <w:instrText>" ""</w:instrText>
                                </w:r>
                                <w:r w:rsidR="0014093E" w:rsidRPr="006236A4">
                                  <w:fldChar w:fldCharType="end"/>
                                </w:r>
                                <w:r w:rsidR="0014093E" w:rsidRPr="006236A4">
                                  <w:br/>
                                </w:r>
                                <w:r w:rsidR="00522E82" w:rsidRPr="006236A4">
                                  <w:t>www.rijksoverheid.nl</w:t>
                                </w:r>
                              </w:p>
                              <w:p w14:paraId="72FD5BD9" w14:textId="77777777" w:rsidR="0014093E" w:rsidRPr="006236A4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20" w:name="bm_ministerie"/>
                                <w:bookmarkStart w:id="21" w:name="bm_aministerie"/>
                                <w:bookmarkEnd w:id="19"/>
                                <w:r w:rsidRPr="006236A4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20"/>
                                <w:r w:rsidRPr="006236A4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22" w:name="bm_adres"/>
                                <w:r w:rsidRPr="006236A4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22"/>
                              </w:p>
                              <w:p w14:paraId="7CB97CE1" w14:textId="77777777" w:rsidR="0014093E" w:rsidRPr="006236A4" w:rsidRDefault="0014093E" w:rsidP="00BC4AE3">
                                <w:pPr>
                                  <w:pStyle w:val="Huisstijl-Adres"/>
                                </w:pPr>
                                <w:bookmarkStart w:id="23" w:name="bm_email"/>
                                <w:bookmarkEnd w:id="21"/>
                                <w:bookmarkEnd w:id="23"/>
                              </w:p>
                            </w:tc>
                          </w:tr>
                          <w:tr w:rsidR="0014093E" w:rsidRPr="006236A4" w14:paraId="35C53911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A8D9CCD" w14:textId="77777777" w:rsidR="0014093E" w:rsidRPr="006236A4" w:rsidRDefault="0014093E" w:rsidP="00BC4AE3"/>
                            </w:tc>
                          </w:tr>
                          <w:tr w:rsidR="0014093E" w:rsidRPr="006236A4" w14:paraId="5C139EE3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A2B1DC9" w14:textId="501BD9B2" w:rsidR="0014093E" w:rsidRPr="006236A4" w:rsidRDefault="004C2214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DD5B0D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13229558" w14:textId="2076B4A9" w:rsidR="0014093E" w:rsidRDefault="006236A4" w:rsidP="00BC4AE3">
                                <w:pPr>
                                  <w:pStyle w:val="Huisstijl-Gegeven"/>
                                </w:pPr>
                                <w:bookmarkStart w:id="24" w:name="bm_reference"/>
                                <w:r w:rsidRPr="006236A4">
                                  <w:t>MinBuZa-2016.</w:t>
                                </w:r>
                                <w:bookmarkEnd w:id="24"/>
                                <w:r w:rsidR="008801A2">
                                  <w:t>886291</w:t>
                                </w:r>
                              </w:p>
                              <w:p w14:paraId="04FD8553" w14:textId="77777777" w:rsidR="008801A2" w:rsidRPr="006236A4" w:rsidRDefault="008801A2" w:rsidP="00BC4AE3">
                                <w:pPr>
                                  <w:pStyle w:val="Huisstijl-Gegeven"/>
                                </w:pPr>
                              </w:p>
                              <w:p w14:paraId="30C804F8" w14:textId="3626CADC" w:rsidR="0014093E" w:rsidRPr="006236A4" w:rsidRDefault="006236A4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6236A4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6236A4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6236A4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DD5B0D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6236A4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04737A2F" w14:textId="77777777" w:rsidR="0014093E" w:rsidRPr="006236A4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5" w:name="bm_nummer"/>
                                <w:bookmarkEnd w:id="25"/>
                              </w:p>
                              <w:p w14:paraId="5D23199D" w14:textId="22C53009" w:rsidR="0014093E" w:rsidRPr="006236A4" w:rsidRDefault="006236A4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6236A4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6236A4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6236A4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DD5B0D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6236A4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269A933F" w14:textId="77777777" w:rsidR="0014093E" w:rsidRPr="006236A4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6" w:name="bm_enclosures"/>
                                <w:bookmarkEnd w:id="26"/>
                              </w:p>
                              <w:p w14:paraId="130FB15B" w14:textId="77777777" w:rsidR="0014093E" w:rsidRPr="006236A4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6236A4" w14:paraId="1C25733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7C35875" w14:textId="77777777" w:rsidR="0014093E" w:rsidRPr="006236A4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63C208C7" w14:textId="77777777" w:rsidR="0014093E" w:rsidRPr="006236A4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3E3CEF" id="Text Box 29" o:spid="_x0000_s1028" type="#_x0000_t202" style="position:absolute;margin-left:380.55pt;margin-top:148.2pt;width:117.5pt;height:6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6236A4" w14:paraId="72F8B6E6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0E47C92C" w14:textId="37617F00" w:rsidR="0014093E" w:rsidRPr="006236A4" w:rsidRDefault="006236A4" w:rsidP="00973C3C">
                          <w:pPr>
                            <w:pStyle w:val="Huisstijl-Adres"/>
                          </w:pPr>
                          <w:bookmarkStart w:id="27" w:name="bm_txtdirectie"/>
                          <w:bookmarkStart w:id="28" w:name="bm_addressfrom"/>
                          <w:r w:rsidRPr="006236A4">
                            <w:rPr>
                              <w:b/>
                            </w:rPr>
                            <w:t>Directie Integratie Europa</w:t>
                          </w:r>
                          <w:bookmarkEnd w:id="27"/>
                          <w:r w:rsidR="0014093E" w:rsidRPr="006236A4">
                            <w:br/>
                            <w:t>Bezuidenhoutseweg 67</w:t>
                          </w:r>
                          <w:r w:rsidR="0014093E" w:rsidRPr="006236A4">
                            <w:br/>
                            <w:t>2594 AC Den Haag</w:t>
                          </w:r>
                          <w:r w:rsidR="0014093E" w:rsidRPr="006236A4">
                            <w:br/>
                            <w:t>Postbus 20061</w:t>
                          </w:r>
                          <w:r w:rsidR="0014093E" w:rsidRPr="006236A4">
                            <w:br/>
                            <w:t>Nederland</w:t>
                          </w:r>
                          <w:r w:rsidR="0014093E" w:rsidRPr="006236A4">
                            <w:fldChar w:fldCharType="begin"/>
                          </w:r>
                          <w:r w:rsidR="0014093E" w:rsidRPr="006236A4">
                            <w:instrText xml:space="preserve"> IF  </w:instrText>
                          </w:r>
                          <w:r w:rsidR="0014093E" w:rsidRPr="006236A4">
                            <w:fldChar w:fldCharType="begin"/>
                          </w:r>
                          <w:r w:rsidR="0014093E" w:rsidRPr="006236A4">
                            <w:instrText xml:space="preserve"> DOCPROPERTY "BZ_UseCountry" </w:instrText>
                          </w:r>
                          <w:r w:rsidR="0014093E" w:rsidRPr="006236A4">
                            <w:fldChar w:fldCharType="separate"/>
                          </w:r>
                          <w:r w:rsidR="00DD5B0D">
                            <w:instrText>N</w:instrText>
                          </w:r>
                          <w:r w:rsidR="0014093E" w:rsidRPr="006236A4">
                            <w:fldChar w:fldCharType="end"/>
                          </w:r>
                          <w:r w:rsidR="0014093E" w:rsidRPr="006236A4">
                            <w:instrText>="Y" "</w:instrText>
                          </w:r>
                          <w:r w:rsidR="0014093E" w:rsidRPr="006236A4">
                            <w:fldChar w:fldCharType="begin"/>
                          </w:r>
                          <w:r w:rsidR="0014093E" w:rsidRPr="006236A4">
                            <w:instrText xml:space="preserve"> DOCPROPERTY "L_HomeCountry" </w:instrText>
                          </w:r>
                          <w:r w:rsidR="0014093E" w:rsidRPr="006236A4">
                            <w:fldChar w:fldCharType="separate"/>
                          </w:r>
                          <w:r w:rsidR="0014093E" w:rsidRPr="006236A4">
                            <w:instrText>Nederland</w:instrText>
                          </w:r>
                          <w:r w:rsidR="0014093E" w:rsidRPr="006236A4">
                            <w:fldChar w:fldCharType="end"/>
                          </w:r>
                          <w:r w:rsidR="0014093E" w:rsidRPr="006236A4">
                            <w:instrText>" ""</w:instrText>
                          </w:r>
                          <w:r w:rsidR="0014093E" w:rsidRPr="006236A4">
                            <w:fldChar w:fldCharType="end"/>
                          </w:r>
                          <w:r w:rsidR="0014093E" w:rsidRPr="006236A4">
                            <w:br/>
                          </w:r>
                          <w:r w:rsidR="00522E82" w:rsidRPr="006236A4">
                            <w:t>www.rijksoverheid.nl</w:t>
                          </w:r>
                        </w:p>
                        <w:p w14:paraId="72FD5BD9" w14:textId="77777777" w:rsidR="0014093E" w:rsidRPr="006236A4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9" w:name="bm_ministerie"/>
                          <w:bookmarkStart w:id="30" w:name="bm_aministerie"/>
                          <w:bookmarkEnd w:id="28"/>
                          <w:r w:rsidRPr="006236A4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9"/>
                          <w:r w:rsidRPr="006236A4">
                            <w:rPr>
                              <w:b/>
                              <w:vanish/>
                            </w:rPr>
                            <w:br/>
                          </w:r>
                          <w:bookmarkStart w:id="31" w:name="bm_adres"/>
                          <w:r w:rsidRPr="006236A4">
                            <w:rPr>
                              <w:vanish/>
                            </w:rPr>
                            <w:t xml:space="preserve"> </w:t>
                          </w:r>
                          <w:bookmarkEnd w:id="31"/>
                        </w:p>
                        <w:p w14:paraId="7CB97CE1" w14:textId="77777777" w:rsidR="0014093E" w:rsidRPr="006236A4" w:rsidRDefault="0014093E" w:rsidP="00BC4AE3">
                          <w:pPr>
                            <w:pStyle w:val="Huisstijl-Adres"/>
                          </w:pPr>
                          <w:bookmarkStart w:id="32" w:name="bm_email"/>
                          <w:bookmarkEnd w:id="30"/>
                          <w:bookmarkEnd w:id="32"/>
                        </w:p>
                      </w:tc>
                    </w:tr>
                    <w:tr w:rsidR="0014093E" w:rsidRPr="006236A4" w14:paraId="35C53911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A8D9CCD" w14:textId="77777777" w:rsidR="0014093E" w:rsidRPr="006236A4" w:rsidRDefault="0014093E" w:rsidP="00BC4AE3"/>
                      </w:tc>
                    </w:tr>
                    <w:tr w:rsidR="0014093E" w:rsidRPr="006236A4" w14:paraId="5C139EE3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A2B1DC9" w14:textId="501BD9B2" w:rsidR="0014093E" w:rsidRPr="006236A4" w:rsidRDefault="004C2214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DD5B0D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13229558" w14:textId="2076B4A9" w:rsidR="0014093E" w:rsidRDefault="006236A4" w:rsidP="00BC4AE3">
                          <w:pPr>
                            <w:pStyle w:val="Huisstijl-Gegeven"/>
                          </w:pPr>
                          <w:bookmarkStart w:id="33" w:name="bm_reference"/>
                          <w:r w:rsidRPr="006236A4">
                            <w:t>MinBuZa-2016.</w:t>
                          </w:r>
                          <w:bookmarkEnd w:id="33"/>
                          <w:r w:rsidR="008801A2">
                            <w:t>886291</w:t>
                          </w:r>
                        </w:p>
                        <w:p w14:paraId="04FD8553" w14:textId="77777777" w:rsidR="008801A2" w:rsidRPr="006236A4" w:rsidRDefault="008801A2" w:rsidP="00BC4AE3">
                          <w:pPr>
                            <w:pStyle w:val="Huisstijl-Gegeven"/>
                          </w:pPr>
                        </w:p>
                        <w:p w14:paraId="30C804F8" w14:textId="3626CADC" w:rsidR="0014093E" w:rsidRPr="006236A4" w:rsidRDefault="006236A4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6236A4">
                            <w:rPr>
                              <w:vanish/>
                            </w:rPr>
                            <w:fldChar w:fldCharType="begin"/>
                          </w:r>
                          <w:r w:rsidRPr="006236A4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6236A4">
                            <w:rPr>
                              <w:vanish/>
                            </w:rPr>
                            <w:fldChar w:fldCharType="separate"/>
                          </w:r>
                          <w:r w:rsidR="00DD5B0D">
                            <w:rPr>
                              <w:vanish/>
                            </w:rPr>
                            <w:t>Uw Referentie</w:t>
                          </w:r>
                          <w:r w:rsidRPr="006236A4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04737A2F" w14:textId="77777777" w:rsidR="0014093E" w:rsidRPr="006236A4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4" w:name="bm_nummer"/>
                          <w:bookmarkEnd w:id="34"/>
                        </w:p>
                        <w:p w14:paraId="5D23199D" w14:textId="22C53009" w:rsidR="0014093E" w:rsidRPr="006236A4" w:rsidRDefault="006236A4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6236A4">
                            <w:rPr>
                              <w:vanish/>
                            </w:rPr>
                            <w:fldChar w:fldCharType="begin"/>
                          </w:r>
                          <w:r w:rsidRPr="006236A4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6236A4">
                            <w:rPr>
                              <w:vanish/>
                            </w:rPr>
                            <w:fldChar w:fldCharType="separate"/>
                          </w:r>
                          <w:r w:rsidR="00DD5B0D">
                            <w:rPr>
                              <w:vanish/>
                            </w:rPr>
                            <w:t>Bijlage(n)</w:t>
                          </w:r>
                          <w:r w:rsidRPr="006236A4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269A933F" w14:textId="77777777" w:rsidR="0014093E" w:rsidRPr="006236A4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5" w:name="bm_enclosures"/>
                          <w:bookmarkEnd w:id="35"/>
                        </w:p>
                        <w:p w14:paraId="130FB15B" w14:textId="77777777" w:rsidR="0014093E" w:rsidRPr="006236A4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6236A4" w14:paraId="1C25733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7C35875" w14:textId="77777777" w:rsidR="0014093E" w:rsidRPr="006236A4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63C208C7" w14:textId="77777777" w:rsidR="0014093E" w:rsidRPr="006236A4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1A227F90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758C1585" w14:textId="77777777" w:rsidR="0014093E" w:rsidRPr="00BC3B53" w:rsidRDefault="0014093E" w:rsidP="00717318">
          <w:pPr>
            <w:pStyle w:val="Huisstijl-NAW"/>
          </w:pPr>
        </w:p>
      </w:tc>
    </w:tr>
    <w:tr w:rsidR="0014093E" w14:paraId="0510D411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38846E89" w14:textId="1595A796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4C2214">
            <w:fldChar w:fldCharType="begin"/>
          </w:r>
          <w:r w:rsidR="004C2214">
            <w:instrText xml:space="preserve"> DOCPROPERTY  bz_geadresseerden  \* MERGEFORMAT </w:instrText>
          </w:r>
          <w:r w:rsidR="004C2214">
            <w:fldChar w:fldCharType="separate"/>
          </w:r>
          <w:r w:rsidR="00DD5B0D" w:rsidRPr="00DD5B0D">
            <w:rPr>
              <w:bCs/>
            </w:rPr>
            <w:t>Voorzitter</w:t>
          </w:r>
          <w:r w:rsidR="004C2214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4C2214">
            <w:fldChar w:fldCharType="begin"/>
          </w:r>
          <w:r w:rsidR="004C2214">
            <w:instrText xml:space="preserve"> DOCPROPERTY  bz_kamernr  \* MERGEFORMAT </w:instrText>
          </w:r>
          <w:r w:rsidR="004C2214">
            <w:fldChar w:fldCharType="separate"/>
          </w:r>
          <w:r w:rsidR="00DD5B0D" w:rsidRPr="00DD5B0D">
            <w:rPr>
              <w:bCs/>
            </w:rPr>
            <w:t>Tweede</w:t>
          </w:r>
          <w:r w:rsidR="004C2214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4B915297" w14:textId="3BAB4324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4C2214">
            <w:fldChar w:fldCharType="begin"/>
          </w:r>
          <w:r w:rsidR="004C2214">
            <w:instrText xml:space="preserve"> DOCPROPERTY  bz_adres_huisnummer  \* MERGEFORMAT </w:instrText>
          </w:r>
          <w:r w:rsidR="004C2214">
            <w:fldChar w:fldCharType="separate"/>
          </w:r>
          <w:r w:rsidR="00DD5B0D" w:rsidRPr="00DD5B0D">
            <w:rPr>
              <w:bCs/>
              <w:lang w:val="en-US"/>
            </w:rPr>
            <w:t>4</w:t>
          </w:r>
          <w:r w:rsidR="004C2214">
            <w:rPr>
              <w:bCs/>
              <w:lang w:val="en-US"/>
            </w:rPr>
            <w:fldChar w:fldCharType="end"/>
          </w:r>
        </w:p>
        <w:p w14:paraId="211A3603" w14:textId="6AA304AF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0596CBB0" w14:textId="77777777" w:rsidR="0014093E" w:rsidRPr="008C5110" w:rsidRDefault="0014093E" w:rsidP="008C5110">
          <w:pPr>
            <w:jc w:val="center"/>
          </w:pPr>
        </w:p>
      </w:tc>
    </w:tr>
    <w:tr w:rsidR="0014093E" w14:paraId="44851DB2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71A43B55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0BCE1F3B" w14:textId="77777777">
      <w:trPr>
        <w:trHeight w:val="240"/>
      </w:trPr>
      <w:tc>
        <w:tcPr>
          <w:tcW w:w="7520" w:type="dxa"/>
          <w:shd w:val="clear" w:color="auto" w:fill="auto"/>
        </w:tcPr>
        <w:p w14:paraId="41D10C35" w14:textId="3954528C" w:rsidR="0014093E" w:rsidRPr="00035E67" w:rsidRDefault="0014093E" w:rsidP="004C2214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DD5B0D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6" w:name="bm_date"/>
          <w:r w:rsidR="004C2214">
            <w:rPr>
              <w:rFonts w:cs="Verdana"/>
              <w:szCs w:val="18"/>
            </w:rPr>
            <w:t>16</w:t>
          </w:r>
          <w:r w:rsidR="006236A4">
            <w:rPr>
              <w:rFonts w:cs="Verdana"/>
              <w:szCs w:val="18"/>
            </w:rPr>
            <w:t xml:space="preserve"> december 2016</w:t>
          </w:r>
          <w:bookmarkEnd w:id="36"/>
        </w:p>
      </w:tc>
    </w:tr>
    <w:tr w:rsidR="0014093E" w:rsidRPr="001F182C" w14:paraId="35948833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7D90C2F7" w14:textId="490E7CD6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DD5B0D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7" w:name="bm_subject"/>
          <w:r w:rsidR="00DD5B0D">
            <w:t>Verslag Europese Raad van 15</w:t>
          </w:r>
          <w:r w:rsidR="006236A4">
            <w:t xml:space="preserve"> december 2016</w:t>
          </w:r>
          <w:bookmarkEnd w:id="37"/>
        </w:p>
      </w:tc>
    </w:tr>
  </w:tbl>
  <w:p w14:paraId="1E39D9C8" w14:textId="77777777" w:rsidR="0014093E" w:rsidRDefault="0014093E" w:rsidP="00BC4AE3">
    <w:pPr>
      <w:pStyle w:val="Header"/>
    </w:pPr>
  </w:p>
  <w:p w14:paraId="2C648B8C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6A4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25EA4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214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36A4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01A2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B0D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74DA11F"/>
  <w15:docId w15:val="{DCD45A3C-2386-4D41-A5F2-BA9036F2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footer" Target="footer1.xml" Id="rId14" /><Relationship Type="http://schemas.openxmlformats.org/officeDocument/2006/relationships/webSettings" Target="web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35FC5AA2-4F8A-430B-A5BD-B2D81C5B64A6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28</ap:Words>
  <ap:Characters>154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181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2016-12-16T10:09:00.0000000Z</lastPrinted>
  <dcterms:created xsi:type="dcterms:W3CDTF">2016-12-16T16:59:00.0000000Z</dcterms:created>
  <dcterms:modified xsi:type="dcterms:W3CDTF">2016-12-16T16:59:00.0000000Z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26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Verslag Europese Raad van 15 en 16 december 2016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oktober 2016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0</vt:lpwstr>
  </property>
  <property fmtid="{D5CDD505-2E9C-101B-9397-08002B2CF9AE}" pid="50" name="bz_bijlage">
    <vt:lpwstr/>
  </property>
  <property fmtid="{D5CDD505-2E9C-101B-9397-08002B2CF9AE}" pid="51" name="bz_nummerbz">
    <vt:lpwstr>MinBuZa-2016.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0x010100D24445498132CB469464DC0055C4E0BF</vt:lpwstr>
  </property>
  <property fmtid="{D5CDD505-2E9C-101B-9397-08002B2CF9AE}" pid="55" name="Land0">
    <vt:lpwstr/>
  </property>
  <property fmtid="{D5CDD505-2E9C-101B-9397-08002B2CF9AE}" pid="56" name="Forum">
    <vt:lpwstr/>
  </property>
</Properties>
</file>