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37FE1" w:rsidR="00C37FE1" w:rsidP="00C37FE1" w:rsidRDefault="00D122D5" w14:paraId="6C83E36E" w14:textId="77777777">
      <w:bookmarkStart w:name="bm_txtAanhef" w:id="0"/>
      <w:bookmarkStart w:name="bm_start" w:id="1"/>
      <w:r>
        <w:t xml:space="preserve"> </w:t>
      </w:r>
      <w:bookmarkEnd w:id="0"/>
      <w:bookmarkEnd w:id="1"/>
    </w:p>
    <w:p w:rsidRPr="00825019" w:rsidR="003444A8" w:rsidP="00D36B95" w:rsidRDefault="003444A8" w14:paraId="6C83E36F" w14:textId="77777777">
      <w:r>
        <w:t>Hierbij</w:t>
      </w:r>
      <w:r w:rsidRPr="00825019">
        <w:t xml:space="preserve"> </w:t>
      </w:r>
      <w:bookmarkStart w:name="bm_txtWerkwoord" w:id="2"/>
      <w:r>
        <w:t>bied ik</w:t>
      </w:r>
      <w:bookmarkEnd w:id="2"/>
      <w:r w:rsidRPr="00825019">
        <w:t xml:space="preserve"> u</w:t>
      </w:r>
      <w:bookmarkStart w:name="bm_txtBewindslieden" w:id="3"/>
      <w:bookmarkEnd w:id="3"/>
      <w:r w:rsidRPr="00825019">
        <w:t xml:space="preserve"> de antwoorden aan op de schriftelijke vragen gesteld door </w:t>
      </w:r>
      <w:bookmarkStart w:name="bm_txtLidLeden" w:id="4"/>
      <w:r>
        <w:t>de leden</w:t>
      </w:r>
      <w:bookmarkEnd w:id="4"/>
      <w:r w:rsidRPr="00825019">
        <w:t xml:space="preserve"> </w:t>
      </w:r>
      <w:r>
        <w:t>van de vaste Kamercommissie voor Buitenlandse Zaken in het kader van het schriftelijke over</w:t>
      </w:r>
      <w:bookmarkStart w:name="bm_txtonderwerp" w:id="5"/>
      <w:r>
        <w:t xml:space="preserve">leg </w:t>
      </w:r>
      <w:r w:rsidR="00915300">
        <w:t>over de OVSE M</w:t>
      </w:r>
      <w:r>
        <w:t>inisteriële</w:t>
      </w:r>
      <w:bookmarkEnd w:id="5"/>
      <w:r w:rsidR="00915300">
        <w:t xml:space="preserve"> Raad 2016</w:t>
      </w:r>
      <w:r w:rsidRPr="00825019">
        <w:t xml:space="preserve">. Deze vragen werden ingezonden op </w:t>
      </w:r>
      <w:r w:rsidR="00390839">
        <w:t xml:space="preserve">1 december 2016 </w:t>
      </w:r>
      <w:r w:rsidRPr="00825019">
        <w:t xml:space="preserve">met kenmerk </w:t>
      </w:r>
      <w:r w:rsidRPr="00390839" w:rsidR="00390839">
        <w:rPr>
          <w:rFonts w:cs="Verdana"/>
          <w:szCs w:val="18"/>
          <w:lang w:eastAsia="zh-CN"/>
        </w:rPr>
        <w:t>2016Z22175/2016D46756</w:t>
      </w:r>
      <w:r w:rsidR="007079C7">
        <w:rPr>
          <w:rFonts w:cs="Verdana"/>
          <w:szCs w:val="18"/>
          <w:lang w:eastAsia="zh-CN"/>
        </w:rPr>
        <w:t>.</w:t>
      </w:r>
    </w:p>
    <w:p w:rsidRPr="00C37FE1" w:rsidR="00C37FE1" w:rsidP="00C37FE1" w:rsidRDefault="00C37FE1" w14:paraId="6C83E370" w14:textId="77777777"/>
    <w:p w:rsidR="00C37FE1" w:rsidP="00C37FE1" w:rsidRDefault="003444A8" w14:paraId="6C83E371" w14:textId="77777777">
      <w:bookmarkStart w:name="bm_txtend" w:id="6"/>
      <w:r>
        <w:br/>
      </w:r>
      <w:r>
        <w:br/>
      </w:r>
      <w:r>
        <w:br/>
      </w:r>
      <w:bookmarkEnd w:id="6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3444A8" w14:paraId="6C83E374" w14:textId="77777777">
        <w:tc>
          <w:tcPr>
            <w:tcW w:w="4500" w:type="pct"/>
          </w:tcPr>
          <w:p w:rsidRPr="00C37FE1" w:rsidR="002F6C89" w:rsidP="002F6C89" w:rsidRDefault="003444A8" w14:paraId="6C83E372" w14:textId="77777777">
            <w:bookmarkStart w:name="bm_groet" w:id="7"/>
            <w:r>
              <w:t>De Minister van Buitenlandse Zaken,</w:t>
            </w:r>
            <w:bookmarkEnd w:id="7"/>
          </w:p>
        </w:tc>
        <w:tc>
          <w:tcPr>
            <w:tcW w:w="2500" w:type="pct"/>
          </w:tcPr>
          <w:p w:rsidRPr="00C37FE1" w:rsidR="002F6C89" w:rsidP="002F6C89" w:rsidRDefault="003444A8" w14:paraId="6C83E373" w14:textId="77777777">
            <w:bookmarkStart w:name="bm_groetam" w:id="8"/>
            <w:r>
              <w:t xml:space="preserve"> </w:t>
            </w:r>
            <w:bookmarkEnd w:id="8"/>
          </w:p>
        </w:tc>
      </w:tr>
      <w:tr w:rsidRPr="00C37FE1" w:rsidR="004B0BDA" w:rsidTr="003444A8" w14:paraId="6C83E37B" w14:textId="77777777">
        <w:tc>
          <w:tcPr>
            <w:tcW w:w="4500" w:type="pct"/>
          </w:tcPr>
          <w:p w:rsidR="003444A8" w:rsidP="002F6C89" w:rsidRDefault="003444A8" w14:paraId="6C83E375" w14:textId="77777777">
            <w:bookmarkStart w:name="bm_groet1" w:id="9"/>
          </w:p>
          <w:p w:rsidR="003444A8" w:rsidP="002F6C89" w:rsidRDefault="003444A8" w14:paraId="6C83E376" w14:textId="77777777"/>
          <w:p w:rsidR="003444A8" w:rsidP="002F6C89" w:rsidRDefault="003444A8" w14:paraId="6C83E377" w14:textId="77777777"/>
          <w:p w:rsidR="003444A8" w:rsidP="002F6C89" w:rsidRDefault="003444A8" w14:paraId="6C83E378" w14:textId="77777777"/>
          <w:p w:rsidRPr="00C37FE1" w:rsidR="004B0BDA" w:rsidP="002F6C89" w:rsidRDefault="003444A8" w14:paraId="6C83E379" w14:textId="77777777">
            <w:r>
              <w:t>Bert Koenders</w:t>
            </w:r>
            <w:bookmarkEnd w:id="9"/>
          </w:p>
        </w:tc>
        <w:tc>
          <w:tcPr>
            <w:tcW w:w="2500" w:type="pct"/>
          </w:tcPr>
          <w:p w:rsidRPr="00C37FE1" w:rsidR="004B0BDA" w:rsidP="002F6C89" w:rsidRDefault="003444A8" w14:paraId="6C83E37A" w14:textId="77777777">
            <w:bookmarkStart w:name="bm_groetam1" w:id="10"/>
            <w:r>
              <w:t xml:space="preserve"> </w:t>
            </w:r>
            <w:bookmarkEnd w:id="10"/>
          </w:p>
        </w:tc>
      </w:tr>
    </w:tbl>
    <w:p w:rsidRPr="004B0BDA" w:rsidR="003444A8" w:rsidP="00403BDE" w:rsidRDefault="00403BDE" w14:paraId="6C83E37C" w14:textId="77777777">
      <w:pPr>
        <w:pStyle w:val="Header"/>
      </w:pPr>
      <w:r w:rsidRPr="004B0BDA">
        <w:t xml:space="preserve"> </w:t>
      </w:r>
    </w:p>
    <w:p w:rsidRPr="00825019" w:rsidR="00825019" w:rsidP="00D36B95" w:rsidRDefault="00825019" w14:paraId="6C83E37D" w14:textId="77777777"/>
    <w:sectPr w:rsidRPr="00825019" w:rsidR="00825019" w:rsidSect="00482A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3E382" w14:textId="77777777" w:rsidR="003444A8" w:rsidRDefault="003444A8">
      <w:r>
        <w:separator/>
      </w:r>
    </w:p>
    <w:p w14:paraId="6C83E383" w14:textId="77777777" w:rsidR="003444A8" w:rsidRDefault="003444A8"/>
  </w:endnote>
  <w:endnote w:type="continuationSeparator" w:id="0">
    <w:p w14:paraId="6C83E384" w14:textId="77777777" w:rsidR="003444A8" w:rsidRDefault="003444A8">
      <w:r>
        <w:continuationSeparator/>
      </w:r>
    </w:p>
    <w:p w14:paraId="6C83E385" w14:textId="77777777" w:rsidR="003444A8" w:rsidRDefault="003444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3E38D" w14:textId="77777777" w:rsidR="0014093E" w:rsidRDefault="0014093E">
    <w:pPr>
      <w:pStyle w:val="Footer"/>
    </w:pPr>
  </w:p>
  <w:p w14:paraId="6C83E38E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6C83E391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6C83E38F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6C83E390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403BDE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A33134">
            <w:fldChar w:fldCharType="begin"/>
          </w:r>
          <w:r w:rsidR="00A33134">
            <w:instrText xml:space="preserve"> NUMPAGES   \* MERGEFORMAT </w:instrText>
          </w:r>
          <w:r w:rsidR="00A33134">
            <w:fldChar w:fldCharType="separate"/>
          </w:r>
          <w:r w:rsidR="00403BDE">
            <w:t>1</w:t>
          </w:r>
          <w:r w:rsidR="00A33134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6C83E394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6C83E392" w14:textId="77777777" w:rsidR="0014093E" w:rsidRDefault="0014093E" w:rsidP="002B153C">
          <w:bookmarkStart w:id="19" w:name="bmVoettekst1"/>
        </w:p>
      </w:tc>
      <w:tc>
        <w:tcPr>
          <w:tcW w:w="2148" w:type="dxa"/>
        </w:tcPr>
        <w:p w14:paraId="6C83E393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403BDE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403BDE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403BDE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A33134">
            <w:fldChar w:fldCharType="begin"/>
          </w:r>
          <w:r w:rsidR="00A33134">
            <w:instrText xml:space="preserve"> NUMPAGES   \* MERGEFORMAT </w:instrText>
          </w:r>
          <w:r w:rsidR="00A33134">
            <w:fldChar w:fldCharType="separate"/>
          </w:r>
          <w:r w:rsidR="00403BDE">
            <w:t>1</w:t>
          </w:r>
          <w:r w:rsidR="00A33134">
            <w:fldChar w:fldCharType="end"/>
          </w:r>
        </w:p>
      </w:tc>
    </w:tr>
    <w:bookmarkEnd w:id="19"/>
  </w:tbl>
  <w:p w14:paraId="6C83E395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6C83E3A8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6C83E3A6" w14:textId="77777777" w:rsidR="0014093E" w:rsidRDefault="0014093E" w:rsidP="00023E9A"/>
      </w:tc>
      <w:tc>
        <w:tcPr>
          <w:tcW w:w="2148" w:type="dxa"/>
        </w:tcPr>
        <w:p w14:paraId="6C83E3A7" w14:textId="3F9A7237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403BDE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A33134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403BDE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A33134">
            <w:fldChar w:fldCharType="begin"/>
          </w:r>
          <w:r w:rsidR="00A33134">
            <w:instrText xml:space="preserve"> NUMPAGES   \* MERGEFORMAT </w:instrText>
          </w:r>
          <w:r w:rsidR="00A33134">
            <w:fldChar w:fldCharType="separate"/>
          </w:r>
          <w:r w:rsidR="00A33134">
            <w:t>1</w:t>
          </w:r>
          <w:r w:rsidR="00A33134">
            <w:fldChar w:fldCharType="end"/>
          </w:r>
        </w:p>
      </w:tc>
    </w:tr>
  </w:tbl>
  <w:p w14:paraId="6C83E3A9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3E37E" w14:textId="77777777" w:rsidR="003444A8" w:rsidRDefault="003444A8">
      <w:r>
        <w:separator/>
      </w:r>
    </w:p>
    <w:p w14:paraId="6C83E37F" w14:textId="77777777" w:rsidR="003444A8" w:rsidRDefault="003444A8"/>
  </w:footnote>
  <w:footnote w:type="continuationSeparator" w:id="0">
    <w:p w14:paraId="6C83E380" w14:textId="77777777" w:rsidR="003444A8" w:rsidRDefault="003444A8">
      <w:r>
        <w:continuationSeparator/>
      </w:r>
    </w:p>
    <w:p w14:paraId="6C83E381" w14:textId="77777777" w:rsidR="003444A8" w:rsidRDefault="003444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3E386" w14:textId="77777777" w:rsidR="0014093E" w:rsidRDefault="0014093E">
    <w:pPr>
      <w:pStyle w:val="Header"/>
    </w:pPr>
  </w:p>
  <w:p w14:paraId="6C83E387" w14:textId="77777777" w:rsidR="0014093E" w:rsidRDefault="001409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3E388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83E3AA" wp14:editId="6C83E3AB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6C83E3B1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C83E3B0" w14:textId="77777777" w:rsidR="0014093E" w:rsidRPr="00FB2EB1" w:rsidRDefault="003444A8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11" w:name="bm_txtdirectie2"/>
                                <w:r>
                                  <w:rPr>
                                    <w:b/>
                                  </w:rPr>
                                  <w:t>Directie Veiligheidsbeleid</w:t>
                                </w:r>
                                <w:bookmarkEnd w:id="11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12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12"/>
                              </w:p>
                            </w:tc>
                          </w:tr>
                          <w:tr w:rsidR="0014093E" w14:paraId="6C83E3B3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C83E3B2" w14:textId="77777777" w:rsidR="0014093E" w:rsidRPr="00DF54D9" w:rsidRDefault="0014093E" w:rsidP="004F44C2"/>
                            </w:tc>
                          </w:tr>
                          <w:bookmarkStart w:id="13" w:name="bm_date2"/>
                          <w:bookmarkEnd w:id="13"/>
                          <w:tr w:rsidR="0014093E" w:rsidRPr="00496319" w14:paraId="6C83E3B7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C83E3B4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403BDE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6C83E3B5" w14:textId="77777777" w:rsidR="0014093E" w:rsidRDefault="003444A8" w:rsidP="004F44C2">
                                <w:pPr>
                                  <w:pStyle w:val="Huisstijl-Gegeven"/>
                                </w:pPr>
                                <w:bookmarkStart w:id="14" w:name="bm_reference2"/>
                                <w:r>
                                  <w:t>DVB/VD-187/15</w:t>
                                </w:r>
                                <w:bookmarkEnd w:id="14"/>
                              </w:p>
                              <w:p w14:paraId="6C83E3B6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6C83E3B9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C83E3B8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6C83E3BA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83E3AA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6C83E3B1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6C83E3B0" w14:textId="77777777" w:rsidR="0014093E" w:rsidRPr="00FB2EB1" w:rsidRDefault="003444A8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5" w:name="bm_txtdirectie2"/>
                          <w:r>
                            <w:rPr>
                              <w:b/>
                            </w:rPr>
                            <w:t>Directie Veiligheidsbeleid</w:t>
                          </w:r>
                          <w:bookmarkEnd w:id="15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6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6"/>
                        </w:p>
                      </w:tc>
                    </w:tr>
                    <w:tr w:rsidR="0014093E" w14:paraId="6C83E3B3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6C83E3B2" w14:textId="77777777" w:rsidR="0014093E" w:rsidRPr="00DF54D9" w:rsidRDefault="0014093E" w:rsidP="004F44C2"/>
                      </w:tc>
                    </w:tr>
                    <w:bookmarkStart w:id="17" w:name="bm_date2"/>
                    <w:bookmarkEnd w:id="17"/>
                    <w:tr w:rsidR="0014093E" w:rsidRPr="00496319" w14:paraId="6C83E3B7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6C83E3B4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403BDE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6C83E3B5" w14:textId="77777777" w:rsidR="0014093E" w:rsidRDefault="003444A8" w:rsidP="004F44C2">
                          <w:pPr>
                            <w:pStyle w:val="Huisstijl-Gegeven"/>
                          </w:pPr>
                          <w:bookmarkStart w:id="18" w:name="bm_reference2"/>
                          <w:r>
                            <w:t>DVB/VD-187/15</w:t>
                          </w:r>
                          <w:bookmarkEnd w:id="18"/>
                        </w:p>
                        <w:p w14:paraId="6C83E3B6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6C83E3B9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6C83E3B8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6C83E3BA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6C83E38A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6C83E389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6C83E38B" w14:textId="77777777" w:rsidR="0014093E" w:rsidRPr="00740712" w:rsidRDefault="0014093E" w:rsidP="004F44C2"/>
  <w:p w14:paraId="6C83E38C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3E396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C83E3AC" wp14:editId="6C83E3AD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6C83E3BD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6C83E3BB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6C83E3BC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C83E3CF" wp14:editId="6C83E3D0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6C83E3BE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83E3AC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6C83E3BD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6C83E3BB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6C83E3BC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C83E3CF" wp14:editId="6C83E3D0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6C83E3BE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C83E3AE" wp14:editId="6C83E3AF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3444A8" w14:paraId="6C83E3C2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C83E3BF" w14:textId="5AB00838" w:rsidR="0014093E" w:rsidRPr="003444A8" w:rsidRDefault="003444A8" w:rsidP="00973C3C">
                                <w:pPr>
                                  <w:pStyle w:val="Huisstijl-Adres"/>
                                </w:pPr>
                                <w:bookmarkStart w:id="20" w:name="bm_txtdirectie"/>
                                <w:bookmarkStart w:id="21" w:name="bm_addressfrom"/>
                                <w:r w:rsidRPr="003444A8">
                                  <w:rPr>
                                    <w:b/>
                                  </w:rPr>
                                  <w:t>Directie Veiligheidsbeleid</w:t>
                                </w:r>
                                <w:bookmarkEnd w:id="20"/>
                                <w:r w:rsidR="0014093E" w:rsidRPr="003444A8">
                                  <w:br/>
                                  <w:t>Bezuidenhoutseweg 67</w:t>
                                </w:r>
                                <w:r w:rsidR="0014093E" w:rsidRPr="003444A8">
                                  <w:br/>
                                  <w:t>2594 AC Den Haag</w:t>
                                </w:r>
                                <w:r w:rsidR="0014093E" w:rsidRPr="003444A8">
                                  <w:br/>
                                  <w:t>Postbus 20061</w:t>
                                </w:r>
                                <w:r w:rsidR="0014093E" w:rsidRPr="003444A8">
                                  <w:br/>
                                  <w:t>Nederland</w:t>
                                </w:r>
                                <w:r w:rsidR="0014093E" w:rsidRPr="003444A8">
                                  <w:fldChar w:fldCharType="begin"/>
                                </w:r>
                                <w:r w:rsidR="0014093E" w:rsidRPr="003444A8">
                                  <w:instrText xml:space="preserve"> IF  </w:instrText>
                                </w:r>
                                <w:r w:rsidR="0014093E" w:rsidRPr="003444A8">
                                  <w:fldChar w:fldCharType="begin"/>
                                </w:r>
                                <w:r w:rsidR="0014093E" w:rsidRPr="003444A8">
                                  <w:instrText xml:space="preserve"> DOCPROPERTY "BZ_UseCountry" </w:instrText>
                                </w:r>
                                <w:r w:rsidR="0014093E" w:rsidRPr="003444A8">
                                  <w:fldChar w:fldCharType="separate"/>
                                </w:r>
                                <w:r w:rsidR="00403BDE">
                                  <w:instrText>N</w:instrText>
                                </w:r>
                                <w:r w:rsidR="0014093E" w:rsidRPr="003444A8">
                                  <w:fldChar w:fldCharType="end"/>
                                </w:r>
                                <w:r w:rsidR="0014093E" w:rsidRPr="003444A8">
                                  <w:instrText>="Y" "</w:instrText>
                                </w:r>
                                <w:r w:rsidR="0014093E" w:rsidRPr="003444A8">
                                  <w:fldChar w:fldCharType="begin"/>
                                </w:r>
                                <w:r w:rsidR="0014093E" w:rsidRPr="003444A8">
                                  <w:instrText xml:space="preserve"> DOCPROPERTY "L_HomeCountry" </w:instrText>
                                </w:r>
                                <w:r w:rsidR="0014093E" w:rsidRPr="003444A8">
                                  <w:fldChar w:fldCharType="separate"/>
                                </w:r>
                                <w:r w:rsidR="0014093E" w:rsidRPr="003444A8">
                                  <w:instrText>Nederland</w:instrText>
                                </w:r>
                                <w:r w:rsidR="0014093E" w:rsidRPr="003444A8">
                                  <w:fldChar w:fldCharType="end"/>
                                </w:r>
                                <w:r w:rsidR="0014093E" w:rsidRPr="003444A8">
                                  <w:instrText>" ""</w:instrText>
                                </w:r>
                                <w:r w:rsidR="0014093E" w:rsidRPr="003444A8">
                                  <w:fldChar w:fldCharType="end"/>
                                </w:r>
                                <w:r w:rsidR="0014093E" w:rsidRPr="003444A8">
                                  <w:br/>
                                </w:r>
                                <w:r w:rsidR="00522E82" w:rsidRPr="003444A8">
                                  <w:t>www.rijksoverheid.nl</w:t>
                                </w:r>
                              </w:p>
                              <w:p w14:paraId="6C83E3C0" w14:textId="77777777" w:rsidR="0014093E" w:rsidRPr="003444A8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22" w:name="bm_ministerie"/>
                                <w:bookmarkStart w:id="23" w:name="bm_aministerie"/>
                                <w:bookmarkEnd w:id="21"/>
                                <w:r w:rsidRPr="003444A8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22"/>
                                <w:r w:rsidRPr="003444A8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24" w:name="bm_adres"/>
                                <w:r w:rsidRPr="003444A8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24"/>
                              </w:p>
                              <w:p w14:paraId="6C83E3C1" w14:textId="77777777" w:rsidR="0014093E" w:rsidRPr="003444A8" w:rsidRDefault="0014093E" w:rsidP="00BC4AE3">
                                <w:pPr>
                                  <w:pStyle w:val="Huisstijl-Adres"/>
                                </w:pPr>
                                <w:bookmarkStart w:id="25" w:name="bm_email"/>
                                <w:bookmarkEnd w:id="23"/>
                                <w:bookmarkEnd w:id="25"/>
                              </w:p>
                            </w:tc>
                          </w:tr>
                          <w:tr w:rsidR="0014093E" w:rsidRPr="003444A8" w14:paraId="6C83E3C4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C83E3C3" w14:textId="77777777" w:rsidR="0014093E" w:rsidRPr="003444A8" w:rsidRDefault="0014093E" w:rsidP="00BC4AE3"/>
                            </w:tc>
                          </w:tr>
                          <w:tr w:rsidR="0014093E" w:rsidRPr="003444A8" w14:paraId="6C83E3CB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C83E3C5" w14:textId="77777777" w:rsidR="0014093E" w:rsidRPr="003444A8" w:rsidRDefault="00A33134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403BDE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6C83E3C6" w14:textId="77777777" w:rsidR="0014093E" w:rsidRPr="003444A8" w:rsidRDefault="00390839" w:rsidP="00BC4AE3">
                                <w:pPr>
                                  <w:pStyle w:val="Huisstijl-Gegeven"/>
                                </w:pPr>
                                <w:bookmarkStart w:id="26" w:name="bm_reference"/>
                                <w:r>
                                  <w:t>DVB/VD-245</w:t>
                                </w:r>
                                <w:r w:rsidR="003444A8" w:rsidRPr="003444A8">
                                  <w:t>/1</w:t>
                                </w:r>
                                <w:bookmarkEnd w:id="26"/>
                                <w:r>
                                  <w:t>6</w:t>
                                </w:r>
                              </w:p>
                              <w:p w14:paraId="6C83E3C7" w14:textId="77777777" w:rsidR="0014093E" w:rsidRPr="003444A8" w:rsidRDefault="00A33134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L_YREFERENCE  \* MERGEFORMAT </w:instrText>
                                </w:r>
                                <w:r>
                                  <w:fldChar w:fldCharType="separate"/>
                                </w:r>
                                <w:r w:rsidR="00403BDE">
                                  <w:t>Uw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6C83E3C8" w14:textId="77777777" w:rsidR="0014093E" w:rsidRPr="007079C7" w:rsidRDefault="00390839" w:rsidP="007F2529">
                                <w:pPr>
                                  <w:pStyle w:val="Huisstijl-Kopje"/>
                                  <w:rPr>
                                    <w:b w:val="0"/>
                                    <w:vanish/>
                                  </w:rPr>
                                </w:pPr>
                                <w:r w:rsidRPr="00390839">
                                  <w:rPr>
                                    <w:b w:val="0"/>
                                  </w:rPr>
                                  <w:t>2016Z22175/2016D46756</w:t>
                                </w:r>
                                <w:r w:rsidR="00DA1C1B" w:rsidRPr="007079C7">
                                  <w:rPr>
                                    <w:b w:val="0"/>
                                    <w:vanish/>
                                  </w:rPr>
                                  <w:fldChar w:fldCharType="begin"/>
                                </w:r>
                                <w:r w:rsidR="00DA1C1B" w:rsidRPr="007079C7">
                                  <w:rPr>
                                    <w:b w:val="0"/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="00DA1C1B" w:rsidRPr="007079C7">
                                  <w:rPr>
                                    <w:b w:val="0"/>
                                    <w:vanish/>
                                  </w:rPr>
                                  <w:fldChar w:fldCharType="separate"/>
                                </w:r>
                                <w:r w:rsidR="00403BDE" w:rsidRPr="007079C7">
                                  <w:rPr>
                                    <w:b w:val="0"/>
                                    <w:vanish/>
                                  </w:rPr>
                                  <w:t>Bijlage(n)</w:t>
                                </w:r>
                                <w:r w:rsidR="00DA1C1B" w:rsidRPr="007079C7">
                                  <w:rPr>
                                    <w:b w:val="0"/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6C83E3C9" w14:textId="77777777" w:rsidR="0014093E" w:rsidRPr="003444A8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7" w:name="bm_enclosures"/>
                                <w:bookmarkEnd w:id="27"/>
                              </w:p>
                              <w:p w14:paraId="6C83E3CA" w14:textId="77777777" w:rsidR="0014093E" w:rsidRPr="003444A8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3444A8" w14:paraId="6C83E3CD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6C83E3CC" w14:textId="77777777" w:rsidR="0014093E" w:rsidRPr="003444A8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6C83E3CE" w14:textId="77777777" w:rsidR="0014093E" w:rsidRPr="003444A8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83E3AE"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3444A8" w14:paraId="6C83E3C2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6C83E3BF" w14:textId="5AB00838" w:rsidR="0014093E" w:rsidRPr="003444A8" w:rsidRDefault="003444A8" w:rsidP="00973C3C">
                          <w:pPr>
                            <w:pStyle w:val="Huisstijl-Adres"/>
                          </w:pPr>
                          <w:bookmarkStart w:id="28" w:name="bm_txtdirectie"/>
                          <w:bookmarkStart w:id="29" w:name="bm_addressfrom"/>
                          <w:r w:rsidRPr="003444A8">
                            <w:rPr>
                              <w:b/>
                            </w:rPr>
                            <w:t>Directie Veiligheidsbeleid</w:t>
                          </w:r>
                          <w:bookmarkEnd w:id="28"/>
                          <w:r w:rsidR="0014093E" w:rsidRPr="003444A8">
                            <w:br/>
                            <w:t>Bezuidenhoutseweg 67</w:t>
                          </w:r>
                          <w:r w:rsidR="0014093E" w:rsidRPr="003444A8">
                            <w:br/>
                            <w:t>2594 AC Den Haag</w:t>
                          </w:r>
                          <w:r w:rsidR="0014093E" w:rsidRPr="003444A8">
                            <w:br/>
                            <w:t>Postbus 20061</w:t>
                          </w:r>
                          <w:r w:rsidR="0014093E" w:rsidRPr="003444A8">
                            <w:br/>
                            <w:t>Nederland</w:t>
                          </w:r>
                          <w:r w:rsidR="0014093E" w:rsidRPr="003444A8">
                            <w:fldChar w:fldCharType="begin"/>
                          </w:r>
                          <w:r w:rsidR="0014093E" w:rsidRPr="003444A8">
                            <w:instrText xml:space="preserve"> IF  </w:instrText>
                          </w:r>
                          <w:r w:rsidR="0014093E" w:rsidRPr="003444A8">
                            <w:fldChar w:fldCharType="begin"/>
                          </w:r>
                          <w:r w:rsidR="0014093E" w:rsidRPr="003444A8">
                            <w:instrText xml:space="preserve"> DOCPROPERTY "BZ_UseCountry" </w:instrText>
                          </w:r>
                          <w:r w:rsidR="0014093E" w:rsidRPr="003444A8">
                            <w:fldChar w:fldCharType="separate"/>
                          </w:r>
                          <w:r w:rsidR="00403BDE">
                            <w:instrText>N</w:instrText>
                          </w:r>
                          <w:r w:rsidR="0014093E" w:rsidRPr="003444A8">
                            <w:fldChar w:fldCharType="end"/>
                          </w:r>
                          <w:r w:rsidR="0014093E" w:rsidRPr="003444A8">
                            <w:instrText>="Y" "</w:instrText>
                          </w:r>
                          <w:r w:rsidR="0014093E" w:rsidRPr="003444A8">
                            <w:fldChar w:fldCharType="begin"/>
                          </w:r>
                          <w:r w:rsidR="0014093E" w:rsidRPr="003444A8">
                            <w:instrText xml:space="preserve"> DOCPROPERTY "L_HomeCountry" </w:instrText>
                          </w:r>
                          <w:r w:rsidR="0014093E" w:rsidRPr="003444A8">
                            <w:fldChar w:fldCharType="separate"/>
                          </w:r>
                          <w:r w:rsidR="0014093E" w:rsidRPr="003444A8">
                            <w:instrText>Nederland</w:instrText>
                          </w:r>
                          <w:r w:rsidR="0014093E" w:rsidRPr="003444A8">
                            <w:fldChar w:fldCharType="end"/>
                          </w:r>
                          <w:r w:rsidR="0014093E" w:rsidRPr="003444A8">
                            <w:instrText>" ""</w:instrText>
                          </w:r>
                          <w:r w:rsidR="0014093E" w:rsidRPr="003444A8">
                            <w:fldChar w:fldCharType="end"/>
                          </w:r>
                          <w:r w:rsidR="0014093E" w:rsidRPr="003444A8">
                            <w:br/>
                          </w:r>
                          <w:r w:rsidR="00522E82" w:rsidRPr="003444A8">
                            <w:t>www.rijksoverheid.nl</w:t>
                          </w:r>
                        </w:p>
                        <w:p w14:paraId="6C83E3C0" w14:textId="77777777" w:rsidR="0014093E" w:rsidRPr="003444A8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30" w:name="bm_ministerie"/>
                          <w:bookmarkStart w:id="31" w:name="bm_aministerie"/>
                          <w:bookmarkEnd w:id="29"/>
                          <w:r w:rsidRPr="003444A8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30"/>
                          <w:r w:rsidRPr="003444A8">
                            <w:rPr>
                              <w:b/>
                              <w:vanish/>
                            </w:rPr>
                            <w:br/>
                          </w:r>
                          <w:bookmarkStart w:id="32" w:name="bm_adres"/>
                          <w:r w:rsidRPr="003444A8">
                            <w:rPr>
                              <w:vanish/>
                            </w:rPr>
                            <w:t xml:space="preserve"> </w:t>
                          </w:r>
                          <w:bookmarkEnd w:id="32"/>
                        </w:p>
                        <w:p w14:paraId="6C83E3C1" w14:textId="77777777" w:rsidR="0014093E" w:rsidRPr="003444A8" w:rsidRDefault="0014093E" w:rsidP="00BC4AE3">
                          <w:pPr>
                            <w:pStyle w:val="Huisstijl-Adres"/>
                          </w:pPr>
                          <w:bookmarkStart w:id="33" w:name="bm_email"/>
                          <w:bookmarkEnd w:id="31"/>
                          <w:bookmarkEnd w:id="33"/>
                        </w:p>
                      </w:tc>
                    </w:tr>
                    <w:tr w:rsidR="0014093E" w:rsidRPr="003444A8" w14:paraId="6C83E3C4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6C83E3C3" w14:textId="77777777" w:rsidR="0014093E" w:rsidRPr="003444A8" w:rsidRDefault="0014093E" w:rsidP="00BC4AE3"/>
                      </w:tc>
                    </w:tr>
                    <w:tr w:rsidR="0014093E" w:rsidRPr="003444A8" w14:paraId="6C83E3CB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6C83E3C5" w14:textId="77777777" w:rsidR="0014093E" w:rsidRPr="003444A8" w:rsidRDefault="00A33134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403BDE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6C83E3C6" w14:textId="77777777" w:rsidR="0014093E" w:rsidRPr="003444A8" w:rsidRDefault="00390839" w:rsidP="00BC4AE3">
                          <w:pPr>
                            <w:pStyle w:val="Huisstijl-Gegeven"/>
                          </w:pPr>
                          <w:bookmarkStart w:id="34" w:name="bm_reference"/>
                          <w:r>
                            <w:t>DVB/VD-245</w:t>
                          </w:r>
                          <w:r w:rsidR="003444A8" w:rsidRPr="003444A8">
                            <w:t>/1</w:t>
                          </w:r>
                          <w:bookmarkEnd w:id="34"/>
                          <w:r>
                            <w:t>6</w:t>
                          </w:r>
                        </w:p>
                        <w:p w14:paraId="6C83E3C7" w14:textId="77777777" w:rsidR="0014093E" w:rsidRPr="003444A8" w:rsidRDefault="00A33134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L_YREFERENCE  \* MERGEFORMAT </w:instrText>
                          </w:r>
                          <w:r>
                            <w:fldChar w:fldCharType="separate"/>
                          </w:r>
                          <w:r w:rsidR="00403BDE">
                            <w:t>Uw Referentie</w:t>
                          </w:r>
                          <w:r>
                            <w:fldChar w:fldCharType="end"/>
                          </w:r>
                        </w:p>
                        <w:p w14:paraId="6C83E3C8" w14:textId="77777777" w:rsidR="0014093E" w:rsidRPr="007079C7" w:rsidRDefault="00390839" w:rsidP="007F2529">
                          <w:pPr>
                            <w:pStyle w:val="Huisstijl-Kopje"/>
                            <w:rPr>
                              <w:b w:val="0"/>
                              <w:vanish/>
                            </w:rPr>
                          </w:pPr>
                          <w:r w:rsidRPr="00390839">
                            <w:rPr>
                              <w:b w:val="0"/>
                            </w:rPr>
                            <w:t>2016Z22175/2016D46756</w:t>
                          </w:r>
                          <w:r w:rsidR="00DA1C1B" w:rsidRPr="007079C7">
                            <w:rPr>
                              <w:b w:val="0"/>
                              <w:vanish/>
                            </w:rPr>
                            <w:fldChar w:fldCharType="begin"/>
                          </w:r>
                          <w:r w:rsidR="00DA1C1B" w:rsidRPr="007079C7">
                            <w:rPr>
                              <w:b w:val="0"/>
                              <w:vanish/>
                            </w:rPr>
                            <w:instrText xml:space="preserve"> DOCPROPERTY  L_ENCLOSURES  \* MERGEFORMAT </w:instrText>
                          </w:r>
                          <w:r w:rsidR="00DA1C1B" w:rsidRPr="007079C7">
                            <w:rPr>
                              <w:b w:val="0"/>
                              <w:vanish/>
                            </w:rPr>
                            <w:fldChar w:fldCharType="separate"/>
                          </w:r>
                          <w:r w:rsidR="00403BDE" w:rsidRPr="007079C7">
                            <w:rPr>
                              <w:b w:val="0"/>
                              <w:vanish/>
                            </w:rPr>
                            <w:t>Bijlage(n)</w:t>
                          </w:r>
                          <w:r w:rsidR="00DA1C1B" w:rsidRPr="007079C7">
                            <w:rPr>
                              <w:b w:val="0"/>
                              <w:vanish/>
                            </w:rPr>
                            <w:fldChar w:fldCharType="end"/>
                          </w:r>
                        </w:p>
                        <w:p w14:paraId="6C83E3C9" w14:textId="77777777" w:rsidR="0014093E" w:rsidRPr="003444A8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5" w:name="bm_enclosures"/>
                          <w:bookmarkEnd w:id="35"/>
                        </w:p>
                        <w:p w14:paraId="6C83E3CA" w14:textId="77777777" w:rsidR="0014093E" w:rsidRPr="003444A8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3444A8" w14:paraId="6C83E3CD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6C83E3CC" w14:textId="77777777" w:rsidR="0014093E" w:rsidRPr="003444A8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6C83E3CE" w14:textId="77777777" w:rsidR="0014093E" w:rsidRPr="003444A8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6C83E398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6C83E397" w14:textId="77777777" w:rsidR="0014093E" w:rsidRPr="00BC3B53" w:rsidRDefault="0014093E" w:rsidP="00717318">
          <w:pPr>
            <w:pStyle w:val="Huisstijl-NAW"/>
          </w:pPr>
        </w:p>
      </w:tc>
    </w:tr>
    <w:tr w:rsidR="0014093E" w14:paraId="6C83E39D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6C83E399" w14:textId="77777777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A33134">
            <w:fldChar w:fldCharType="begin"/>
          </w:r>
          <w:r w:rsidR="00A33134">
            <w:instrText xml:space="preserve"> DOCPROPERTY  bz_geadresseerden  \* MERGEFORMAT </w:instrText>
          </w:r>
          <w:r w:rsidR="00A33134">
            <w:fldChar w:fldCharType="separate"/>
          </w:r>
          <w:r w:rsidR="00403BDE" w:rsidRPr="00403BDE">
            <w:rPr>
              <w:bCs/>
            </w:rPr>
            <w:t>Voorzitter</w:t>
          </w:r>
          <w:r w:rsidR="00A33134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A33134">
            <w:fldChar w:fldCharType="begin"/>
          </w:r>
          <w:r w:rsidR="00A33134">
            <w:instrText xml:space="preserve"> DOCPROPERTY  bz_kamernr  \* MERGEFORMAT </w:instrText>
          </w:r>
          <w:r w:rsidR="00A33134">
            <w:fldChar w:fldCharType="separate"/>
          </w:r>
          <w:r w:rsidR="00403BDE" w:rsidRPr="00403BDE">
            <w:rPr>
              <w:bCs/>
            </w:rPr>
            <w:t>Tweede</w:t>
          </w:r>
          <w:r w:rsidR="00A33134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14:paraId="6C83E39A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A33134">
            <w:fldChar w:fldCharType="begin"/>
          </w:r>
          <w:r w:rsidR="00A33134">
            <w:instrText xml:space="preserve"> DOCPROPERTY  bz_adres_huisnummer  \* MERGEFORMAT </w:instrText>
          </w:r>
          <w:r w:rsidR="00A33134">
            <w:fldChar w:fldCharType="separate"/>
          </w:r>
          <w:r w:rsidR="00403BDE" w:rsidRPr="00403BDE">
            <w:rPr>
              <w:bCs/>
              <w:lang w:val="en-US"/>
            </w:rPr>
            <w:t>4</w:t>
          </w:r>
          <w:r w:rsidR="00A33134">
            <w:rPr>
              <w:bCs/>
              <w:lang w:val="en-US"/>
            </w:rPr>
            <w:fldChar w:fldCharType="end"/>
          </w:r>
        </w:p>
        <w:p w14:paraId="6C83E39B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6C83E39C" w14:textId="77777777" w:rsidR="0014093E" w:rsidRPr="008C5110" w:rsidRDefault="0014093E" w:rsidP="008C5110">
          <w:pPr>
            <w:jc w:val="center"/>
          </w:pPr>
        </w:p>
      </w:tc>
    </w:tr>
    <w:tr w:rsidR="0014093E" w14:paraId="6C83E39F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6C83E39E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6C83E3A1" w14:textId="77777777">
      <w:trPr>
        <w:trHeight w:val="240"/>
      </w:trPr>
      <w:tc>
        <w:tcPr>
          <w:tcW w:w="7520" w:type="dxa"/>
          <w:shd w:val="clear" w:color="auto" w:fill="auto"/>
        </w:tcPr>
        <w:p w14:paraId="6C83E3A0" w14:textId="4F7181A9" w:rsidR="0014093E" w:rsidRPr="00035E67" w:rsidRDefault="0014093E" w:rsidP="00390839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403BDE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r w:rsidR="00A33134">
            <w:rPr>
              <w:rFonts w:cs="Verdana"/>
              <w:szCs w:val="18"/>
            </w:rPr>
            <w:t>6 december 2016</w:t>
          </w:r>
          <w:bookmarkStart w:id="36" w:name="_GoBack"/>
          <w:bookmarkEnd w:id="36"/>
        </w:p>
      </w:tc>
    </w:tr>
    <w:tr w:rsidR="0014093E" w:rsidRPr="001F182C" w14:paraId="6C83E3A3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6C83E3A2" w14:textId="77777777" w:rsidR="0014093E" w:rsidRPr="001F182C" w:rsidRDefault="0014093E" w:rsidP="00390839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403BDE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7" w:name="bm_subject"/>
          <w:r w:rsidR="00DA1C1B">
            <w:fldChar w:fldCharType="begin"/>
          </w:r>
          <w:r w:rsidR="00DA1C1B">
            <w:instrText xml:space="preserve"> DOCPROPERTY  bz_onderwerp  \* MERGEFORMAT </w:instrText>
          </w:r>
          <w:r w:rsidR="00DA1C1B">
            <w:fldChar w:fldCharType="separate"/>
          </w:r>
          <w:r w:rsidR="00390839">
            <w:t>Beantwoording vragen Schriftelijk O</w:t>
          </w:r>
          <w:r w:rsidR="00403BDE">
            <w:t xml:space="preserve">verleg OVSE </w:t>
          </w:r>
          <w:r w:rsidR="00390839">
            <w:t>M</w:t>
          </w:r>
          <w:r w:rsidR="00403BDE">
            <w:t>inisteriële</w:t>
          </w:r>
          <w:r w:rsidR="00DA1C1B">
            <w:fldChar w:fldCharType="end"/>
          </w:r>
          <w:bookmarkEnd w:id="37"/>
          <w:r w:rsidR="00390839">
            <w:t xml:space="preserve"> Raad 2016</w:t>
          </w:r>
        </w:p>
      </w:tc>
    </w:tr>
  </w:tbl>
  <w:p w14:paraId="6C83E3A4" w14:textId="77777777" w:rsidR="0014093E" w:rsidRDefault="0014093E" w:rsidP="00BC4AE3">
    <w:pPr>
      <w:pStyle w:val="Header"/>
    </w:pPr>
  </w:p>
  <w:p w14:paraId="6C83E3A5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 w15:restartNumberingAfterBreak="0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 w15:restartNumberingAfterBreak="0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 w15:restartNumberingAfterBreak="0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4A8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1C9A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4A8"/>
    <w:rsid w:val="00344E82"/>
    <w:rsid w:val="00353932"/>
    <w:rsid w:val="0035568F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083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3BDE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100E7"/>
    <w:rsid w:val="00516022"/>
    <w:rsid w:val="005219B8"/>
    <w:rsid w:val="00521CEE"/>
    <w:rsid w:val="00522E82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4702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079C7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36B78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4919"/>
    <w:rsid w:val="00915300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30E68"/>
    <w:rsid w:val="00A33134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93893"/>
    <w:rsid w:val="00BB3151"/>
    <w:rsid w:val="00BB5053"/>
    <w:rsid w:val="00BB5315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3A87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A1C1B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C83E36E"/>
  <w15:docId w15:val="{A31EA4EA-1943-4FA0-815E-81837D839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header" Target="header2.xml" Id="rId14" /><Relationship Type="http://schemas.openxmlformats.org/officeDocument/2006/relationships/settings" Target="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1B35DD65E11F4392AC3FB4EA5FE70C" ma:contentTypeVersion="14" ma:contentTypeDescription="Create a new document." ma:contentTypeScope="" ma:versionID="669fa14ebdc214b6aad8e15a21d1b96e">
  <xsd:schema xmlns:xsd="http://www.w3.org/2001/XMLSchema" xmlns:xs="http://www.w3.org/2001/XMLSchema" xmlns:p="http://schemas.microsoft.com/office/2006/metadata/properties" xmlns:ns2="73bb88f9-84bb-40da-ad57-c29c3f4151c5" targetNamespace="http://schemas.microsoft.com/office/2006/metadata/properties" ma:root="true" ma:fieldsID="b20d9fd70a5188d0ce1c19e87294a91c" ns2:_="">
    <xsd:import namespace="73bb88f9-84bb-40da-ad57-c29c3f4151c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fgestemdMetDisplay" minOccurs="0"/>
                <xsd:element ref="ns2:OpgesteldDoorDisplay" minOccurs="0"/>
                <xsd:element ref="ns2:KopieAanDisplay" minOccurs="0"/>
                <xsd:element ref="ns2:ViaDisplay" minOccurs="0"/>
                <xsd:element ref="ns2:TitelHouder" minOccurs="0"/>
                <xsd:element ref="ns2:GevraagdBesluit" minOccurs="0"/>
                <xsd:element ref="ns2:VanDisplay" minOccurs="0"/>
                <xsd:element ref="ns2:AanDisplay" minOccurs="0"/>
                <xsd:element ref="ns2:Aanleiding" minOccurs="0"/>
                <xsd:element ref="ns2:Samenvatting" minOccurs="0"/>
                <xsd:element ref="ns2:Toelichting" minOccurs="0"/>
                <xsd:element ref="ns2:BinnengekomenOp" minOccurs="0"/>
                <xsd:element ref="ns2:ReferentieKamer" minOccurs="0"/>
                <xsd:element ref="ns2:LigtBij" minOccurs="0"/>
                <xsd:element ref="ns2:ProcesEigenaar" minOccurs="0"/>
                <xsd:element ref="ns2:BetrokkenBij" minOccurs="0"/>
                <xsd:element ref="ns2:Directi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b88f9-84bb-40da-ad57-c29c3f4151c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gestemdMetDisplay" ma:index="11" nillable="true" ma:displayName="Afgestemd Met Display" ma:internalName="AfgestemdMetDisplay">
      <xsd:simpleType>
        <xsd:restriction base="dms:Text"/>
      </xsd:simpleType>
    </xsd:element>
    <xsd:element name="OpgesteldDoorDisplay" ma:index="12" nillable="true" ma:displayName="Opgesteld Door Display" ma:internalName="OpgesteldDoorDisplay">
      <xsd:simpleType>
        <xsd:restriction base="dms:Note"/>
      </xsd:simpleType>
    </xsd:element>
    <xsd:element name="KopieAanDisplay" ma:index="13" nillable="true" ma:displayName="Kopie Aan Display" ma:internalName="KopieAanDisplay">
      <xsd:simpleType>
        <xsd:restriction base="dms:Text"/>
      </xsd:simpleType>
    </xsd:element>
    <xsd:element name="ViaDisplay" ma:index="14" nillable="true" ma:displayName="Via Display" ma:internalName="ViaDisplay">
      <xsd:simpleType>
        <xsd:restriction base="dms:Text"/>
      </xsd:simpleType>
    </xsd:element>
    <xsd:element name="TitelHouder" ma:index="15" nillable="true" ma:displayName="Titel Houder" ma:internalName="TitelHouder">
      <xsd:simpleType>
        <xsd:restriction base="dms:Text"/>
      </xsd:simpleType>
    </xsd:element>
    <xsd:element name="GevraagdBesluit" ma:index="16" nillable="true" ma:displayName="Gevraagd Besluit" ma:internalName="GevraagdBesluit">
      <xsd:simpleType>
        <xsd:restriction base="dms:Note"/>
      </xsd:simpleType>
    </xsd:element>
    <xsd:element name="VanDisplay" ma:index="17" nillable="true" ma:displayName="Van Display" ma:internalName="VanDisplay">
      <xsd:simpleType>
        <xsd:restriction base="dms:Text"/>
      </xsd:simpleType>
    </xsd:element>
    <xsd:element name="AanDisplay" ma:index="18" nillable="true" ma:displayName="Aan Display" ma:internalName="AanDisplay">
      <xsd:simpleType>
        <xsd:restriction base="dms:Text"/>
      </xsd:simpleType>
    </xsd:element>
    <xsd:element name="Aanleiding" ma:index="19" nillable="true" ma:displayName="Aanleiding" ma:internalName="Aanleiding">
      <xsd:simpleType>
        <xsd:restriction base="dms:Note"/>
      </xsd:simpleType>
    </xsd:element>
    <xsd:element name="Samenvatting" ma:index="20" nillable="true" ma:displayName="Samenvatting" ma:internalName="Samenvatting">
      <xsd:simpleType>
        <xsd:restriction base="dms:Note"/>
      </xsd:simpleType>
    </xsd:element>
    <xsd:element name="Toelichting" ma:index="21" nillable="true" ma:displayName="Toelichting" ma:internalName="Toelichting">
      <xsd:simpleType>
        <xsd:restriction base="dms:Note"/>
      </xsd:simpleType>
    </xsd:element>
    <xsd:element name="BinnengekomenOp" ma:index="22" nillable="true" ma:displayName="Binnengekomen op" ma:format="DateOnly" ma:internalName="BinnengekomenOp" ma:readOnly="false">
      <xsd:simpleType>
        <xsd:restriction base="dms:DateTime"/>
      </xsd:simpleType>
    </xsd:element>
    <xsd:element name="ReferentieKamer" ma:index="23" nillable="true" ma:displayName="Referentie Kamer" ma:indexed="true" ma:internalName="ReferentieKamer" ma:readOnly="false">
      <xsd:simpleType>
        <xsd:restriction base="dms:Text"/>
      </xsd:simpleType>
    </xsd:element>
    <xsd:element name="LigtBij" ma:index="24" nillable="true" ma:displayName="Ligt Bij" ma:list="UserInfo" ma:SearchPeopleOnly="false" ma:SharePointGroup="0" ma:internalName="LigtBij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cesEigenaar" ma:index="25" nillable="true" ma:displayName="Proces Eigenaar" ma:list="UserInfo" ma:SearchPeopleOnly="false" ma:SharePointGroup="0" ma:internalName="ProcesEigenaa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trokkenBij" ma:index="26" nillable="true" ma:displayName="Betrokken Bij" ma:list="UserInfo" ma:SearchPeopleOnly="false" ma:SharePointGroup="0" ma:internalName="BetrokkenBij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rectie" ma:index="27" nillable="true" ma:displayName="Directie" ma:internalName="Directi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4.xml><?xml version="1.0" encoding="utf-8"?>
<ds:datastoreItem xmlns:ds="http://schemas.openxmlformats.org/officeDocument/2006/customXml" ds:itemID="{671AB1D1-DEEC-4FE0-92AE-8FC762148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b88f9-84bb-40da-ad57-c29c3f4151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A456A65-5B0D-4EAC-9FDE-1A5C0FC974E3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57</ap:Words>
  <ap:Characters>314</ap:Characters>
  <ap:DocSecurity>0</ap:DocSecurity>
  <ap:Lines>2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Verzoek aan M inzake inbreng t.b.v. een verslag van een schriftelijk overleg inzake de OVSE Ministeriële Raad van 8-9 december 2016</vt:lpstr>
      <vt:lpstr/>
    </vt:vector>
  </ap:TitlesOfParts>
  <ap:LinksUpToDate>false</ap:LinksUpToDate>
  <ap:CharactersWithSpaces>370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2015-11-30T13:19:00.0000000Z</lastPrinted>
  <dcterms:created xsi:type="dcterms:W3CDTF">2016-12-06T15:07:00.0000000Z</dcterms:created>
  <dcterms:modified xsi:type="dcterms:W3CDTF">2016-12-06T15:07:00.0000000Z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3</vt:i4>
  </property>
  <property fmtid="{D5CDD505-2E9C-101B-9397-08002B2CF9AE}" pid="35" name="bz_sender_brief">
    <vt:i4>1</vt:i4>
  </property>
  <property fmtid="{D5CDD505-2E9C-101B-9397-08002B2CF9AE}" pid="36" name="bz_commissie">
    <vt:lpwstr>0</vt:lpwstr>
  </property>
  <property fmtid="{D5CDD505-2E9C-101B-9397-08002B2CF9AE}" pid="37" name="bz_directie">
    <vt:r8>36</vt:r8>
  </property>
  <property fmtid="{D5CDD505-2E9C-101B-9397-08002B2CF9AE}" pid="38" name="bz_ektk">
    <vt:i4>1</vt:i4>
  </property>
  <property fmtid="{D5CDD505-2E9C-101B-9397-08002B2CF9AE}" pid="39" name="bz_naam">
    <vt:lpwstr>xx</vt:lpwstr>
  </property>
  <property fmtid="{D5CDD505-2E9C-101B-9397-08002B2CF9AE}" pid="40" name="bz_onderwerp">
    <vt:lpwstr>Beantwoording vragen schriftelijk overleg OVSE ministeriële</vt:lpwstr>
  </property>
  <property fmtid="{D5CDD505-2E9C-101B-9397-08002B2CF9AE}" pid="41" name="bz_leden">
    <vt:lpwstr>de leden</vt:lpwstr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november 2015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bz_ondertekenaar">
    <vt:lpwstr>0</vt:lpwstr>
  </property>
  <property fmtid="{D5CDD505-2E9C-101B-9397-08002B2CF9AE}" pid="50" name="bz_bijlage">
    <vt:lpwstr/>
  </property>
  <property fmtid="{D5CDD505-2E9C-101B-9397-08002B2CF9AE}" pid="51" name="bz_nummerbz">
    <vt:lpwstr>DVB/VD-187/15</vt:lpwstr>
  </property>
  <property fmtid="{D5CDD505-2E9C-101B-9397-08002B2CF9AE}" pid="52" name="bz_nummer">
    <vt:lpwstr>xx</vt:lpwstr>
  </property>
  <property fmtid="{D5CDD505-2E9C-101B-9397-08002B2CF9AE}" pid="53" name="bz_partij">
    <vt:lpwstr>xx</vt:lpwstr>
  </property>
  <property fmtid="{D5CDD505-2E9C-101B-9397-08002B2CF9AE}" pid="54" name="ContentTypeId">
    <vt:lpwstr>0x010100998524F8575DEE4EAD0DF5BA29EC5BA3</vt:lpwstr>
  </property>
  <property fmtid="{D5CDD505-2E9C-101B-9397-08002B2CF9AE}" pid="55" name="_dlc_DocIdItemGuid">
    <vt:lpwstr>4eab5a91-0f56-4b0d-b2fd-e42689589284</vt:lpwstr>
  </property>
  <property fmtid="{D5CDD505-2E9C-101B-9397-08002B2CF9AE}" pid="56" name="_docset_NoMedatataSyncRequired">
    <vt:lpwstr>False</vt:lpwstr>
  </property>
</Properties>
</file>