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37FE1" w:rsidR="00C37FE1" w:rsidP="00C37FE1" w:rsidRDefault="00D122D5">
      <w:bookmarkStart w:name="bm_txtAanhef" w:id="0"/>
      <w:bookmarkStart w:name="bm_start" w:id="1"/>
      <w:bookmarkStart w:name="_GoBack" w:id="2"/>
      <w:bookmarkEnd w:id="2"/>
      <w:r>
        <w:t xml:space="preserve"> </w:t>
      </w:r>
      <w:bookmarkEnd w:id="0"/>
      <w:bookmarkEnd w:id="1"/>
    </w:p>
    <w:p w:rsidR="00C923CB" w:rsidP="00C37FE1" w:rsidRDefault="00C923CB">
      <w:r>
        <w:t>Geachte Voorzitter,</w:t>
      </w:r>
    </w:p>
    <w:p w:rsidR="00C923CB" w:rsidP="00C37FE1" w:rsidRDefault="00C923CB"/>
    <w:p w:rsidRPr="00C37FE1" w:rsidR="00C37FE1" w:rsidP="00C37FE1" w:rsidRDefault="00C923CB">
      <w:r>
        <w:t>Hierbij bied ik u aan de kabinetsappreciatie ‘uitbreidingspakket 2016’.</w:t>
      </w:r>
      <w:r w:rsidR="002D4824">
        <w:t xml:space="preserve"> </w:t>
      </w:r>
    </w:p>
    <w:p w:rsidR="00C923CB" w:rsidP="00C37FE1" w:rsidRDefault="00C923CB">
      <w:bookmarkStart w:name="bm_txtend" w:id="3"/>
      <w:r>
        <w:br/>
      </w:r>
      <w:bookmarkEnd w:id="3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C923CB">
        <w:tc>
          <w:tcPr>
            <w:tcW w:w="4500" w:type="pct"/>
          </w:tcPr>
          <w:p w:rsidRPr="00C37FE1" w:rsidR="002F6C89" w:rsidP="002F6C89" w:rsidRDefault="00C923CB">
            <w:bookmarkStart w:name="bm_groet" w:id="4"/>
            <w:r>
              <w:t>De Minister van Buitenlandse Zaken,</w:t>
            </w:r>
            <w:bookmarkEnd w:id="4"/>
          </w:p>
        </w:tc>
        <w:tc>
          <w:tcPr>
            <w:tcW w:w="2500" w:type="pct"/>
          </w:tcPr>
          <w:p w:rsidRPr="00C37FE1" w:rsidR="002F6C89" w:rsidP="002F6C89" w:rsidRDefault="00C923CB">
            <w:bookmarkStart w:name="bm_groetam" w:id="5"/>
            <w:r>
              <w:t xml:space="preserve"> </w:t>
            </w:r>
            <w:bookmarkEnd w:id="5"/>
          </w:p>
        </w:tc>
      </w:tr>
      <w:tr w:rsidRPr="00C37FE1" w:rsidR="004B0BDA" w:rsidTr="00C923CB">
        <w:tc>
          <w:tcPr>
            <w:tcW w:w="4500" w:type="pct"/>
          </w:tcPr>
          <w:p w:rsidR="00C923CB" w:rsidP="002F6C89" w:rsidRDefault="00C923CB">
            <w:bookmarkStart w:name="bm_groet1" w:id="6"/>
          </w:p>
          <w:p w:rsidR="00C923CB" w:rsidP="002F6C89" w:rsidRDefault="00C923CB"/>
          <w:p w:rsidR="00C923CB" w:rsidP="002F6C89" w:rsidRDefault="00C923CB"/>
          <w:p w:rsidR="00C923CB" w:rsidP="002F6C89" w:rsidRDefault="00C923CB"/>
          <w:p w:rsidRPr="00C37FE1" w:rsidR="004B0BDA" w:rsidP="002F6C89" w:rsidRDefault="00C923CB">
            <w:r>
              <w:t>Bert Koenders</w:t>
            </w:r>
            <w:bookmarkEnd w:id="6"/>
          </w:p>
        </w:tc>
        <w:tc>
          <w:tcPr>
            <w:tcW w:w="2500" w:type="pct"/>
          </w:tcPr>
          <w:p w:rsidRPr="00C37FE1" w:rsidR="004B0BDA" w:rsidP="002F6C89" w:rsidRDefault="00C923CB">
            <w:bookmarkStart w:name="bm_groetam1" w:id="7"/>
            <w:r>
              <w:t xml:space="preserve"> </w:t>
            </w:r>
            <w:bookmarkEnd w:id="7"/>
          </w:p>
        </w:tc>
      </w:tr>
    </w:tbl>
    <w:p w:rsidRPr="00825019" w:rsidR="00825019" w:rsidP="00D36B95" w:rsidRDefault="00C37FE1">
      <w:bookmarkStart w:name="bm_antwoord" w:id="8"/>
      <w:r w:rsidRPr="00C37FE1">
        <w:t xml:space="preserve"> </w:t>
      </w:r>
      <w:bookmarkEnd w:id="8"/>
    </w:p>
    <w:sectPr w:rsidRPr="00825019" w:rsidR="00825019" w:rsidSect="00482A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3CB" w:rsidRDefault="00C923CB">
      <w:r>
        <w:separator/>
      </w:r>
    </w:p>
    <w:p w:rsidR="00C923CB" w:rsidRDefault="00C923CB"/>
  </w:endnote>
  <w:endnote w:type="continuationSeparator" w:id="0">
    <w:p w:rsidR="00C923CB" w:rsidRDefault="00C923CB">
      <w:r>
        <w:continuationSeparator/>
      </w:r>
    </w:p>
    <w:p w:rsidR="00C923CB" w:rsidRDefault="00C923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93E" w:rsidRDefault="0014093E">
    <w:pPr>
      <w:pStyle w:val="Footer"/>
    </w:pPr>
  </w:p>
  <w:p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r>
            <w:t>VERTROUWELIJK</w:t>
          </w:r>
        </w:p>
      </w:tc>
      <w:tc>
        <w:tcPr>
          <w:tcW w:w="2148" w:type="dxa"/>
        </w:tcPr>
        <w:p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C923CB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6E6F32">
            <w:fldChar w:fldCharType="begin"/>
          </w:r>
          <w:r w:rsidR="006E6F32">
            <w:instrText xml:space="preserve"> NUMPAGES   \* MERGEFORMAT </w:instrText>
          </w:r>
          <w:r w:rsidR="006E6F32">
            <w:fldChar w:fldCharType="separate"/>
          </w:r>
          <w:r w:rsidR="00C923CB">
            <w:t>1</w:t>
          </w:r>
          <w:r w:rsidR="006E6F32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bookmarkStart w:id="13" w:name="bmVoettekst1"/>
        </w:p>
      </w:tc>
      <w:tc>
        <w:tcPr>
          <w:tcW w:w="2148" w:type="dxa"/>
        </w:tcPr>
        <w:p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C923CB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C923CB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C923CB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6E6F32">
            <w:fldChar w:fldCharType="begin"/>
          </w:r>
          <w:r w:rsidR="006E6F32">
            <w:instrText xml:space="preserve"> NUMPAGES   \* MERGEFORMAT </w:instrText>
          </w:r>
          <w:r w:rsidR="006E6F32">
            <w:fldChar w:fldCharType="separate"/>
          </w:r>
          <w:r w:rsidR="00C923CB">
            <w:t>1</w:t>
          </w:r>
          <w:r w:rsidR="006E6F32">
            <w:fldChar w:fldCharType="end"/>
          </w:r>
        </w:p>
      </w:tc>
    </w:tr>
    <w:bookmarkEnd w:id="13"/>
  </w:tbl>
  <w:p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023E9A"/>
      </w:tc>
      <w:tc>
        <w:tcPr>
          <w:tcW w:w="2148" w:type="dxa"/>
        </w:tcPr>
        <w:p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C923CB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6E6F32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C923CB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6E6F32">
            <w:fldChar w:fldCharType="begin"/>
          </w:r>
          <w:r w:rsidR="006E6F32">
            <w:instrText xml:space="preserve"> NUMPAGES   \* MERGEFORMAT </w:instrText>
          </w:r>
          <w:r w:rsidR="006E6F32">
            <w:fldChar w:fldCharType="separate"/>
          </w:r>
          <w:r w:rsidR="006E6F32">
            <w:t>1</w:t>
          </w:r>
          <w:r w:rsidR="006E6F32">
            <w:fldChar w:fldCharType="end"/>
          </w:r>
        </w:p>
      </w:tc>
    </w:tr>
  </w:tbl>
  <w:p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3CB" w:rsidRDefault="00C923CB">
      <w:r>
        <w:separator/>
      </w:r>
    </w:p>
    <w:p w:rsidR="00C923CB" w:rsidRDefault="00C923CB"/>
  </w:footnote>
  <w:footnote w:type="continuationSeparator" w:id="0">
    <w:p w:rsidR="00C923CB" w:rsidRDefault="00C923CB">
      <w:r>
        <w:continuationSeparator/>
      </w:r>
    </w:p>
    <w:p w:rsidR="00C923CB" w:rsidRDefault="00C923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93E" w:rsidRDefault="0014093E">
    <w:pPr>
      <w:pStyle w:val="Header"/>
    </w:pPr>
  </w:p>
  <w:p w:rsidR="0014093E" w:rsidRDefault="001409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FB2EB1" w:rsidRDefault="00C923CB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9" w:name="bm_txtdirectie2"/>
                                <w:r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9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10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0"/>
                              </w:p>
                            </w:tc>
                          </w:tr>
                          <w:tr w:rsidR="0014093E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DF54D9" w:rsidRDefault="0014093E" w:rsidP="004F44C2"/>
                            </w:tc>
                          </w:tr>
                          <w:bookmarkStart w:id="11" w:name="bm_date2"/>
                          <w:bookmarkEnd w:id="11"/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C923CB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:rsidR="0014093E" w:rsidRDefault="00C923CB" w:rsidP="004F44C2">
                                <w:pPr>
                                  <w:pStyle w:val="Huisstijl-Gegeven"/>
                                </w:pPr>
                                <w:bookmarkStart w:id="12" w:name="bm_reference2"/>
                                <w:r>
                                  <w:t>Minbuza-2016.</w:t>
                                </w:r>
                                <w:bookmarkEnd w:id="12"/>
                              </w:p>
                              <w:p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FB2EB1" w:rsidRDefault="00C923CB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2" w:name="bm_txtdirectie2"/>
                          <w:r>
                            <w:rPr>
                              <w:b/>
                            </w:rPr>
                            <w:t>Directie Integratie Europa</w:t>
                          </w:r>
                          <w:bookmarkEnd w:id="1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3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</w:p>
                      </w:tc>
                    </w:tr>
                    <w:tr w:rsidR="0014093E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DF54D9" w:rsidRDefault="0014093E" w:rsidP="004F44C2"/>
                      </w:tc>
                    </w:tr>
                    <w:bookmarkStart w:id="14" w:name="bm_date2"/>
                    <w:bookmarkEnd w:id="14"/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C923CB">
                            <w:t>Onze Referentie</w:t>
                          </w:r>
                          <w:r>
                            <w:fldChar w:fldCharType="end"/>
                          </w:r>
                        </w:p>
                        <w:p w:rsidR="0014093E" w:rsidRDefault="00C923CB" w:rsidP="004F44C2">
                          <w:pPr>
                            <w:pStyle w:val="Huisstijl-Gegeven"/>
                          </w:pPr>
                          <w:bookmarkStart w:id="15" w:name="bm_reference2"/>
                          <w:r>
                            <w:t>Minbuza-2016.</w:t>
                          </w:r>
                          <w:bookmarkEnd w:id="15"/>
                        </w:p>
                        <w:p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:rsidTr="00733C20">
      <w:trPr>
        <w:trHeight w:hRule="exact" w:val="96"/>
      </w:trPr>
      <w:tc>
        <w:tcPr>
          <w:tcW w:w="7520" w:type="dxa"/>
          <w:shd w:val="clear" w:color="auto" w:fill="auto"/>
        </w:tcPr>
        <w:p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:rsidR="0014093E" w:rsidRPr="00740712" w:rsidRDefault="0014093E" w:rsidP="004F44C2"/>
  <w:p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C923CB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C923CB" w:rsidRDefault="00C923CB" w:rsidP="00973C3C">
                                <w:pPr>
                                  <w:pStyle w:val="Huisstijl-Adres"/>
                                </w:pPr>
                                <w:bookmarkStart w:id="14" w:name="bm_txtdirectie"/>
                                <w:bookmarkStart w:id="15" w:name="bm_addressfrom"/>
                                <w:r w:rsidRPr="00C923CB"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14"/>
                                <w:r w:rsidR="0014093E" w:rsidRPr="00C923CB">
                                  <w:br/>
                                  <w:t>Bezuidenhoutseweg 67</w:t>
                                </w:r>
                                <w:r w:rsidR="0014093E" w:rsidRPr="00C923CB">
                                  <w:br/>
                                  <w:t>2594 AC Den Haag</w:t>
                                </w:r>
                                <w:r w:rsidR="0014093E" w:rsidRPr="00C923CB">
                                  <w:br/>
                                  <w:t>Postbus 20061</w:t>
                                </w:r>
                                <w:r w:rsidR="0014093E" w:rsidRPr="00C923CB">
                                  <w:br/>
                                  <w:t>Nederland</w:t>
                                </w:r>
                                <w:r w:rsidR="0014093E" w:rsidRPr="00C923CB">
                                  <w:fldChar w:fldCharType="begin"/>
                                </w:r>
                                <w:r w:rsidR="0014093E" w:rsidRPr="00C923CB">
                                  <w:instrText xml:space="preserve"> IF  </w:instrText>
                                </w:r>
                                <w:r w:rsidR="0014093E" w:rsidRPr="00C923CB">
                                  <w:fldChar w:fldCharType="begin"/>
                                </w:r>
                                <w:r w:rsidR="0014093E" w:rsidRPr="00C923CB">
                                  <w:instrText xml:space="preserve"> DOCPROPERTY "BZ_UseCountry" </w:instrText>
                                </w:r>
                                <w:r w:rsidR="0014093E" w:rsidRPr="00C923CB">
                                  <w:fldChar w:fldCharType="separate"/>
                                </w:r>
                                <w:r w:rsidRPr="00C923CB">
                                  <w:instrText>N</w:instrText>
                                </w:r>
                                <w:r w:rsidR="0014093E" w:rsidRPr="00C923CB">
                                  <w:fldChar w:fldCharType="end"/>
                                </w:r>
                                <w:r w:rsidR="0014093E" w:rsidRPr="00C923CB">
                                  <w:instrText>="Y" "</w:instrText>
                                </w:r>
                                <w:r w:rsidR="0014093E" w:rsidRPr="00C923CB">
                                  <w:fldChar w:fldCharType="begin"/>
                                </w:r>
                                <w:r w:rsidR="0014093E" w:rsidRPr="00C923CB">
                                  <w:instrText xml:space="preserve"> DOCPROPERTY "L_HomeCountry" </w:instrText>
                                </w:r>
                                <w:r w:rsidR="0014093E" w:rsidRPr="00C923CB">
                                  <w:fldChar w:fldCharType="separate"/>
                                </w:r>
                                <w:r w:rsidR="0014093E" w:rsidRPr="00C923CB">
                                  <w:instrText>Nederland</w:instrText>
                                </w:r>
                                <w:r w:rsidR="0014093E" w:rsidRPr="00C923CB">
                                  <w:fldChar w:fldCharType="end"/>
                                </w:r>
                                <w:r w:rsidR="0014093E" w:rsidRPr="00C923CB">
                                  <w:instrText>" ""</w:instrText>
                                </w:r>
                                <w:r w:rsidR="0014093E" w:rsidRPr="00C923CB">
                                  <w:fldChar w:fldCharType="end"/>
                                </w:r>
                                <w:r w:rsidR="0014093E" w:rsidRPr="00C923CB">
                                  <w:br/>
                                </w:r>
                                <w:r w:rsidR="00522E82" w:rsidRPr="00C923CB">
                                  <w:t>www.rijksoverheid.nl</w:t>
                                </w:r>
                              </w:p>
                              <w:p w:rsidR="0014093E" w:rsidRPr="00C923CB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6" w:name="bm_ministerie"/>
                                <w:bookmarkStart w:id="17" w:name="bm_aministerie"/>
                                <w:bookmarkEnd w:id="15"/>
                                <w:r w:rsidRPr="00C923CB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6"/>
                                <w:r w:rsidRPr="00C923CB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8" w:name="bm_adres"/>
                                <w:r w:rsidRPr="00C923CB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8"/>
                              </w:p>
                              <w:p w:rsidR="0014093E" w:rsidRPr="00C923CB" w:rsidRDefault="0014093E" w:rsidP="00BC4AE3">
                                <w:pPr>
                                  <w:pStyle w:val="Huisstijl-Adres"/>
                                </w:pPr>
                                <w:bookmarkStart w:id="19" w:name="bm_email"/>
                                <w:bookmarkEnd w:id="17"/>
                                <w:bookmarkEnd w:id="19"/>
                              </w:p>
                            </w:tc>
                          </w:tr>
                          <w:tr w:rsidR="0014093E" w:rsidRPr="00C923CB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C923CB" w:rsidRDefault="0014093E" w:rsidP="00BC4AE3"/>
                            </w:tc>
                          </w:tr>
                          <w:tr w:rsidR="0014093E" w:rsidRPr="00C923CB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C923CB" w:rsidRDefault="006E6F32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C923CB" w:rsidRPr="00C923CB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:rsidR="0014093E" w:rsidRPr="00C923CB" w:rsidRDefault="00C923CB" w:rsidP="00BC4AE3">
                                <w:pPr>
                                  <w:pStyle w:val="Huisstijl-Gegeven"/>
                                </w:pPr>
                                <w:bookmarkStart w:id="20" w:name="bm_reference"/>
                                <w:r w:rsidRPr="00C923CB">
                                  <w:t>Minbuza-2016.</w:t>
                                </w:r>
                                <w:bookmarkEnd w:id="20"/>
                                <w:r w:rsidR="000C02C8">
                                  <w:t>813608</w:t>
                                </w:r>
                              </w:p>
                              <w:p w:rsidR="0014093E" w:rsidRPr="00C923CB" w:rsidRDefault="000C02C8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C923CB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C923CB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C923CB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C923CB" w:rsidRPr="00C923CB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C923CB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:rsidR="0014093E" w:rsidRPr="00C923CB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nummer"/>
                                <w:bookmarkEnd w:id="21"/>
                              </w:p>
                              <w:p w:rsidR="0014093E" w:rsidRPr="00C923CB" w:rsidRDefault="006E6F32" w:rsidP="007F2529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L_ENCLOSURES  \* MERGEFORMAT </w:instrText>
                                </w:r>
                                <w:r>
                                  <w:fldChar w:fldCharType="separate"/>
                                </w:r>
                                <w:r w:rsidR="00C923CB" w:rsidRPr="00C923CB">
                                  <w:t>Bijlage(n)</w:t>
                                </w:r>
                                <w:r>
                                  <w:fldChar w:fldCharType="end"/>
                                </w:r>
                              </w:p>
                              <w:p w:rsidR="0014093E" w:rsidRPr="00C923CB" w:rsidRDefault="00C923CB" w:rsidP="00BC4AE3">
                                <w:pPr>
                                  <w:pStyle w:val="Huisstijl-Gegeven"/>
                                </w:pPr>
                                <w:bookmarkStart w:id="22" w:name="bm_enclosures"/>
                                <w:r w:rsidRPr="00C923CB">
                                  <w:t>1</w:t>
                                </w:r>
                                <w:bookmarkEnd w:id="22"/>
                              </w:p>
                              <w:p w:rsidR="0014093E" w:rsidRPr="00C923CB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C923CB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C923CB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Pr="00C923CB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C923CB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C923CB" w:rsidRDefault="00C923CB" w:rsidP="00973C3C">
                          <w:pPr>
                            <w:pStyle w:val="Huisstijl-Adres"/>
                          </w:pPr>
                          <w:bookmarkStart w:id="23" w:name="bm_txtdirectie"/>
                          <w:bookmarkStart w:id="24" w:name="bm_addressfrom"/>
                          <w:r w:rsidRPr="00C923CB">
                            <w:rPr>
                              <w:b/>
                            </w:rPr>
                            <w:t>Directie Integratie Europa</w:t>
                          </w:r>
                          <w:bookmarkEnd w:id="23"/>
                          <w:r w:rsidR="0014093E" w:rsidRPr="00C923CB">
                            <w:br/>
                            <w:t>Bezuidenhoutseweg 67</w:t>
                          </w:r>
                          <w:r w:rsidR="0014093E" w:rsidRPr="00C923CB">
                            <w:br/>
                            <w:t>2594 AC Den Haag</w:t>
                          </w:r>
                          <w:r w:rsidR="0014093E" w:rsidRPr="00C923CB">
                            <w:br/>
                            <w:t>Postbus 20061</w:t>
                          </w:r>
                          <w:r w:rsidR="0014093E" w:rsidRPr="00C923CB">
                            <w:br/>
                            <w:t>Nederland</w:t>
                          </w:r>
                          <w:r w:rsidR="0014093E" w:rsidRPr="00C923CB">
                            <w:fldChar w:fldCharType="begin"/>
                          </w:r>
                          <w:r w:rsidR="0014093E" w:rsidRPr="00C923CB">
                            <w:instrText xml:space="preserve"> IF  </w:instrText>
                          </w:r>
                          <w:r w:rsidR="0014093E" w:rsidRPr="00C923CB">
                            <w:fldChar w:fldCharType="begin"/>
                          </w:r>
                          <w:r w:rsidR="0014093E" w:rsidRPr="00C923CB">
                            <w:instrText xml:space="preserve"> DOCPROPERTY "BZ_UseCountry" </w:instrText>
                          </w:r>
                          <w:r w:rsidR="0014093E" w:rsidRPr="00C923CB">
                            <w:fldChar w:fldCharType="separate"/>
                          </w:r>
                          <w:r w:rsidRPr="00C923CB">
                            <w:instrText>N</w:instrText>
                          </w:r>
                          <w:r w:rsidR="0014093E" w:rsidRPr="00C923CB">
                            <w:fldChar w:fldCharType="end"/>
                          </w:r>
                          <w:r w:rsidR="0014093E" w:rsidRPr="00C923CB">
                            <w:instrText>="Y" "</w:instrText>
                          </w:r>
                          <w:r w:rsidR="0014093E" w:rsidRPr="00C923CB">
                            <w:fldChar w:fldCharType="begin"/>
                          </w:r>
                          <w:r w:rsidR="0014093E" w:rsidRPr="00C923CB">
                            <w:instrText xml:space="preserve"> DOCPROPERTY "L_HomeCountry" </w:instrText>
                          </w:r>
                          <w:r w:rsidR="0014093E" w:rsidRPr="00C923CB">
                            <w:fldChar w:fldCharType="separate"/>
                          </w:r>
                          <w:r w:rsidR="0014093E" w:rsidRPr="00C923CB">
                            <w:instrText>Nederland</w:instrText>
                          </w:r>
                          <w:r w:rsidR="0014093E" w:rsidRPr="00C923CB">
                            <w:fldChar w:fldCharType="end"/>
                          </w:r>
                          <w:r w:rsidR="0014093E" w:rsidRPr="00C923CB">
                            <w:instrText>" ""</w:instrText>
                          </w:r>
                          <w:r w:rsidR="0014093E" w:rsidRPr="00C923CB">
                            <w:fldChar w:fldCharType="end"/>
                          </w:r>
                          <w:r w:rsidR="0014093E" w:rsidRPr="00C923CB">
                            <w:br/>
                          </w:r>
                          <w:r w:rsidR="00522E82" w:rsidRPr="00C923CB">
                            <w:t>www.rijksoverheid.nl</w:t>
                          </w:r>
                        </w:p>
                        <w:p w:rsidR="0014093E" w:rsidRPr="00C923CB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5" w:name="bm_ministerie"/>
                          <w:bookmarkStart w:id="26" w:name="bm_aministerie"/>
                          <w:bookmarkEnd w:id="24"/>
                          <w:r w:rsidRPr="00C923CB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5"/>
                          <w:r w:rsidRPr="00C923CB">
                            <w:rPr>
                              <w:b/>
                              <w:vanish/>
                            </w:rPr>
                            <w:br/>
                          </w:r>
                          <w:bookmarkStart w:id="27" w:name="bm_adres"/>
                          <w:r w:rsidRPr="00C923CB">
                            <w:rPr>
                              <w:vanish/>
                            </w:rPr>
                            <w:t xml:space="preserve"> </w:t>
                          </w:r>
                          <w:bookmarkEnd w:id="27"/>
                        </w:p>
                        <w:p w:rsidR="0014093E" w:rsidRPr="00C923CB" w:rsidRDefault="0014093E" w:rsidP="00BC4AE3">
                          <w:pPr>
                            <w:pStyle w:val="Huisstijl-Adres"/>
                          </w:pPr>
                          <w:bookmarkStart w:id="28" w:name="bm_email"/>
                          <w:bookmarkEnd w:id="26"/>
                          <w:bookmarkEnd w:id="28"/>
                        </w:p>
                      </w:tc>
                    </w:tr>
                    <w:tr w:rsidR="0014093E" w:rsidRPr="00C923CB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C923CB" w:rsidRDefault="0014093E" w:rsidP="00BC4AE3"/>
                      </w:tc>
                    </w:tr>
                    <w:tr w:rsidR="0014093E" w:rsidRPr="00C923CB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C923CB" w:rsidRDefault="006E6F32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C923CB" w:rsidRPr="00C923CB">
                            <w:t>Onze Referentie</w:t>
                          </w:r>
                          <w:r>
                            <w:fldChar w:fldCharType="end"/>
                          </w:r>
                        </w:p>
                        <w:p w:rsidR="0014093E" w:rsidRPr="00C923CB" w:rsidRDefault="00C923CB" w:rsidP="00BC4AE3">
                          <w:pPr>
                            <w:pStyle w:val="Huisstijl-Gegeven"/>
                          </w:pPr>
                          <w:bookmarkStart w:id="29" w:name="bm_reference"/>
                          <w:r w:rsidRPr="00C923CB">
                            <w:t>Minbuza-2016.</w:t>
                          </w:r>
                          <w:bookmarkEnd w:id="29"/>
                          <w:r w:rsidR="000C02C8">
                            <w:t>813608</w:t>
                          </w:r>
                        </w:p>
                        <w:p w:rsidR="0014093E" w:rsidRPr="00C923CB" w:rsidRDefault="000C02C8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C923CB">
                            <w:rPr>
                              <w:vanish/>
                            </w:rPr>
                            <w:fldChar w:fldCharType="begin"/>
                          </w:r>
                          <w:r w:rsidRPr="00C923CB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C923CB">
                            <w:rPr>
                              <w:vanish/>
                            </w:rPr>
                            <w:fldChar w:fldCharType="separate"/>
                          </w:r>
                          <w:r w:rsidR="00C923CB" w:rsidRPr="00C923CB">
                            <w:rPr>
                              <w:vanish/>
                            </w:rPr>
                            <w:t>Uw Referentie</w:t>
                          </w:r>
                          <w:r w:rsidRPr="00C923CB">
                            <w:rPr>
                              <w:vanish/>
                            </w:rPr>
                            <w:fldChar w:fldCharType="end"/>
                          </w:r>
                        </w:p>
                        <w:p w:rsidR="0014093E" w:rsidRPr="00C923CB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nummer"/>
                          <w:bookmarkEnd w:id="30"/>
                        </w:p>
                        <w:p w:rsidR="0014093E" w:rsidRPr="00C923CB" w:rsidRDefault="006E6F32" w:rsidP="007F2529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L_ENCLOSURES  \* MERGEFORMAT </w:instrText>
                          </w:r>
                          <w:r>
                            <w:fldChar w:fldCharType="separate"/>
                          </w:r>
                          <w:r w:rsidR="00C923CB" w:rsidRPr="00C923CB">
                            <w:t>Bijlage(n)</w:t>
                          </w:r>
                          <w:r>
                            <w:fldChar w:fldCharType="end"/>
                          </w:r>
                        </w:p>
                        <w:p w:rsidR="0014093E" w:rsidRPr="00C923CB" w:rsidRDefault="00C923CB" w:rsidP="00BC4AE3">
                          <w:pPr>
                            <w:pStyle w:val="Huisstijl-Gegeven"/>
                          </w:pPr>
                          <w:bookmarkStart w:id="31" w:name="bm_enclosures"/>
                          <w:r w:rsidRPr="00C923CB">
                            <w:t>1</w:t>
                          </w:r>
                          <w:bookmarkEnd w:id="31"/>
                        </w:p>
                        <w:p w:rsidR="0014093E" w:rsidRPr="00C923CB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C923CB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C923CB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Pr="00C923CB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Tr="00733C20">
      <w:trPr>
        <w:trHeight w:hRule="exact" w:val="323"/>
      </w:trPr>
      <w:tc>
        <w:tcPr>
          <w:tcW w:w="7520" w:type="dxa"/>
          <w:shd w:val="clear" w:color="auto" w:fill="auto"/>
        </w:tcPr>
        <w:p w:rsidR="0014093E" w:rsidRPr="00BC3B53" w:rsidRDefault="0014093E" w:rsidP="00717318">
          <w:pPr>
            <w:pStyle w:val="Huisstijl-NAW"/>
          </w:pPr>
        </w:p>
      </w:tc>
    </w:tr>
    <w:tr w:rsidR="0014093E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6E6F32">
            <w:fldChar w:fldCharType="begin"/>
          </w:r>
          <w:r w:rsidR="006E6F32">
            <w:instrText xml:space="preserve"> DOCPROPERTY  bz_geadresseerden  \* MERGEFORMAT </w:instrText>
          </w:r>
          <w:r w:rsidR="006E6F32">
            <w:fldChar w:fldCharType="separate"/>
          </w:r>
          <w:r w:rsidR="00C923CB" w:rsidRPr="00C923CB">
            <w:rPr>
              <w:bCs/>
            </w:rPr>
            <w:t>Voorzitter</w:t>
          </w:r>
          <w:r w:rsidR="006E6F32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6E6F32">
            <w:fldChar w:fldCharType="begin"/>
          </w:r>
          <w:r w:rsidR="006E6F32">
            <w:instrText xml:space="preserve"> DOCPROPERTY  bz_kamernr  \* MERGEFORMAT </w:instrText>
          </w:r>
          <w:r w:rsidR="006E6F32">
            <w:fldChar w:fldCharType="separate"/>
          </w:r>
          <w:r w:rsidR="00C923CB" w:rsidRPr="00C923CB">
            <w:rPr>
              <w:bCs/>
            </w:rPr>
            <w:t>Tweede</w:t>
          </w:r>
          <w:r w:rsidR="006E6F32">
            <w:rPr>
              <w:bCs/>
            </w:rPr>
            <w:fldChar w:fldCharType="end"/>
          </w:r>
          <w:r w:rsidRPr="003B4CA4">
            <w:t xml:space="preserve"> Kamer der Staten-Generaal</w:t>
          </w:r>
        </w:p>
        <w:p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6E6F32">
            <w:fldChar w:fldCharType="begin"/>
          </w:r>
          <w:r w:rsidR="006E6F32">
            <w:instrText xml:space="preserve"> DOCPROPERTY  bz_adres_huisnummer  \* MERGEFORMAT </w:instrText>
          </w:r>
          <w:r w:rsidR="006E6F32">
            <w:fldChar w:fldCharType="separate"/>
          </w:r>
          <w:r w:rsidR="00C923CB" w:rsidRPr="00C923CB">
            <w:rPr>
              <w:bCs/>
              <w:lang w:val="en-US"/>
            </w:rPr>
            <w:t>4</w:t>
          </w:r>
          <w:r w:rsidR="006E6F32">
            <w:rPr>
              <w:bCs/>
              <w:lang w:val="en-US"/>
            </w:rPr>
            <w:fldChar w:fldCharType="end"/>
          </w:r>
        </w:p>
        <w:p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:rsidR="0014093E" w:rsidRPr="008C5110" w:rsidRDefault="0014093E" w:rsidP="008C5110">
          <w:pPr>
            <w:jc w:val="center"/>
          </w:pPr>
        </w:p>
      </w:tc>
    </w:tr>
    <w:tr w:rsidR="0014093E">
      <w:trPr>
        <w:trHeight w:hRule="exact" w:val="400"/>
      </w:trPr>
      <w:tc>
        <w:tcPr>
          <w:tcW w:w="7520" w:type="dxa"/>
          <w:shd w:val="clear" w:color="auto" w:fill="auto"/>
        </w:tcPr>
        <w:p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>
      <w:trPr>
        <w:trHeight w:val="240"/>
      </w:trPr>
      <w:tc>
        <w:tcPr>
          <w:tcW w:w="7520" w:type="dxa"/>
          <w:shd w:val="clear" w:color="auto" w:fill="auto"/>
        </w:tcPr>
        <w:p w:rsidR="0014093E" w:rsidRPr="00035E67" w:rsidRDefault="0014093E" w:rsidP="00F00E27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C923CB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bookmarkStart w:id="32" w:name="bm_date"/>
          <w:r w:rsidR="00F00E27">
            <w:rPr>
              <w:rFonts w:cs="Verdana"/>
              <w:szCs w:val="18"/>
            </w:rPr>
            <w:t>28</w:t>
          </w:r>
          <w:r w:rsidR="00C923CB">
            <w:rPr>
              <w:rFonts w:cs="Verdana"/>
              <w:szCs w:val="18"/>
            </w:rPr>
            <w:t xml:space="preserve"> november 2016</w:t>
          </w:r>
          <w:bookmarkEnd w:id="32"/>
        </w:p>
      </w:tc>
    </w:tr>
    <w:tr w:rsidR="0014093E" w:rsidRPr="001F182C" w:rsidTr="00E57A81">
      <w:trPr>
        <w:trHeight w:val="476"/>
      </w:trPr>
      <w:tc>
        <w:tcPr>
          <w:tcW w:w="7520" w:type="dxa"/>
          <w:shd w:val="clear" w:color="auto" w:fill="auto"/>
        </w:tcPr>
        <w:p w:rsidR="0014093E" w:rsidRPr="001F182C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C923CB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3" w:name="bm_subject"/>
          <w:r w:rsidR="00C923CB">
            <w:t>Kabinetsappreciatie uitbreidingspakket 2016</w:t>
          </w:r>
          <w:bookmarkEnd w:id="33"/>
        </w:p>
      </w:tc>
    </w:tr>
  </w:tbl>
  <w:p w:rsidR="0014093E" w:rsidRDefault="0014093E" w:rsidP="00BC4AE3">
    <w:pPr>
      <w:pStyle w:val="Header"/>
    </w:pPr>
  </w:p>
  <w:p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 w15:restartNumberingAfterBreak="0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 w15:restartNumberingAfterBreak="0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 w15:restartNumberingAfterBreak="0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CB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02C8"/>
    <w:rsid w:val="000C3EA9"/>
    <w:rsid w:val="000D1B10"/>
    <w:rsid w:val="000D31B1"/>
    <w:rsid w:val="000D595D"/>
    <w:rsid w:val="000E0FEC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100E7"/>
    <w:rsid w:val="00516022"/>
    <w:rsid w:val="005219B8"/>
    <w:rsid w:val="00521CEE"/>
    <w:rsid w:val="00522E82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6F32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93893"/>
    <w:rsid w:val="00BB3151"/>
    <w:rsid w:val="00BB5053"/>
    <w:rsid w:val="00BB5315"/>
    <w:rsid w:val="00BC3B53"/>
    <w:rsid w:val="00BC3B96"/>
    <w:rsid w:val="00BC4AE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23CB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0E27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A0A8205A-9B6E-4E85-A7BD-1D983973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18</ap:Words>
  <ap:Characters>142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159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2008-07-25T15:17:00.0000000Z</lastPrinted>
  <dcterms:created xsi:type="dcterms:W3CDTF">2016-11-28T10:52:00.0000000Z</dcterms:created>
  <dcterms:modified xsi:type="dcterms:W3CDTF">2016-11-28T10:52:00.0000000Z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Mariska Nobelen</vt:lpwstr>
  </property>
  <property fmtid="{D5CDD505-2E9C-101B-9397-08002B2CF9AE}" pid="19" name="SIG_FUNCTION">
    <vt:lpwstr/>
  </property>
  <property fmtid="{D5CDD505-2E9C-101B-9397-08002B2CF9AE}" pid="20" name="SIG_DEP">
    <vt:lpwstr/>
  </property>
  <property fmtid="{D5CDD505-2E9C-101B-9397-08002B2CF9AE}" pid="21" name="SIG_DIR">
    <vt:lpwstr/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1</vt:i4>
  </property>
  <property fmtid="{D5CDD505-2E9C-101B-9397-08002B2CF9AE}" pid="36" name="bz_commissie">
    <vt:lpwstr>0</vt:lpwstr>
  </property>
  <property fmtid="{D5CDD505-2E9C-101B-9397-08002B2CF9AE}" pid="37" name="bz_directie">
    <vt:r8>26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Kabinetsappreciatie uitbreidingspakket 2016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november 2016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SIG_SENDER">
    <vt:lpwstr>Mariska Nobelen</vt:lpwstr>
  </property>
  <property fmtid="{D5CDD505-2E9C-101B-9397-08002B2CF9AE}" pid="50" name="SIG_PHONE">
    <vt:lpwstr>070-3485824</vt:lpwstr>
  </property>
  <property fmtid="{D5CDD505-2E9C-101B-9397-08002B2CF9AE}" pid="51" name="SIG_CdP">
    <vt:lpwstr>unknown CdP</vt:lpwstr>
  </property>
  <property fmtid="{D5CDD505-2E9C-101B-9397-08002B2CF9AE}" pid="52" name="bz_ondertekenaar">
    <vt:lpwstr>0</vt:lpwstr>
  </property>
  <property fmtid="{D5CDD505-2E9C-101B-9397-08002B2CF9AE}" pid="53" name="bz_bijlage">
    <vt:lpwstr>1</vt:lpwstr>
  </property>
  <property fmtid="{D5CDD505-2E9C-101B-9397-08002B2CF9AE}" pid="54" name="bz_nummerbz">
    <vt:lpwstr>Minbuza-2016.</vt:lpwstr>
  </property>
  <property fmtid="{D5CDD505-2E9C-101B-9397-08002B2CF9AE}" pid="55" name="bz_nummer">
    <vt:lpwstr/>
  </property>
  <property fmtid="{D5CDD505-2E9C-101B-9397-08002B2CF9AE}" pid="56" name="bz_partij">
    <vt:lpwstr/>
  </property>
  <property fmtid="{D5CDD505-2E9C-101B-9397-08002B2CF9AE}" pid="57" name="ContentTypeId">
    <vt:lpwstr>0x010100FC4B0D4327B3E046924D4EE1F5F05F53</vt:lpwstr>
  </property>
</Properties>
</file>