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37FE1" w:rsidR="00C37FE1" w:rsidP="00C37FE1" w:rsidRDefault="00D122D5" w14:paraId="1A923072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="00247681" w:rsidP="00C37FE1" w:rsidRDefault="00247681" w14:paraId="75593703" w14:textId="77777777">
      <w:r>
        <w:t>Geachte Voorzitter,</w:t>
      </w:r>
    </w:p>
    <w:p w:rsidR="00247681" w:rsidP="00C37FE1" w:rsidRDefault="00247681" w14:paraId="7AA077BB" w14:textId="77777777"/>
    <w:p w:rsidRPr="00C37FE1" w:rsidR="00C37FE1" w:rsidP="00C37FE1" w:rsidRDefault="00247681" w14:paraId="791E34B2" w14:textId="77777777">
      <w:r>
        <w:t>Hierbij bied ik u aan de geannoteerde agenda van de Raad Buitenlandse Zaken van 14 november 2016.</w:t>
      </w:r>
      <w:r w:rsidR="002D4824">
        <w:t xml:space="preserve"> </w:t>
      </w:r>
    </w:p>
    <w:p w:rsidR="00C37FE1" w:rsidP="00C37FE1" w:rsidRDefault="00247681" w14:paraId="16D882EF" w14:textId="77777777">
      <w:bookmarkStart w:name="bm_txtend" w:id="2"/>
      <w:r>
        <w:br/>
      </w:r>
      <w:r>
        <w:br/>
      </w:r>
      <w:r>
        <w:br/>
      </w:r>
      <w:bookmarkEnd w:id="2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247681" w14:paraId="5163A41D" w14:textId="77777777">
        <w:tc>
          <w:tcPr>
            <w:tcW w:w="4500" w:type="pct"/>
          </w:tcPr>
          <w:p w:rsidRPr="00C37FE1" w:rsidR="002F6C89" w:rsidP="002F6C89" w:rsidRDefault="00247681" w14:paraId="0B23BE74" w14:textId="77777777">
            <w:bookmarkStart w:name="bm_groet" w:id="3"/>
            <w:r>
              <w:t>De Minister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2F6C89" w:rsidRDefault="00247681" w14:paraId="754E2162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4B0BDA" w:rsidTr="00247681" w14:paraId="266B5FC4" w14:textId="77777777">
        <w:tc>
          <w:tcPr>
            <w:tcW w:w="4500" w:type="pct"/>
          </w:tcPr>
          <w:p w:rsidR="00247681" w:rsidP="002F6C89" w:rsidRDefault="00247681" w14:paraId="769BBB95" w14:textId="77777777">
            <w:bookmarkStart w:name="bm_groet1" w:id="5"/>
          </w:p>
          <w:p w:rsidR="00247681" w:rsidP="002F6C89" w:rsidRDefault="00247681" w14:paraId="4F78352B" w14:textId="77777777"/>
          <w:p w:rsidR="00247681" w:rsidP="002F6C89" w:rsidRDefault="00247681" w14:paraId="519C9DFE" w14:textId="77777777"/>
          <w:p w:rsidR="00247681" w:rsidP="002F6C89" w:rsidRDefault="00247681" w14:paraId="0065FE48" w14:textId="77777777"/>
          <w:p w:rsidRPr="00C37FE1" w:rsidR="004B0BDA" w:rsidP="002F6C89" w:rsidRDefault="00247681" w14:paraId="63D8BDF0" w14:textId="77777777">
            <w:r>
              <w:t>Bert Koenders</w:t>
            </w:r>
            <w:bookmarkEnd w:id="5"/>
          </w:p>
        </w:tc>
        <w:tc>
          <w:tcPr>
            <w:tcW w:w="2500" w:type="pct"/>
          </w:tcPr>
          <w:p w:rsidRPr="00C37FE1" w:rsidR="004B0BDA" w:rsidP="002F6C89" w:rsidRDefault="00247681" w14:paraId="0CFB795B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825019" w:rsidP="00D36B95" w:rsidRDefault="00C37FE1" w14:paraId="0045B587" w14:textId="77777777">
      <w:bookmarkStart w:name="bm_antwoord" w:id="7"/>
      <w:r w:rsidRPr="00C37FE1">
        <w:t xml:space="preserve"> </w:t>
      </w:r>
      <w:bookmarkEnd w:id="7"/>
    </w:p>
    <w:sectPr w:rsidRPr="00825019" w:rsidR="00825019" w:rsidSect="00482A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A0F7" w14:textId="77777777" w:rsidR="00247681" w:rsidRDefault="00247681">
      <w:r>
        <w:separator/>
      </w:r>
    </w:p>
    <w:p w14:paraId="196FCC58" w14:textId="77777777" w:rsidR="00247681" w:rsidRDefault="00247681"/>
  </w:endnote>
  <w:endnote w:type="continuationSeparator" w:id="0">
    <w:p w14:paraId="042FAC58" w14:textId="77777777" w:rsidR="00247681" w:rsidRDefault="00247681">
      <w:r>
        <w:continuationSeparator/>
      </w:r>
    </w:p>
    <w:p w14:paraId="33F36A3C" w14:textId="77777777" w:rsidR="00247681" w:rsidRDefault="00247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21C67" w14:textId="77777777" w:rsidR="0014093E" w:rsidRDefault="0014093E">
    <w:pPr>
      <w:pStyle w:val="Footer"/>
    </w:pPr>
  </w:p>
  <w:p w14:paraId="16388AEA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76FA07D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1235F147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3A75E219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24695D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9F294B">
            <w:fldChar w:fldCharType="begin"/>
          </w:r>
          <w:r w:rsidR="009F294B">
            <w:instrText xml:space="preserve"> NUMPAGES   \* MERGEFORMAT </w:instrText>
          </w:r>
          <w:r w:rsidR="009F294B">
            <w:fldChar w:fldCharType="separate"/>
          </w:r>
          <w:r w:rsidR="0024695D">
            <w:t>1</w:t>
          </w:r>
          <w:r w:rsidR="009F294B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08764079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160A8312" w14:textId="77777777" w:rsidR="0014093E" w:rsidRDefault="0014093E" w:rsidP="002B153C">
          <w:bookmarkStart w:id="16" w:name="bmVoettekst1"/>
        </w:p>
      </w:tc>
      <w:tc>
        <w:tcPr>
          <w:tcW w:w="2148" w:type="dxa"/>
        </w:tcPr>
        <w:p w14:paraId="2C530868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24695D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24695D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24695D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9F294B">
            <w:fldChar w:fldCharType="begin"/>
          </w:r>
          <w:r w:rsidR="009F294B">
            <w:instrText xml:space="preserve"> NUMPAGES   \* MERGEFORMAT </w:instrText>
          </w:r>
          <w:r w:rsidR="009F294B">
            <w:fldChar w:fldCharType="separate"/>
          </w:r>
          <w:r w:rsidR="0024695D">
            <w:t>1</w:t>
          </w:r>
          <w:r w:rsidR="009F294B">
            <w:fldChar w:fldCharType="end"/>
          </w:r>
        </w:p>
      </w:tc>
    </w:tr>
    <w:bookmarkEnd w:id="16"/>
  </w:tbl>
  <w:p w14:paraId="3B940865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6D507C3E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13BB9862" w14:textId="77777777" w:rsidR="0014093E" w:rsidRDefault="0014093E" w:rsidP="00023E9A"/>
      </w:tc>
      <w:tc>
        <w:tcPr>
          <w:tcW w:w="2148" w:type="dxa"/>
        </w:tcPr>
        <w:p w14:paraId="1ED1AFC3" w14:textId="175C8906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24695D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9F294B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24695D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9F294B">
            <w:fldChar w:fldCharType="begin"/>
          </w:r>
          <w:r w:rsidR="009F294B">
            <w:instrText xml:space="preserve"> NUMPAGES   \* MERGEFORMAT </w:instrText>
          </w:r>
          <w:r w:rsidR="009F294B">
            <w:fldChar w:fldCharType="separate"/>
          </w:r>
          <w:r w:rsidR="009F294B">
            <w:t>1</w:t>
          </w:r>
          <w:r w:rsidR="009F294B">
            <w:fldChar w:fldCharType="end"/>
          </w:r>
        </w:p>
      </w:tc>
    </w:tr>
  </w:tbl>
  <w:p w14:paraId="43BB3D66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1AEEC" w14:textId="77777777" w:rsidR="00247681" w:rsidRDefault="00247681">
      <w:r>
        <w:separator/>
      </w:r>
    </w:p>
    <w:p w14:paraId="11B05407" w14:textId="77777777" w:rsidR="00247681" w:rsidRDefault="00247681"/>
  </w:footnote>
  <w:footnote w:type="continuationSeparator" w:id="0">
    <w:p w14:paraId="38499AC5" w14:textId="77777777" w:rsidR="00247681" w:rsidRDefault="00247681">
      <w:r>
        <w:continuationSeparator/>
      </w:r>
    </w:p>
    <w:p w14:paraId="7AC35C14" w14:textId="77777777" w:rsidR="00247681" w:rsidRDefault="00247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B37A3" w14:textId="77777777" w:rsidR="0014093E" w:rsidRDefault="0014093E">
    <w:pPr>
      <w:pStyle w:val="Header"/>
    </w:pPr>
  </w:p>
  <w:p w14:paraId="5A624606" w14:textId="77777777" w:rsidR="0014093E" w:rsidRDefault="001409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4AC12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69C297" wp14:editId="335AF389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3F710CB0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85E946D" w14:textId="77777777" w:rsidR="0014093E" w:rsidRPr="00FB2EB1" w:rsidRDefault="00247681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8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047EC4F8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F0095C6" w14:textId="77777777" w:rsidR="0014093E" w:rsidRPr="00DF54D9" w:rsidRDefault="0014093E" w:rsidP="004F44C2"/>
                            </w:tc>
                          </w:tr>
                          <w:bookmarkStart w:id="10" w:name="bm_date2"/>
                          <w:bookmarkEnd w:id="10"/>
                          <w:tr w:rsidR="0014093E" w:rsidRPr="00496319" w14:paraId="6326C23C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E571120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24695D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3D38A07D" w14:textId="77777777" w:rsidR="0014093E" w:rsidRDefault="00247681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MinBuZa-2016.</w:t>
                                </w:r>
                                <w:bookmarkEnd w:id="11"/>
                              </w:p>
                              <w:p w14:paraId="4071A72A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65B4DFBA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0F658AD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66F7DE93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69C297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3F710CB0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85E946D" w14:textId="77777777" w:rsidR="0014093E" w:rsidRPr="00FB2EB1" w:rsidRDefault="00247681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 w14:paraId="047EC4F8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F0095C6" w14:textId="77777777" w:rsidR="0014093E" w:rsidRPr="00DF54D9" w:rsidRDefault="0014093E" w:rsidP="004F44C2"/>
                      </w:tc>
                    </w:tr>
                    <w:bookmarkStart w:id="14" w:name="bm_date2"/>
                    <w:bookmarkEnd w:id="14"/>
                    <w:tr w:rsidR="0014093E" w:rsidRPr="00496319" w14:paraId="6326C23C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0E571120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24695D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3D38A07D" w14:textId="77777777" w:rsidR="0014093E" w:rsidRDefault="00247681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MinBuZa-2016.</w:t>
                          </w:r>
                          <w:bookmarkEnd w:id="15"/>
                        </w:p>
                        <w:p w14:paraId="4071A72A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65B4DFBA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0F658AD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66F7DE93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6B2C74AF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260A109F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23853E02" w14:textId="77777777" w:rsidR="0014093E" w:rsidRPr="00740712" w:rsidRDefault="0014093E" w:rsidP="004F44C2"/>
  <w:p w14:paraId="49A8A3E0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15B0D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3D9461" wp14:editId="2C721D43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4D97ABA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AAFCE1C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4582FFAF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B374BA4" wp14:editId="735DAF6A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4E9FE4CD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D9461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4D97ABA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AAFCE1C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4582FFAF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B374BA4" wp14:editId="735DAF6A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4E9FE4CD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0D96CE1" wp14:editId="2032CFE7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247681" w14:paraId="053FE25C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7177E79" w14:textId="3B2CB79A" w:rsidR="0014093E" w:rsidRPr="00247681" w:rsidRDefault="00247681" w:rsidP="00973C3C">
                                <w:pPr>
                                  <w:pStyle w:val="Huisstijl-Adres"/>
                                </w:pPr>
                                <w:bookmarkStart w:id="17" w:name="bm_txtdirectie"/>
                                <w:bookmarkStart w:id="18" w:name="bm_addressfrom"/>
                                <w:r w:rsidRPr="00247681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7"/>
                                <w:r w:rsidR="0014093E" w:rsidRPr="00247681">
                                  <w:br/>
                                  <w:t>Bezuidenhoutseweg 67</w:t>
                                </w:r>
                                <w:r w:rsidR="0014093E" w:rsidRPr="00247681">
                                  <w:br/>
                                  <w:t>2594 AC Den Haag</w:t>
                                </w:r>
                                <w:r w:rsidR="0014093E" w:rsidRPr="00247681">
                                  <w:br/>
                                  <w:t>Postbus 20061</w:t>
                                </w:r>
                                <w:r w:rsidR="0014093E" w:rsidRPr="00247681">
                                  <w:br/>
                                  <w:t>Nederland</w:t>
                                </w:r>
                                <w:r w:rsidR="0014093E" w:rsidRPr="00247681">
                                  <w:fldChar w:fldCharType="begin"/>
                                </w:r>
                                <w:r w:rsidR="0014093E" w:rsidRPr="00247681">
                                  <w:instrText xml:space="preserve"> IF  </w:instrText>
                                </w:r>
                                <w:r w:rsidR="0014093E" w:rsidRPr="00247681">
                                  <w:fldChar w:fldCharType="begin"/>
                                </w:r>
                                <w:r w:rsidR="0014093E" w:rsidRPr="00247681">
                                  <w:instrText xml:space="preserve"> DOCPROPERTY "BZ_UseCountry" </w:instrText>
                                </w:r>
                                <w:r w:rsidR="0014093E" w:rsidRPr="00247681">
                                  <w:fldChar w:fldCharType="separate"/>
                                </w:r>
                                <w:r w:rsidR="0024695D">
                                  <w:instrText>N</w:instrText>
                                </w:r>
                                <w:r w:rsidR="0014093E" w:rsidRPr="00247681">
                                  <w:fldChar w:fldCharType="end"/>
                                </w:r>
                                <w:r w:rsidR="0014093E" w:rsidRPr="00247681">
                                  <w:instrText>="Y" "</w:instrText>
                                </w:r>
                                <w:r w:rsidR="0014093E" w:rsidRPr="00247681">
                                  <w:fldChar w:fldCharType="begin"/>
                                </w:r>
                                <w:r w:rsidR="0014093E" w:rsidRPr="00247681">
                                  <w:instrText xml:space="preserve"> DOCPROPERTY "L_HomeCountry" </w:instrText>
                                </w:r>
                                <w:r w:rsidR="0014093E" w:rsidRPr="00247681">
                                  <w:fldChar w:fldCharType="separate"/>
                                </w:r>
                                <w:r w:rsidR="0014093E" w:rsidRPr="00247681">
                                  <w:instrText>Nederland</w:instrText>
                                </w:r>
                                <w:r w:rsidR="0014093E" w:rsidRPr="00247681">
                                  <w:fldChar w:fldCharType="end"/>
                                </w:r>
                                <w:r w:rsidR="0014093E" w:rsidRPr="00247681">
                                  <w:instrText>" ""</w:instrText>
                                </w:r>
                                <w:r w:rsidR="0014093E" w:rsidRPr="00247681">
                                  <w:fldChar w:fldCharType="end"/>
                                </w:r>
                                <w:r w:rsidR="0014093E" w:rsidRPr="00247681">
                                  <w:br/>
                                </w:r>
                                <w:r w:rsidR="00522E82" w:rsidRPr="00247681">
                                  <w:t>www.rijksoverheid.nl</w:t>
                                </w:r>
                              </w:p>
                              <w:p w14:paraId="3B5BBC1A" w14:textId="77777777" w:rsidR="0014093E" w:rsidRPr="00247681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9" w:name="bm_ministerie"/>
                                <w:bookmarkStart w:id="20" w:name="bm_aministerie"/>
                                <w:bookmarkEnd w:id="18"/>
                                <w:r w:rsidRPr="00247681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9"/>
                                <w:r w:rsidRPr="00247681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21" w:name="bm_adres"/>
                                <w:r w:rsidRPr="00247681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21"/>
                              </w:p>
                              <w:p w14:paraId="494C0A9C" w14:textId="77777777" w:rsidR="0014093E" w:rsidRPr="00247681" w:rsidRDefault="0014093E" w:rsidP="00BC4AE3">
                                <w:pPr>
                                  <w:pStyle w:val="Huisstijl-Adres"/>
                                </w:pPr>
                                <w:bookmarkStart w:id="22" w:name="bm_email"/>
                                <w:bookmarkEnd w:id="20"/>
                                <w:bookmarkEnd w:id="22"/>
                              </w:p>
                            </w:tc>
                          </w:tr>
                          <w:tr w:rsidR="0014093E" w:rsidRPr="00247681" w14:paraId="48F6AA33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EDB952C" w14:textId="77777777" w:rsidR="0014093E" w:rsidRPr="00247681" w:rsidRDefault="0014093E" w:rsidP="00BC4AE3"/>
                            </w:tc>
                          </w:tr>
                          <w:tr w:rsidR="0014093E" w:rsidRPr="00247681" w14:paraId="71A1E0F7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9EC520D" w14:textId="77777777" w:rsidR="0014093E" w:rsidRPr="00247681" w:rsidRDefault="009F294B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24695D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3A14894D" w14:textId="2CBE078E" w:rsidR="0014093E" w:rsidRPr="00247681" w:rsidRDefault="00247681" w:rsidP="00BC4AE3">
                                <w:pPr>
                                  <w:pStyle w:val="Huisstijl-Gegeven"/>
                                </w:pPr>
                                <w:bookmarkStart w:id="23" w:name="bm_reference"/>
                                <w:r w:rsidRPr="00247681">
                                  <w:t>MinBuZa-2016.</w:t>
                                </w:r>
                                <w:bookmarkStart w:id="24" w:name="_GoBack"/>
                                <w:bookmarkEnd w:id="23"/>
                                <w:r w:rsidR="00552F2A">
                                  <w:t>717197</w:t>
                                </w:r>
                                <w:bookmarkEnd w:id="24"/>
                              </w:p>
                              <w:p w14:paraId="40E41AE0" w14:textId="77777777" w:rsidR="0014093E" w:rsidRPr="00247681" w:rsidRDefault="00247681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247681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247681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247681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24695D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247681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09E7DD4B" w14:textId="77777777" w:rsidR="0014093E" w:rsidRPr="00247681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5" w:name="bm_nummer"/>
                                <w:bookmarkEnd w:id="25"/>
                              </w:p>
                              <w:p w14:paraId="1F213886" w14:textId="77777777" w:rsidR="0014093E" w:rsidRPr="00247681" w:rsidRDefault="00247681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247681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247681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247681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24695D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247681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588241F2" w14:textId="77777777" w:rsidR="0014093E" w:rsidRPr="00247681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6" w:name="bm_enclosures"/>
                                <w:bookmarkEnd w:id="26"/>
                              </w:p>
                              <w:p w14:paraId="1828D5E1" w14:textId="77777777" w:rsidR="0014093E" w:rsidRPr="00247681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247681" w14:paraId="43DC12D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A4067D4" w14:textId="77777777" w:rsidR="0014093E" w:rsidRPr="00247681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6CCBD8B5" w14:textId="77777777" w:rsidR="0014093E" w:rsidRPr="00247681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D96CE1"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247681" w14:paraId="053FE25C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7177E79" w14:textId="3B2CB79A" w:rsidR="0014093E" w:rsidRPr="00247681" w:rsidRDefault="00247681" w:rsidP="00973C3C">
                          <w:pPr>
                            <w:pStyle w:val="Huisstijl-Adres"/>
                          </w:pPr>
                          <w:bookmarkStart w:id="27" w:name="bm_txtdirectie"/>
                          <w:bookmarkStart w:id="28" w:name="bm_addressfrom"/>
                          <w:r w:rsidRPr="00247681">
                            <w:rPr>
                              <w:b/>
                            </w:rPr>
                            <w:t>Directie Integratie Europa</w:t>
                          </w:r>
                          <w:bookmarkEnd w:id="27"/>
                          <w:r w:rsidR="0014093E" w:rsidRPr="00247681">
                            <w:br/>
                            <w:t>Bezuidenhoutseweg 67</w:t>
                          </w:r>
                          <w:r w:rsidR="0014093E" w:rsidRPr="00247681">
                            <w:br/>
                            <w:t>2594 AC Den Haag</w:t>
                          </w:r>
                          <w:r w:rsidR="0014093E" w:rsidRPr="00247681">
                            <w:br/>
                            <w:t>Postbus 20061</w:t>
                          </w:r>
                          <w:r w:rsidR="0014093E" w:rsidRPr="00247681">
                            <w:br/>
                            <w:t>Nederland</w:t>
                          </w:r>
                          <w:r w:rsidR="0014093E" w:rsidRPr="00247681">
                            <w:fldChar w:fldCharType="begin"/>
                          </w:r>
                          <w:r w:rsidR="0014093E" w:rsidRPr="00247681">
                            <w:instrText xml:space="preserve"> IF  </w:instrText>
                          </w:r>
                          <w:r w:rsidR="0014093E" w:rsidRPr="00247681">
                            <w:fldChar w:fldCharType="begin"/>
                          </w:r>
                          <w:r w:rsidR="0014093E" w:rsidRPr="00247681">
                            <w:instrText xml:space="preserve"> DOCPROPERTY "BZ_UseCountry" </w:instrText>
                          </w:r>
                          <w:r w:rsidR="0014093E" w:rsidRPr="00247681">
                            <w:fldChar w:fldCharType="separate"/>
                          </w:r>
                          <w:r w:rsidR="0024695D">
                            <w:instrText>N</w:instrText>
                          </w:r>
                          <w:r w:rsidR="0014093E" w:rsidRPr="00247681">
                            <w:fldChar w:fldCharType="end"/>
                          </w:r>
                          <w:r w:rsidR="0014093E" w:rsidRPr="00247681">
                            <w:instrText>="Y" "</w:instrText>
                          </w:r>
                          <w:r w:rsidR="0014093E" w:rsidRPr="00247681">
                            <w:fldChar w:fldCharType="begin"/>
                          </w:r>
                          <w:r w:rsidR="0014093E" w:rsidRPr="00247681">
                            <w:instrText xml:space="preserve"> DOCPROPERTY "L_HomeCountry" </w:instrText>
                          </w:r>
                          <w:r w:rsidR="0014093E" w:rsidRPr="00247681">
                            <w:fldChar w:fldCharType="separate"/>
                          </w:r>
                          <w:r w:rsidR="0014093E" w:rsidRPr="00247681">
                            <w:instrText>Nederland</w:instrText>
                          </w:r>
                          <w:r w:rsidR="0014093E" w:rsidRPr="00247681">
                            <w:fldChar w:fldCharType="end"/>
                          </w:r>
                          <w:r w:rsidR="0014093E" w:rsidRPr="00247681">
                            <w:instrText>" ""</w:instrText>
                          </w:r>
                          <w:r w:rsidR="0014093E" w:rsidRPr="00247681">
                            <w:fldChar w:fldCharType="end"/>
                          </w:r>
                          <w:r w:rsidR="0014093E" w:rsidRPr="00247681">
                            <w:br/>
                          </w:r>
                          <w:r w:rsidR="00522E82" w:rsidRPr="00247681">
                            <w:t>www.rijksoverheid.nl</w:t>
                          </w:r>
                        </w:p>
                        <w:p w14:paraId="3B5BBC1A" w14:textId="77777777" w:rsidR="0014093E" w:rsidRPr="00247681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9" w:name="bm_ministerie"/>
                          <w:bookmarkStart w:id="30" w:name="bm_aministerie"/>
                          <w:bookmarkEnd w:id="28"/>
                          <w:r w:rsidRPr="00247681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9"/>
                          <w:r w:rsidRPr="00247681">
                            <w:rPr>
                              <w:b/>
                              <w:vanish/>
                            </w:rPr>
                            <w:br/>
                          </w:r>
                          <w:bookmarkStart w:id="31" w:name="bm_adres"/>
                          <w:r w:rsidRPr="00247681">
                            <w:rPr>
                              <w:vanish/>
                            </w:rPr>
                            <w:t xml:space="preserve"> </w:t>
                          </w:r>
                          <w:bookmarkEnd w:id="31"/>
                        </w:p>
                        <w:p w14:paraId="494C0A9C" w14:textId="77777777" w:rsidR="0014093E" w:rsidRPr="00247681" w:rsidRDefault="0014093E" w:rsidP="00BC4AE3">
                          <w:pPr>
                            <w:pStyle w:val="Huisstijl-Adres"/>
                          </w:pPr>
                          <w:bookmarkStart w:id="32" w:name="bm_email"/>
                          <w:bookmarkEnd w:id="30"/>
                          <w:bookmarkEnd w:id="32"/>
                        </w:p>
                      </w:tc>
                    </w:tr>
                    <w:tr w:rsidR="0014093E" w:rsidRPr="00247681" w14:paraId="48F6AA33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EDB952C" w14:textId="77777777" w:rsidR="0014093E" w:rsidRPr="00247681" w:rsidRDefault="0014093E" w:rsidP="00BC4AE3"/>
                      </w:tc>
                    </w:tr>
                    <w:tr w:rsidR="0014093E" w:rsidRPr="00247681" w14:paraId="71A1E0F7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39EC520D" w14:textId="77777777" w:rsidR="0014093E" w:rsidRPr="00247681" w:rsidRDefault="009F294B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24695D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3A14894D" w14:textId="2CBE078E" w:rsidR="0014093E" w:rsidRPr="00247681" w:rsidRDefault="00247681" w:rsidP="00BC4AE3">
                          <w:pPr>
                            <w:pStyle w:val="Huisstijl-Gegeven"/>
                          </w:pPr>
                          <w:bookmarkStart w:id="33" w:name="bm_reference"/>
                          <w:r w:rsidRPr="00247681">
                            <w:t>MinBuZa-2016.</w:t>
                          </w:r>
                          <w:bookmarkStart w:id="34" w:name="_GoBack"/>
                          <w:bookmarkEnd w:id="33"/>
                          <w:r w:rsidR="00552F2A">
                            <w:t>717197</w:t>
                          </w:r>
                          <w:bookmarkEnd w:id="34"/>
                        </w:p>
                        <w:p w14:paraId="40E41AE0" w14:textId="77777777" w:rsidR="0014093E" w:rsidRPr="00247681" w:rsidRDefault="00247681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247681">
                            <w:rPr>
                              <w:vanish/>
                            </w:rPr>
                            <w:fldChar w:fldCharType="begin"/>
                          </w:r>
                          <w:r w:rsidRPr="00247681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247681">
                            <w:rPr>
                              <w:vanish/>
                            </w:rPr>
                            <w:fldChar w:fldCharType="separate"/>
                          </w:r>
                          <w:r w:rsidR="0024695D">
                            <w:rPr>
                              <w:vanish/>
                            </w:rPr>
                            <w:t>Uw Referentie</w:t>
                          </w:r>
                          <w:r w:rsidRPr="00247681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09E7DD4B" w14:textId="77777777" w:rsidR="0014093E" w:rsidRPr="00247681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5" w:name="bm_nummer"/>
                          <w:bookmarkEnd w:id="35"/>
                        </w:p>
                        <w:p w14:paraId="1F213886" w14:textId="77777777" w:rsidR="0014093E" w:rsidRPr="00247681" w:rsidRDefault="00247681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247681">
                            <w:rPr>
                              <w:vanish/>
                            </w:rPr>
                            <w:fldChar w:fldCharType="begin"/>
                          </w:r>
                          <w:r w:rsidRPr="00247681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247681">
                            <w:rPr>
                              <w:vanish/>
                            </w:rPr>
                            <w:fldChar w:fldCharType="separate"/>
                          </w:r>
                          <w:r w:rsidR="0024695D">
                            <w:rPr>
                              <w:vanish/>
                            </w:rPr>
                            <w:t>Bijlage(n)</w:t>
                          </w:r>
                          <w:r w:rsidRPr="00247681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588241F2" w14:textId="77777777" w:rsidR="0014093E" w:rsidRPr="00247681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6" w:name="bm_enclosures"/>
                          <w:bookmarkEnd w:id="36"/>
                        </w:p>
                        <w:p w14:paraId="1828D5E1" w14:textId="77777777" w:rsidR="0014093E" w:rsidRPr="00247681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247681" w14:paraId="43DC12D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A4067D4" w14:textId="77777777" w:rsidR="0014093E" w:rsidRPr="00247681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6CCBD8B5" w14:textId="77777777" w:rsidR="0014093E" w:rsidRPr="00247681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24E7151E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516EDB7C" w14:textId="77777777" w:rsidR="0014093E" w:rsidRPr="00BC3B53" w:rsidRDefault="0014093E" w:rsidP="00717318">
          <w:pPr>
            <w:pStyle w:val="Huisstijl-NAW"/>
          </w:pPr>
        </w:p>
      </w:tc>
    </w:tr>
    <w:tr w:rsidR="0014093E" w14:paraId="08C6B928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5021D70C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9F294B">
            <w:fldChar w:fldCharType="begin"/>
          </w:r>
          <w:r w:rsidR="009F294B">
            <w:instrText xml:space="preserve"> DOCPROPERTY  bz_geadresseerden  \* MERGEFORMAT </w:instrText>
          </w:r>
          <w:r w:rsidR="009F294B">
            <w:fldChar w:fldCharType="separate"/>
          </w:r>
          <w:r w:rsidR="0024695D" w:rsidRPr="0024695D">
            <w:rPr>
              <w:bCs/>
            </w:rPr>
            <w:t>Voorzitter</w:t>
          </w:r>
          <w:r w:rsidR="009F294B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9F294B">
            <w:fldChar w:fldCharType="begin"/>
          </w:r>
          <w:r w:rsidR="009F294B">
            <w:instrText xml:space="preserve"> DOCPROPERTY  bz_kamernr  \* MERGEFORMAT </w:instrText>
          </w:r>
          <w:r w:rsidR="009F294B">
            <w:fldChar w:fldCharType="separate"/>
          </w:r>
          <w:r w:rsidR="0024695D" w:rsidRPr="0024695D">
            <w:rPr>
              <w:bCs/>
            </w:rPr>
            <w:t>Tweede</w:t>
          </w:r>
          <w:r w:rsidR="009F294B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3D43B536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9F294B">
            <w:fldChar w:fldCharType="begin"/>
          </w:r>
          <w:r w:rsidR="009F294B">
            <w:instrText xml:space="preserve"> DOCPROPERTY  bz_adres_huisnummer  \* MERGEFORMAT </w:instrText>
          </w:r>
          <w:r w:rsidR="009F294B">
            <w:fldChar w:fldCharType="separate"/>
          </w:r>
          <w:r w:rsidR="0024695D" w:rsidRPr="0024695D">
            <w:rPr>
              <w:bCs/>
              <w:lang w:val="en-US"/>
            </w:rPr>
            <w:t>4</w:t>
          </w:r>
          <w:r w:rsidR="009F294B">
            <w:rPr>
              <w:bCs/>
              <w:lang w:val="en-US"/>
            </w:rPr>
            <w:fldChar w:fldCharType="end"/>
          </w:r>
        </w:p>
        <w:p w14:paraId="698BA7E4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2DB4B66A" w14:textId="77777777" w:rsidR="0014093E" w:rsidRPr="008C5110" w:rsidRDefault="0014093E" w:rsidP="008C5110">
          <w:pPr>
            <w:jc w:val="center"/>
          </w:pPr>
        </w:p>
      </w:tc>
    </w:tr>
    <w:tr w:rsidR="0014093E" w14:paraId="5AB77430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4AB9F34B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23D1AFE5" w14:textId="77777777">
      <w:trPr>
        <w:trHeight w:val="240"/>
      </w:trPr>
      <w:tc>
        <w:tcPr>
          <w:tcW w:w="7520" w:type="dxa"/>
          <w:shd w:val="clear" w:color="auto" w:fill="auto"/>
        </w:tcPr>
        <w:p w14:paraId="4AF13D83" w14:textId="686F3899" w:rsidR="0014093E" w:rsidRPr="00035E67" w:rsidRDefault="0014093E" w:rsidP="00223545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24695D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7" w:name="bm_date"/>
          <w:r w:rsidR="009F294B">
            <w:rPr>
              <w:rFonts w:cs="Verdana"/>
              <w:szCs w:val="18"/>
            </w:rPr>
            <w:t>4</w:t>
          </w:r>
          <w:r w:rsidR="00247681">
            <w:rPr>
              <w:rFonts w:cs="Verdana"/>
              <w:szCs w:val="18"/>
            </w:rPr>
            <w:t xml:space="preserve"> </w:t>
          </w:r>
          <w:r w:rsidR="00223545">
            <w:rPr>
              <w:rFonts w:cs="Verdana"/>
              <w:szCs w:val="18"/>
            </w:rPr>
            <w:t>november</w:t>
          </w:r>
          <w:r w:rsidR="00247681">
            <w:rPr>
              <w:rFonts w:cs="Verdana"/>
              <w:szCs w:val="18"/>
            </w:rPr>
            <w:t xml:space="preserve"> 2016</w:t>
          </w:r>
          <w:bookmarkEnd w:id="37"/>
        </w:p>
      </w:tc>
    </w:tr>
    <w:tr w:rsidR="0014093E" w:rsidRPr="001F182C" w14:paraId="77FB2682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3E55ADD9" w14:textId="77777777"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24695D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8" w:name="bm_subject"/>
          <w:r w:rsidR="00247681">
            <w:t>Geannoteerde agenda Raad Buitenlandse Zaken van 14 november 2016</w:t>
          </w:r>
          <w:bookmarkEnd w:id="38"/>
        </w:p>
      </w:tc>
    </w:tr>
  </w:tbl>
  <w:p w14:paraId="790150C5" w14:textId="77777777" w:rsidR="0014093E" w:rsidRDefault="0014093E" w:rsidP="00BC4AE3">
    <w:pPr>
      <w:pStyle w:val="Header"/>
    </w:pPr>
  </w:p>
  <w:p w14:paraId="42848609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681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23545"/>
    <w:rsid w:val="00235D13"/>
    <w:rsid w:val="00237D89"/>
    <w:rsid w:val="002428E3"/>
    <w:rsid w:val="00244A73"/>
    <w:rsid w:val="00245F82"/>
    <w:rsid w:val="0024695D"/>
    <w:rsid w:val="00247681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2F2A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294B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A3943CE"/>
  <w15:docId w15:val="{AA6247CE-E033-4EC9-93B8-338ED171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3.xml" Id="rId16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footer" Target="footer1.xml" Id="rId14" /><Relationship Type="http://schemas.openxmlformats.org/officeDocument/2006/relationships/webSettings" Target="web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ZDocument" ma:contentTypeID="0x01010029D5D76CB554194C92B258F896592ADC00451F54FD5B99C44A899EA643885FF57A" ma:contentTypeVersion="5" ma:contentTypeDescription="Create a new document." ma:contentTypeScope="" ma:versionID="862bbc06742bef6c8427e43d86777eb5">
  <xsd:schema xmlns:xsd="http://www.w3.org/2001/XMLSchema" xmlns:xs="http://www.w3.org/2001/XMLSchema" xmlns:p="http://schemas.microsoft.com/office/2006/metadata/properties" xmlns:ns2="97a7b5b3-1deb-4e4a-a31c-d0d293eddb97" targetNamespace="http://schemas.microsoft.com/office/2006/metadata/properties" ma:root="true" ma:fieldsID="9dfd33078956b83cfb33cd0ba9760676" ns2:_="">
    <xsd:import namespace="97a7b5b3-1deb-4e4a-a31c-d0d293eddb97"/>
    <xsd:element name="properties">
      <xsd:complexType>
        <xsd:sequence>
          <xsd:element name="documentManagement">
            <xsd:complexType>
              <xsd:all>
                <xsd:element ref="ns2:Persoon" minOccurs="0"/>
                <xsd:element ref="ns2:pbf720b29d41497c8023a155227dac94" minOccurs="0"/>
                <xsd:element ref="ns2:TaxCatchAll" minOccurs="0"/>
                <xsd:element ref="ns2:TaxCatchAllLabel" minOccurs="0"/>
                <xsd:element ref="ns2:d5b96d156c954879a436a7d74916a9d7" minOccurs="0"/>
                <xsd:element ref="ns2:Datum_x0020_Ev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7b5b3-1deb-4e4a-a31c-d0d293eddb97" elementFormDefault="qualified">
    <xsd:import namespace="http://schemas.microsoft.com/office/2006/documentManagement/types"/>
    <xsd:import namespace="http://schemas.microsoft.com/office/infopath/2007/PartnerControls"/>
    <xsd:element name="Persoon" ma:index="8" nillable="true" ma:displayName="Persoon" ma:description="Geef hier aan voor welke persoon of personen het dossier wordt gemaakt." ma:list="{121d0afe-caa6-4131-a1a0-bcaa1e1ed450}" ma:internalName="Persoon" ma:showField="Title" ma:web="97a7b5b3-1deb-4e4a-a31c-d0d293edd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bf720b29d41497c8023a155227dac94" ma:index="9" nillable="true" ma:taxonomy="true" ma:internalName="pbf720b29d41497c8023a155227dac94" ma:taxonomyFieldName="Land0" ma:displayName="Land" ma:default="" ma:fieldId="{9bf720b2-9d41-497c-8023-a155227dac94}" ma:taxonomyMulti="true" ma:sspId="8805c4df-c498-47b2-b08d-81a6414440b6" ma:termSetId="4b11575f-0152-447b-b1c6-14c5152cc43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e1f2e1b-0571-4d6c-9831-4ad70dc1a86e}" ma:internalName="TaxCatchAll" ma:showField="CatchAllData" ma:web="97a7b5b3-1deb-4e4a-a31c-d0d293edd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5e1f2e1b-0571-4d6c-9831-4ad70dc1a86e}" ma:internalName="TaxCatchAllLabel" ma:readOnly="true" ma:showField="CatchAllDataLabel" ma:web="97a7b5b3-1deb-4e4a-a31c-d0d293edd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5b96d156c954879a436a7d74916a9d7" ma:index="13" nillable="true" ma:taxonomy="true" ma:internalName="d5b96d156c954879a436a7d74916a9d7" ma:taxonomyFieldName="Forum" ma:displayName="Forum" ma:default="" ma:fieldId="{d5b96d15-6c95-4879-a436-a7d74916a9d7}" ma:taxonomyMulti="true" ma:sspId="8805c4df-c498-47b2-b08d-81a6414440b6" ma:termSetId="848f9261-8583-4c5c-81e7-3232ddfe54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um_x0020_Event" ma:index="15" nillable="true" ma:displayName="Datum Event" ma:description="Vul hier de datum in waarop het bezoek of het overleg plaatsvindt." ma:format="DateOnly" ma:internalName="Datum_x0020_Event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A9DA141E-B58D-480B-A802-0ABC618A5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7b5b3-1deb-4e4a-a31c-d0d293edd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28</ap:Words>
  <ap:Characters>160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187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2016-11-02T12:54:00.0000000Z</lastPrinted>
  <dcterms:created xsi:type="dcterms:W3CDTF">2016-11-04T14:57:00.0000000Z</dcterms:created>
  <dcterms:modified xsi:type="dcterms:W3CDTF">2016-11-04T14:57:00.0000000Z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Elisabeth Groenewegen</vt:lpwstr>
  </property>
  <property fmtid="{D5CDD505-2E9C-101B-9397-08002B2CF9AE}" pid="19" name="SIG_FUNCTION">
    <vt:lpwstr/>
  </property>
  <property fmtid="{D5CDD505-2E9C-101B-9397-08002B2CF9AE}" pid="20" name="SIG_DEP">
    <vt:lpwstr/>
  </property>
  <property fmtid="{D5CDD505-2E9C-101B-9397-08002B2CF9AE}" pid="21" name="SIG_DIR">
    <vt:lpwstr/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26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Geannoteerde agenda Raad Buitenlandse Zaken van 14 november 2016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oktober 2016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SIG_SENDER">
    <vt:lpwstr>Elisabeth Groenewegen</vt:lpwstr>
  </property>
  <property fmtid="{D5CDD505-2E9C-101B-9397-08002B2CF9AE}" pid="50" name="SIG_PHONE">
    <vt:lpwstr>070 - 3484251</vt:lpwstr>
  </property>
  <property fmtid="{D5CDD505-2E9C-101B-9397-08002B2CF9AE}" pid="51" name="SIG_CdP">
    <vt:lpwstr>unknown CdP</vt:lpwstr>
  </property>
  <property fmtid="{D5CDD505-2E9C-101B-9397-08002B2CF9AE}" pid="52" name="bz_ondertekenaar">
    <vt:lpwstr>0</vt:lpwstr>
  </property>
  <property fmtid="{D5CDD505-2E9C-101B-9397-08002B2CF9AE}" pid="53" name="bz_bijlage">
    <vt:lpwstr/>
  </property>
  <property fmtid="{D5CDD505-2E9C-101B-9397-08002B2CF9AE}" pid="54" name="bz_nummerbz">
    <vt:lpwstr>MinBuZa-2016.</vt:lpwstr>
  </property>
  <property fmtid="{D5CDD505-2E9C-101B-9397-08002B2CF9AE}" pid="55" name="bz_nummer">
    <vt:lpwstr/>
  </property>
  <property fmtid="{D5CDD505-2E9C-101B-9397-08002B2CF9AE}" pid="56" name="bz_partij">
    <vt:lpwstr/>
  </property>
  <property fmtid="{D5CDD505-2E9C-101B-9397-08002B2CF9AE}" pid="57" name="ContentTypeId">
    <vt:lpwstr>0x010100386E9DDE6B0DBC46BBEEFAFD6989AA6F</vt:lpwstr>
  </property>
  <property fmtid="{D5CDD505-2E9C-101B-9397-08002B2CF9AE}" pid="58" name="Land0">
    <vt:lpwstr/>
  </property>
  <property fmtid="{D5CDD505-2E9C-101B-9397-08002B2CF9AE}" pid="59" name="Forum">
    <vt:lpwstr/>
  </property>
</Properties>
</file>