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FE1" w:rsidP="00C37FE1" w:rsidRDefault="00C37FE1"/>
    <w:p w:rsidRPr="00C37FE1" w:rsidR="0065590B" w:rsidP="00C37FE1" w:rsidRDefault="0065590B"/>
    <w:p w:rsidR="00B33A64" w:rsidP="007A456E" w:rsidRDefault="00B33A64">
      <w:pPr>
        <w:autoSpaceDE w:val="0"/>
        <w:autoSpaceDN w:val="0"/>
        <w:adjustRightInd w:val="0"/>
        <w:rPr>
          <w:rFonts w:cs="Verdana"/>
          <w:szCs w:val="18"/>
        </w:rPr>
      </w:pPr>
      <w:r>
        <w:rPr>
          <w:rFonts w:cs="Verdana"/>
          <w:szCs w:val="18"/>
        </w:rPr>
        <w:t xml:space="preserve">Graag bieden wij u hierbij de reactie aan op het verzoek van de </w:t>
      </w:r>
      <w:r w:rsidR="007A456E">
        <w:rPr>
          <w:rFonts w:cs="Verdana"/>
          <w:szCs w:val="18"/>
          <w:lang w:eastAsia="zh-CN"/>
        </w:rPr>
        <w:t xml:space="preserve">vaste commissie voor Buitenlandse Zaken </w:t>
      </w:r>
      <w:r>
        <w:rPr>
          <w:rFonts w:cs="Verdana"/>
          <w:szCs w:val="18"/>
        </w:rPr>
        <w:t xml:space="preserve">van </w:t>
      </w:r>
      <w:r w:rsidR="007A456E">
        <w:rPr>
          <w:rFonts w:cs="Verdana"/>
          <w:szCs w:val="18"/>
        </w:rPr>
        <w:t>13 september</w:t>
      </w:r>
      <w:r>
        <w:rPr>
          <w:rFonts w:cs="Verdana"/>
          <w:szCs w:val="18"/>
        </w:rPr>
        <w:t xml:space="preserve"> 201</w:t>
      </w:r>
      <w:r w:rsidR="007A456E">
        <w:rPr>
          <w:rFonts w:cs="Verdana"/>
          <w:szCs w:val="18"/>
        </w:rPr>
        <w:t>6</w:t>
      </w:r>
      <w:r>
        <w:rPr>
          <w:rFonts w:cs="Verdana"/>
          <w:szCs w:val="18"/>
        </w:rPr>
        <w:t xml:space="preserve"> met kenmerk </w:t>
      </w:r>
      <w:r w:rsidR="007A456E">
        <w:rPr>
          <w:rFonts w:cs="Verdana"/>
          <w:szCs w:val="18"/>
          <w:lang w:eastAsia="zh-CN"/>
        </w:rPr>
        <w:t xml:space="preserve">26150-154/2016D33989 </w:t>
      </w:r>
      <w:r>
        <w:rPr>
          <w:rFonts w:cs="Verdana"/>
          <w:szCs w:val="18"/>
        </w:rPr>
        <w:t xml:space="preserve">met betrekking tot “schriftelijk overleg </w:t>
      </w:r>
      <w:r w:rsidR="007A456E">
        <w:rPr>
          <w:rFonts w:cs="Verdana"/>
          <w:szCs w:val="18"/>
          <w:lang w:eastAsia="zh-CN"/>
        </w:rPr>
        <w:t>Algemene Vergadering van de Verenigde Naties (AVVN)</w:t>
      </w:r>
      <w:r>
        <w:rPr>
          <w:rFonts w:cs="Verdana"/>
          <w:szCs w:val="18"/>
        </w:rPr>
        <w:t>”. In onze beantwoording houden wij waar</w:t>
      </w:r>
    </w:p>
    <w:p w:rsidR="00B33A64" w:rsidP="00B33A64" w:rsidRDefault="00B33A64">
      <w:pPr>
        <w:autoSpaceDE w:val="0"/>
        <w:autoSpaceDN w:val="0"/>
        <w:adjustRightInd w:val="0"/>
        <w:rPr>
          <w:rFonts w:cs="Verdana"/>
          <w:szCs w:val="18"/>
        </w:rPr>
      </w:pPr>
      <w:r>
        <w:rPr>
          <w:rFonts w:cs="Verdana"/>
          <w:szCs w:val="18"/>
        </w:rPr>
        <w:t>mogelijk de volgorde van uw inbreng aan.</w:t>
      </w:r>
    </w:p>
    <w:p w:rsidR="00B33A64" w:rsidP="00B33A64" w:rsidRDefault="00B33A64">
      <w:pPr>
        <w:autoSpaceDE w:val="0"/>
        <w:autoSpaceDN w:val="0"/>
        <w:adjustRightInd w:val="0"/>
        <w:rPr>
          <w:rFonts w:cs="Verdana"/>
          <w:szCs w:val="18"/>
        </w:rPr>
      </w:pPr>
    </w:p>
    <w:p w:rsidR="00B33A64" w:rsidP="00B33A64" w:rsidRDefault="00B33A64">
      <w:pPr>
        <w:autoSpaceDE w:val="0"/>
        <w:autoSpaceDN w:val="0"/>
        <w:adjustRightInd w:val="0"/>
        <w:rPr>
          <w:rFonts w:cs="Verdana"/>
          <w:szCs w:val="18"/>
        </w:rPr>
      </w:pPr>
    </w:p>
    <w:p w:rsidR="00B33A64" w:rsidP="00B33A64" w:rsidRDefault="00B33A64">
      <w:pPr>
        <w:autoSpaceDE w:val="0"/>
        <w:autoSpaceDN w:val="0"/>
        <w:adjustRightInd w:val="0"/>
        <w:spacing w:line="240" w:lineRule="auto"/>
        <w:rPr>
          <w:rFonts w:ascii="Verdana,Bold" w:hAnsi="Verdana,Bold" w:cs="Verdana,Bold"/>
          <w:b/>
          <w:bCs/>
          <w:i/>
          <w:szCs w:val="18"/>
          <w:lang w:eastAsia="zh-CN"/>
        </w:rPr>
      </w:pPr>
      <w:bookmarkStart w:name="bm_txtend" w:id="0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2F6C89" w:rsidTr="00B33A64">
        <w:tc>
          <w:tcPr>
            <w:tcW w:w="2500" w:type="pct"/>
          </w:tcPr>
          <w:p w:rsidRPr="00C37FE1" w:rsidR="002F6C89" w:rsidP="002F6C89" w:rsidRDefault="00B33A64">
            <w:bookmarkStart w:name="bm_groet" w:id="1"/>
            <w:bookmarkEnd w:id="0"/>
            <w:r>
              <w:t>De Minister van Buitenlandse Zaken,</w:t>
            </w:r>
            <w:bookmarkEnd w:id="1"/>
          </w:p>
        </w:tc>
        <w:tc>
          <w:tcPr>
            <w:tcW w:w="2500" w:type="pct"/>
          </w:tcPr>
          <w:p w:rsidRPr="00C37FE1" w:rsidR="002F6C89" w:rsidP="002F6C89" w:rsidRDefault="00B33A64">
            <w:bookmarkStart w:name="bm_groetam" w:id="2"/>
            <w:r>
              <w:t>De Minister voor Buitenlandse Handel</w:t>
            </w:r>
            <w:bookmarkEnd w:id="2"/>
          </w:p>
        </w:tc>
      </w:tr>
      <w:tr w:rsidRPr="00C37FE1" w:rsidR="004B0BDA" w:rsidTr="00B33A64">
        <w:tc>
          <w:tcPr>
            <w:tcW w:w="2500" w:type="pct"/>
          </w:tcPr>
          <w:p w:rsidR="00B33A64" w:rsidP="002F6C89" w:rsidRDefault="00B33A64">
            <w:bookmarkStart w:name="bm_groet1" w:id="3"/>
          </w:p>
          <w:p w:rsidR="00B33A64" w:rsidP="002F6C89" w:rsidRDefault="00B33A64"/>
          <w:p w:rsidR="00B33A64" w:rsidP="002F6C89" w:rsidRDefault="00B33A64"/>
          <w:p w:rsidR="00B33A64" w:rsidP="002F6C89" w:rsidRDefault="00B33A64"/>
          <w:p w:rsidR="0065590B" w:rsidP="002F6C89" w:rsidRDefault="0065590B"/>
          <w:p w:rsidRPr="00C37FE1" w:rsidR="004B0BDA" w:rsidP="002F6C89" w:rsidRDefault="00B33A64">
            <w:r>
              <w:t>Bert Koenders</w:t>
            </w:r>
            <w:bookmarkEnd w:id="3"/>
          </w:p>
        </w:tc>
        <w:tc>
          <w:tcPr>
            <w:tcW w:w="2500" w:type="pct"/>
          </w:tcPr>
          <w:p w:rsidR="00B33A64" w:rsidP="002F6C89" w:rsidRDefault="00B33A64">
            <w:bookmarkStart w:name="bm_groetam1" w:id="4"/>
            <w:r>
              <w:t>en Ontwikkelingssamenwerking,</w:t>
            </w:r>
          </w:p>
          <w:p w:rsidR="00B33A64" w:rsidP="002F6C89" w:rsidRDefault="00B33A64"/>
          <w:p w:rsidR="00B33A64" w:rsidP="002F6C89" w:rsidRDefault="00B33A64"/>
          <w:p w:rsidR="00B33A64" w:rsidP="002F6C89" w:rsidRDefault="00B33A64"/>
          <w:p w:rsidR="0065590B" w:rsidP="002F6C89" w:rsidRDefault="0065590B"/>
          <w:p w:rsidRPr="00C37FE1" w:rsidR="004B0BDA" w:rsidP="002F6C89" w:rsidRDefault="00B33A64">
            <w:r>
              <w:t>Lilianne Ploumen</w:t>
            </w:r>
            <w:bookmarkEnd w:id="4"/>
          </w:p>
        </w:tc>
      </w:tr>
    </w:tbl>
    <w:p w:rsidRPr="00825019" w:rsidR="00825019" w:rsidP="0065590B" w:rsidRDefault="00825019"/>
    <w:sectPr w:rsidRPr="00825019" w:rsidR="00825019" w:rsidSect="00482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64" w:rsidRDefault="00B33A64">
      <w:r>
        <w:separator/>
      </w:r>
    </w:p>
    <w:p w:rsidR="00B33A64" w:rsidRDefault="00B33A64"/>
  </w:endnote>
  <w:endnote w:type="continuationSeparator" w:id="0">
    <w:p w:rsidR="00B33A64" w:rsidRDefault="00B33A64">
      <w:r>
        <w:continuationSeparator/>
      </w:r>
    </w:p>
    <w:p w:rsidR="00B33A64" w:rsidRDefault="00B33A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Footer"/>
    </w:pPr>
  </w:p>
  <w:p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r>
            <w:t>VERTROUWELIJK</w:t>
          </w:r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926FC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6926FC">
              <w:t>1</w:t>
            </w:r>
          </w:fldSimple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2B153C">
          <w:bookmarkStart w:id="9" w:name="bmVoettekst1"/>
        </w:p>
      </w:tc>
      <w:tc>
        <w:tcPr>
          <w:tcW w:w="2148" w:type="dxa"/>
        </w:tcPr>
        <w:p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Pr="0065590B">
            <w:rPr>
              <w:rStyle w:val="Huisstijl-GegevenCharChar"/>
              <w:lang w:val="en-US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6926FC">
            <w:rPr>
              <w:rStyle w:val="Huisstijl-GegevenCharChar"/>
              <w:b/>
              <w:bCs/>
              <w:lang w:val="en-US"/>
            </w:rPr>
            <w:t>Error! Unknown document property name.</w:t>
          </w:r>
          <w:r>
            <w:rPr>
              <w:rStyle w:val="Huisstijl-GegevenCharChar"/>
            </w:rPr>
            <w:fldChar w:fldCharType="end"/>
          </w:r>
          <w:r w:rsidRPr="0065590B">
            <w:rPr>
              <w:rStyle w:val="Huisstijl-GegevenCharChar"/>
              <w:lang w:val="en-US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65590B">
            <w:rPr>
              <w:rStyle w:val="Huisstijl-GegevenCharChar"/>
              <w:lang w:val="en-US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6926FC" w:rsidRPr="006926FC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6926FC">
            <w:rPr>
              <w:rStyle w:val="Huisstijl-GegevenCharChar"/>
              <w:b/>
              <w:bCs/>
              <w:lang w:val="en-US"/>
            </w:rPr>
            <w:t>Error! Unknown document property name.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fldSimple w:instr=" NUMPAGES   \* MERGEFORMAT ">
            <w:r w:rsidR="006926FC">
              <w:t>1</w:t>
            </w:r>
          </w:fldSimple>
        </w:p>
      </w:tc>
    </w:tr>
    <w:bookmarkEnd w:id="9"/>
  </w:tbl>
  <w:p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>
      <w:trPr>
        <w:trHeight w:hRule="exact" w:val="240"/>
      </w:trPr>
      <w:tc>
        <w:tcPr>
          <w:tcW w:w="7752" w:type="dxa"/>
          <w:shd w:val="clear" w:color="auto" w:fill="auto"/>
        </w:tcPr>
        <w:p w:rsidR="0014093E" w:rsidRDefault="0014093E" w:rsidP="00023E9A"/>
      </w:tc>
      <w:tc>
        <w:tcPr>
          <w:tcW w:w="2148" w:type="dxa"/>
        </w:tcPr>
        <w:p w:rsidR="0014093E" w:rsidRDefault="006926FC" w:rsidP="00023E9A">
          <w:pPr>
            <w:pStyle w:val="Huisstijl-Paginanummering"/>
          </w:pPr>
          <w:r>
            <w:t xml:space="preserve">Pagina 1 van </w:t>
          </w:r>
          <w:fldSimple w:instr=" NUMPAGES   \* MERGEFORMAT ">
            <w:r w:rsidR="004F6E44">
              <w:t>1</w:t>
            </w:r>
          </w:fldSimple>
        </w:p>
      </w:tc>
    </w:tr>
  </w:tbl>
  <w:p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64" w:rsidRDefault="00B33A64">
      <w:r>
        <w:separator/>
      </w:r>
    </w:p>
    <w:p w:rsidR="00B33A64" w:rsidRDefault="00B33A64"/>
  </w:footnote>
  <w:footnote w:type="continuationSeparator" w:id="0">
    <w:p w:rsidR="00B33A64" w:rsidRDefault="00B33A64">
      <w:r>
        <w:continuationSeparator/>
      </w:r>
    </w:p>
    <w:p w:rsidR="00B33A64" w:rsidRDefault="00B33A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>
    <w:pPr>
      <w:pStyle w:val="Header"/>
    </w:pPr>
  </w:p>
  <w:p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FB2EB1" w:rsidRDefault="00B33A64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5" w:name="bm_txtdirectie2"/>
                                <w:r>
                                  <w:rPr>
                                    <w:b/>
                                  </w:rPr>
                                  <w:t>Directie Multilaterale Instellingen en Mensenrechten</w:t>
                                </w:r>
                                <w:bookmarkEnd w:id="5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6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6"/>
                              </w:p>
                            </w:tc>
                          </w:tr>
                          <w:tr w:rsidR="0014093E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DF54D9" w:rsidRDefault="0014093E" w:rsidP="004F44C2"/>
                            </w:tc>
                          </w:tr>
                          <w:bookmarkStart w:id="7" w:name="bm_date2"/>
                          <w:bookmarkEnd w:id="7"/>
                          <w:tr w:rsidR="0014093E" w:rsidRPr="00496319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65590B" w:rsidRDefault="0014093E" w:rsidP="004F44C2">
                                <w:pPr>
                                  <w:pStyle w:val="Huisstijl-Kopje"/>
                                  <w:rPr>
                                    <w:lang w:val="en-US"/>
                                  </w:rPr>
                                </w:pPr>
                                <w:r>
                                  <w:fldChar w:fldCharType="begin"/>
                                </w:r>
                                <w:r w:rsidRPr="0065590B">
                                  <w:rPr>
                                    <w:lang w:val="en-US"/>
                                  </w:rP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6926FC">
                                  <w:rPr>
                                    <w:b w:val="0"/>
                                    <w:bCs/>
                                    <w:lang w:val="en-US"/>
                                  </w:rPr>
                                  <w:t>Error! Unknown document property name.</w:t>
                                </w:r>
                                <w:r>
                                  <w:fldChar w:fldCharType="end"/>
                                </w:r>
                              </w:p>
                              <w:p w:rsidR="0014093E" w:rsidRDefault="00B33A64" w:rsidP="004F44C2">
                                <w:pPr>
                                  <w:pStyle w:val="Huisstijl-Gegeven"/>
                                </w:pPr>
                                <w:bookmarkStart w:id="8" w:name="bm_reference2"/>
                                <w:r>
                                  <w:t>minbuza-2016.</w:t>
                                </w:r>
                                <w:bookmarkEnd w:id="8"/>
                              </w:p>
                              <w:p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FB2EB1" w:rsidRDefault="00B33A64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0" w:name="bm_txtdirectie2"/>
                          <w:r>
                            <w:rPr>
                              <w:b/>
                            </w:rPr>
                            <w:t>Directie Multilaterale Instellingen en Mensenrechten</w:t>
                          </w:r>
                          <w:bookmarkEnd w:id="10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1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1"/>
                        </w:p>
                      </w:tc>
                    </w:tr>
                    <w:tr w:rsidR="0014093E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DF54D9" w:rsidRDefault="0014093E" w:rsidP="004F44C2"/>
                      </w:tc>
                    </w:tr>
                    <w:bookmarkStart w:id="12" w:name="bm_date2"/>
                    <w:bookmarkEnd w:id="12"/>
                    <w:tr w:rsidR="0014093E" w:rsidRPr="00496319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65590B" w:rsidRDefault="0014093E" w:rsidP="004F44C2">
                          <w:pPr>
                            <w:pStyle w:val="Huisstijl-Kopje"/>
                            <w:rPr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65590B">
                            <w:rPr>
                              <w:lang w:val="en-US"/>
                            </w:rP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6926FC">
                            <w:rPr>
                              <w:b w:val="0"/>
                              <w:bCs/>
                              <w:lang w:val="en-US"/>
                            </w:rPr>
                            <w:t>Error! Unknown document property name.</w:t>
                          </w:r>
                          <w:r>
                            <w:fldChar w:fldCharType="end"/>
                          </w:r>
                        </w:p>
                        <w:p w:rsidR="0014093E" w:rsidRDefault="00B33A64" w:rsidP="004F44C2">
                          <w:pPr>
                            <w:pStyle w:val="Huisstijl-Gegeven"/>
                          </w:pPr>
                          <w:bookmarkStart w:id="13" w:name="bm_reference2"/>
                          <w:r>
                            <w:t>minbuza-2016.</w:t>
                          </w:r>
                          <w:bookmarkEnd w:id="13"/>
                        </w:p>
                        <w:p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:rsidTr="00733C20">
      <w:trPr>
        <w:trHeight w:hRule="exact" w:val="96"/>
      </w:trPr>
      <w:tc>
        <w:tcPr>
          <w:tcW w:w="7520" w:type="dxa"/>
          <w:shd w:val="clear" w:color="auto" w:fill="auto"/>
        </w:tcPr>
        <w:p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:rsidR="0014093E" w:rsidRPr="00740712" w:rsidRDefault="0014093E" w:rsidP="004F44C2"/>
  <w:p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9C9AEC8" wp14:editId="1942D758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CCEA2BF" wp14:editId="3E464A4F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CCEA2BF" wp14:editId="3E464A4F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44C16A6" wp14:editId="660DA350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B33A64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B33A64" w:rsidRDefault="00B33A64" w:rsidP="00973C3C">
                                <w:pPr>
                                  <w:pStyle w:val="Huisstijl-Adres"/>
                                </w:pPr>
                                <w:bookmarkStart w:id="10" w:name="bm_txtdirectie"/>
                                <w:bookmarkStart w:id="11" w:name="bm_addressfrom"/>
                                <w:r w:rsidRPr="00B33A64">
                                  <w:rPr>
                                    <w:b/>
                                  </w:rPr>
                                  <w:t>Directie Multilaterale Instellingen en Mensenrechten</w:t>
                                </w:r>
                                <w:bookmarkEnd w:id="10"/>
                                <w:r w:rsidR="0014093E" w:rsidRPr="00B33A64">
                                  <w:br/>
                                  <w:t>Bezuidenhoutseweg 67</w:t>
                                </w:r>
                                <w:r w:rsidR="0014093E" w:rsidRPr="00B33A64">
                                  <w:br/>
                                  <w:t>2594 AC Den Haag</w:t>
                                </w:r>
                                <w:r w:rsidR="0014093E" w:rsidRPr="00B33A64">
                                  <w:br/>
                                  <w:t>Postbus 20061</w:t>
                                </w:r>
                                <w:r w:rsidR="0014093E" w:rsidRPr="00B33A64">
                                  <w:br/>
                                  <w:t>Nederland</w:t>
                                </w:r>
                                <w:r w:rsidR="0014093E" w:rsidRPr="00B33A64">
                                  <w:fldChar w:fldCharType="begin"/>
                                </w:r>
                                <w:r w:rsidR="0014093E" w:rsidRPr="00B33A64">
                                  <w:instrText xml:space="preserve"> IF  </w:instrText>
                                </w:r>
                                <w:r w:rsidR="0014093E" w:rsidRPr="00B33A64">
                                  <w:fldChar w:fldCharType="begin"/>
                                </w:r>
                                <w:r w:rsidR="0014093E" w:rsidRPr="00B33A64">
                                  <w:instrText xml:space="preserve"> DOCPROPERTY "BZ_UseCountry" </w:instrText>
                                </w:r>
                                <w:r w:rsidR="0014093E" w:rsidRPr="00B33A64">
                                  <w:fldChar w:fldCharType="separate"/>
                                </w:r>
                                <w:r w:rsidR="006926FC">
                                  <w:rPr>
                                    <w:b/>
                                    <w:bCs/>
                                    <w:lang w:val="en-US"/>
                                  </w:rPr>
                                  <w:instrText>Error! Unknown document property name.</w:instrText>
                                </w:r>
                                <w:r w:rsidR="0014093E" w:rsidRPr="00B33A64">
                                  <w:fldChar w:fldCharType="end"/>
                                </w:r>
                                <w:r w:rsidR="0014093E" w:rsidRPr="00B33A64">
                                  <w:instrText>="Y" "</w:instrText>
                                </w:r>
                                <w:r w:rsidR="0014093E" w:rsidRPr="00B33A64">
                                  <w:fldChar w:fldCharType="begin"/>
                                </w:r>
                                <w:r w:rsidR="0014093E" w:rsidRPr="00B33A64">
                                  <w:instrText xml:space="preserve"> DOCPROPERTY "L_HomeCountry" </w:instrText>
                                </w:r>
                                <w:r w:rsidR="0014093E" w:rsidRPr="00B33A64">
                                  <w:fldChar w:fldCharType="separate"/>
                                </w:r>
                                <w:r w:rsidR="0014093E" w:rsidRPr="00B33A64">
                                  <w:instrText>Nederland</w:instrText>
                                </w:r>
                                <w:r w:rsidR="0014093E" w:rsidRPr="00B33A64">
                                  <w:fldChar w:fldCharType="end"/>
                                </w:r>
                                <w:r w:rsidR="0014093E" w:rsidRPr="00B33A64">
                                  <w:instrText>" ""</w:instrText>
                                </w:r>
                                <w:r w:rsidR="004F6E44">
                                  <w:fldChar w:fldCharType="separate"/>
                                </w:r>
                                <w:r w:rsidR="0014093E" w:rsidRPr="00B33A64">
                                  <w:fldChar w:fldCharType="end"/>
                                </w:r>
                                <w:r w:rsidR="0014093E" w:rsidRPr="00B33A64">
                                  <w:br/>
                                </w:r>
                                <w:r w:rsidR="00522E82" w:rsidRPr="00B33A64">
                                  <w:t>www.rijksoverheid.nl</w:t>
                                </w:r>
                              </w:p>
                              <w:p w:rsidR="0014093E" w:rsidRPr="00B33A64" w:rsidRDefault="0014093E" w:rsidP="00BC4AE3">
                                <w:pPr>
                                  <w:pStyle w:val="Huisstijl-Adres"/>
                                </w:pPr>
                                <w:bookmarkStart w:id="12" w:name="bm_email"/>
                                <w:bookmarkEnd w:id="11"/>
                                <w:bookmarkEnd w:id="12"/>
                              </w:p>
                            </w:tc>
                          </w:tr>
                          <w:tr w:rsidR="0014093E" w:rsidRPr="00B33A64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B33A64" w:rsidRDefault="0014093E" w:rsidP="00BC4AE3"/>
                            </w:tc>
                          </w:tr>
                          <w:tr w:rsidR="0014093E" w:rsidRPr="00B33A64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E170F" w:rsidRDefault="0065590B" w:rsidP="00BC4AE3">
                                <w:pPr>
                                  <w:pStyle w:val="Huisstijl-Kopje"/>
                                  <w:rPr>
                                    <w:b w:val="0"/>
                                  </w:rPr>
                                </w:pPr>
                                <w:r w:rsidRPr="0065590B">
                                  <w:t>Onze referentie</w:t>
                                </w:r>
                                <w:r>
                                  <w:rPr>
                                    <w:b w:val="0"/>
                                  </w:rPr>
                                  <w:br/>
                                </w:r>
                                <w:r w:rsidR="001E170F" w:rsidRPr="001E170F">
                                  <w:rPr>
                                    <w:b w:val="0"/>
                                  </w:rPr>
                                  <w:t xml:space="preserve">MINBUZA-2016.619544 </w:t>
                                </w:r>
                              </w:p>
                              <w:p w:rsidR="001E170F" w:rsidRDefault="001E170F" w:rsidP="00BC4AE3">
                                <w:pPr>
                                  <w:pStyle w:val="Huisstijl-Kopje"/>
                                  <w:rPr>
                                    <w:b w:val="0"/>
                                  </w:rPr>
                                </w:pPr>
                              </w:p>
                              <w:p w:rsidR="0014093E" w:rsidRPr="00B33A64" w:rsidRDefault="0014093E" w:rsidP="0065590B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B33A64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:rsidR="0014093E" w:rsidRPr="00B33A64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:rsidR="0014093E" w:rsidRPr="00B33A64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B33A64"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B33A64" w:rsidRDefault="00B33A64" w:rsidP="00973C3C">
                          <w:pPr>
                            <w:pStyle w:val="Huisstijl-Adres"/>
                          </w:pPr>
                          <w:bookmarkStart w:id="13" w:name="bm_txtdirectie"/>
                          <w:bookmarkStart w:id="14" w:name="bm_addressfrom"/>
                          <w:r w:rsidRPr="00B33A64">
                            <w:rPr>
                              <w:b/>
                            </w:rPr>
                            <w:t>Directie Multilaterale Instellingen en Mensenrechten</w:t>
                          </w:r>
                          <w:bookmarkEnd w:id="13"/>
                          <w:r w:rsidR="0014093E" w:rsidRPr="00B33A64">
                            <w:br/>
                            <w:t>Bezuidenhoutseweg 67</w:t>
                          </w:r>
                          <w:r w:rsidR="0014093E" w:rsidRPr="00B33A64">
                            <w:br/>
                            <w:t>2594 AC Den Haag</w:t>
                          </w:r>
                          <w:r w:rsidR="0014093E" w:rsidRPr="00B33A64">
                            <w:br/>
                            <w:t>Postbus 20061</w:t>
                          </w:r>
                          <w:r w:rsidR="0014093E" w:rsidRPr="00B33A64">
                            <w:br/>
                            <w:t>Nederland</w:t>
                          </w:r>
                          <w:r w:rsidR="0014093E" w:rsidRPr="00B33A64">
                            <w:fldChar w:fldCharType="begin"/>
                          </w:r>
                          <w:r w:rsidR="0014093E" w:rsidRPr="00B33A64">
                            <w:instrText xml:space="preserve"> IF  </w:instrText>
                          </w:r>
                          <w:r w:rsidR="0014093E" w:rsidRPr="00B33A64">
                            <w:fldChar w:fldCharType="begin"/>
                          </w:r>
                          <w:r w:rsidR="0014093E" w:rsidRPr="00B33A64">
                            <w:instrText xml:space="preserve"> DOCPROPERTY "BZ_UseCountry" </w:instrText>
                          </w:r>
                          <w:r w:rsidR="0014093E" w:rsidRPr="00B33A64">
                            <w:fldChar w:fldCharType="separate"/>
                          </w:r>
                          <w:r w:rsidR="006926FC">
                            <w:rPr>
                              <w:b/>
                              <w:bCs/>
                              <w:lang w:val="en-US"/>
                            </w:rPr>
                            <w:instrText>Error! Unknown document property name.</w:instrText>
                          </w:r>
                          <w:r w:rsidR="0014093E" w:rsidRPr="00B33A64">
                            <w:fldChar w:fldCharType="end"/>
                          </w:r>
                          <w:r w:rsidR="0014093E" w:rsidRPr="00B33A64">
                            <w:instrText>="Y" "</w:instrText>
                          </w:r>
                          <w:r w:rsidR="0014093E" w:rsidRPr="00B33A64">
                            <w:fldChar w:fldCharType="begin"/>
                          </w:r>
                          <w:r w:rsidR="0014093E" w:rsidRPr="00B33A64">
                            <w:instrText xml:space="preserve"> DOCPROPERTY "L_HomeCountry" </w:instrText>
                          </w:r>
                          <w:r w:rsidR="0014093E" w:rsidRPr="00B33A64">
                            <w:fldChar w:fldCharType="separate"/>
                          </w:r>
                          <w:r w:rsidR="0014093E" w:rsidRPr="00B33A64">
                            <w:instrText>Nederland</w:instrText>
                          </w:r>
                          <w:r w:rsidR="0014093E" w:rsidRPr="00B33A64">
                            <w:fldChar w:fldCharType="end"/>
                          </w:r>
                          <w:r w:rsidR="0014093E" w:rsidRPr="00B33A64">
                            <w:instrText>" ""</w:instrText>
                          </w:r>
                          <w:r w:rsidR="004F6E44">
                            <w:fldChar w:fldCharType="separate"/>
                          </w:r>
                          <w:r w:rsidR="0014093E" w:rsidRPr="00B33A64">
                            <w:fldChar w:fldCharType="end"/>
                          </w:r>
                          <w:r w:rsidR="0014093E" w:rsidRPr="00B33A64">
                            <w:br/>
                          </w:r>
                          <w:r w:rsidR="00522E82" w:rsidRPr="00B33A64">
                            <w:t>www.rijksoverheid.nl</w:t>
                          </w:r>
                        </w:p>
                        <w:p w:rsidR="0014093E" w:rsidRPr="00B33A64" w:rsidRDefault="0014093E" w:rsidP="00BC4AE3">
                          <w:pPr>
                            <w:pStyle w:val="Huisstijl-Adres"/>
                          </w:pPr>
                          <w:bookmarkStart w:id="15" w:name="bm_email"/>
                          <w:bookmarkEnd w:id="14"/>
                          <w:bookmarkEnd w:id="15"/>
                        </w:p>
                      </w:tc>
                    </w:tr>
                    <w:tr w:rsidR="0014093E" w:rsidRPr="00B33A64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B33A64" w:rsidRDefault="0014093E" w:rsidP="00BC4AE3"/>
                      </w:tc>
                    </w:tr>
                    <w:tr w:rsidR="0014093E" w:rsidRPr="00B33A64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E170F" w:rsidRDefault="0065590B" w:rsidP="00BC4AE3">
                          <w:pPr>
                            <w:pStyle w:val="Huisstijl-Kopje"/>
                            <w:rPr>
                              <w:b w:val="0"/>
                            </w:rPr>
                          </w:pPr>
                          <w:r w:rsidRPr="0065590B">
                            <w:t>Onze referentie</w:t>
                          </w:r>
                          <w:r>
                            <w:rPr>
                              <w:b w:val="0"/>
                            </w:rPr>
                            <w:br/>
                          </w:r>
                          <w:r w:rsidR="001E170F" w:rsidRPr="001E170F">
                            <w:rPr>
                              <w:b w:val="0"/>
                            </w:rPr>
                            <w:t xml:space="preserve">MINBUZA-2016.619544 </w:t>
                          </w:r>
                        </w:p>
                        <w:p w:rsidR="001E170F" w:rsidRDefault="001E170F" w:rsidP="00BC4AE3">
                          <w:pPr>
                            <w:pStyle w:val="Huisstijl-Kopje"/>
                            <w:rPr>
                              <w:b w:val="0"/>
                            </w:rPr>
                          </w:pPr>
                        </w:p>
                        <w:p w:rsidR="0014093E" w:rsidRPr="00B33A64" w:rsidRDefault="0014093E" w:rsidP="0065590B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B33A64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:rsidR="0014093E" w:rsidRPr="00B33A64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:rsidR="0014093E" w:rsidRPr="00B33A64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Tr="00733C20">
      <w:trPr>
        <w:trHeight w:hRule="exact" w:val="323"/>
      </w:trPr>
      <w:tc>
        <w:tcPr>
          <w:tcW w:w="7520" w:type="dxa"/>
          <w:shd w:val="clear" w:color="auto" w:fill="auto"/>
        </w:tcPr>
        <w:p w:rsidR="0014093E" w:rsidRPr="00BC3B53" w:rsidRDefault="0014093E" w:rsidP="00717318">
          <w:pPr>
            <w:pStyle w:val="Huisstijl-NAW"/>
          </w:pPr>
        </w:p>
      </w:tc>
    </w:tr>
    <w:tr w:rsidR="0014093E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65590B">
            <w:t xml:space="preserve">Voorzitter </w:t>
          </w:r>
          <w:r w:rsidRPr="003B4CA4">
            <w:t>van de</w:t>
          </w:r>
          <w:r w:rsidRPr="003B4CA4">
            <w:br/>
          </w:r>
          <w:r w:rsidR="0065590B">
            <w:t xml:space="preserve">Tweede </w:t>
          </w:r>
          <w:r w:rsidRPr="003B4CA4">
            <w:t>Kamer der Staten-Generaal</w:t>
          </w:r>
        </w:p>
        <w:p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65590B">
            <w:t>4</w:t>
          </w:r>
        </w:p>
        <w:p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:rsidR="0014093E" w:rsidRPr="008C5110" w:rsidRDefault="0014093E" w:rsidP="008C5110">
          <w:pPr>
            <w:jc w:val="center"/>
          </w:pPr>
        </w:p>
      </w:tc>
    </w:tr>
    <w:tr w:rsidR="0014093E">
      <w:trPr>
        <w:trHeight w:hRule="exact" w:val="400"/>
      </w:trPr>
      <w:tc>
        <w:tcPr>
          <w:tcW w:w="7520" w:type="dxa"/>
          <w:shd w:val="clear" w:color="auto" w:fill="auto"/>
        </w:tcPr>
        <w:p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:rsidRPr="0065590B">
      <w:trPr>
        <w:trHeight w:val="240"/>
      </w:trPr>
      <w:tc>
        <w:tcPr>
          <w:tcW w:w="7520" w:type="dxa"/>
          <w:shd w:val="clear" w:color="auto" w:fill="auto"/>
        </w:tcPr>
        <w:p w:rsidR="0014093E" w:rsidRPr="0065590B" w:rsidRDefault="0065590B" w:rsidP="004F6E4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  <w:lang w:val="en-US"/>
            </w:rPr>
          </w:pPr>
          <w:r>
            <w:rPr>
              <w:rFonts w:cs="Verdana"/>
              <w:szCs w:val="18"/>
              <w:lang w:val="en-US"/>
            </w:rPr>
            <w:t>Datum</w:t>
          </w:r>
          <w:r w:rsidR="0014093E" w:rsidRPr="0065590B">
            <w:rPr>
              <w:rFonts w:cs="Verdana"/>
              <w:szCs w:val="18"/>
              <w:lang w:val="en-US"/>
            </w:rPr>
            <w:tab/>
          </w:r>
          <w:bookmarkStart w:id="16" w:name="bm_date"/>
          <w:r w:rsidR="004F6E44">
            <w:rPr>
              <w:rFonts w:cs="Verdana"/>
              <w:szCs w:val="18"/>
              <w:lang w:val="en-US"/>
            </w:rPr>
            <w:t>16</w:t>
          </w:r>
          <w:bookmarkStart w:id="17" w:name="_GoBack"/>
          <w:bookmarkEnd w:id="17"/>
          <w:r w:rsidR="008B38D3" w:rsidRPr="0065590B">
            <w:rPr>
              <w:rFonts w:cs="Verdana"/>
              <w:szCs w:val="18"/>
              <w:lang w:val="en-US"/>
            </w:rPr>
            <w:t xml:space="preserve"> </w:t>
          </w:r>
          <w:r w:rsidR="00B33A64" w:rsidRPr="0065590B">
            <w:rPr>
              <w:rFonts w:cs="Verdana"/>
              <w:szCs w:val="18"/>
              <w:lang w:val="en-US"/>
            </w:rPr>
            <w:t>september 2016</w:t>
          </w:r>
          <w:bookmarkEnd w:id="16"/>
        </w:p>
      </w:tc>
    </w:tr>
    <w:tr w:rsidR="0014093E" w:rsidRPr="008B38D3" w:rsidTr="00E57A81">
      <w:trPr>
        <w:trHeight w:val="476"/>
      </w:trPr>
      <w:tc>
        <w:tcPr>
          <w:tcW w:w="7520" w:type="dxa"/>
          <w:shd w:val="clear" w:color="auto" w:fill="auto"/>
        </w:tcPr>
        <w:p w:rsidR="0014093E" w:rsidRPr="0065590B" w:rsidRDefault="0065590B" w:rsidP="0065590B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65590B">
            <w:t>Betreft</w:t>
          </w:r>
          <w:r w:rsidR="0014093E" w:rsidRPr="0065590B">
            <w:tab/>
          </w:r>
          <w:bookmarkStart w:id="18" w:name="bm_subject"/>
          <w:r w:rsidR="00B33A64" w:rsidRPr="0065590B">
            <w:t>S</w:t>
          </w:r>
          <w:r w:rsidRPr="0065590B">
            <w:t>chriftelijk overleg Algemene Vergadering van de Verenigde Naties</w:t>
          </w:r>
          <w:r w:rsidRPr="0065590B">
            <w:br/>
            <w:t>(</w:t>
          </w:r>
          <w:r w:rsidR="00B33A64" w:rsidRPr="0065590B">
            <w:t>AVVN</w:t>
          </w:r>
          <w:bookmarkEnd w:id="18"/>
          <w:r w:rsidRPr="0065590B">
            <w:t>)</w:t>
          </w:r>
        </w:p>
      </w:tc>
    </w:tr>
  </w:tbl>
  <w:p w:rsidR="0014093E" w:rsidRPr="0065590B" w:rsidRDefault="0014093E" w:rsidP="006559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4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A0227"/>
    <w:rsid w:val="001A2BEA"/>
    <w:rsid w:val="001A40DF"/>
    <w:rsid w:val="001A6D93"/>
    <w:rsid w:val="001B6C91"/>
    <w:rsid w:val="001D162C"/>
    <w:rsid w:val="001D47BA"/>
    <w:rsid w:val="001E0B0C"/>
    <w:rsid w:val="001E170F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4F6E44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90B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926FC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456E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8D3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33A64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93893"/>
    <w:rsid w:val="00BB3151"/>
    <w:rsid w:val="00BB5053"/>
    <w:rsid w:val="00BB5315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410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483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2016-09-15T12:31:00.0000000Z</lastPrinted>
  <dcterms:created xsi:type="dcterms:W3CDTF">2016-09-15T11:40:00.0000000Z</dcterms:created>
  <dcterms:modified xsi:type="dcterms:W3CDTF">2016-09-16T14:25:00.0000000Z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0x0101002A063CB349890246BF8FF47BCAD6230A</vt:lpwstr>
  </property>
</Properties>
</file>