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10" w:rsidP="00AA6A05" w:rsidRDefault="002A5310" w14:paraId="55140C2E" w14:textId="77777777">
      <w:pPr>
        <w:spacing w:line="276" w:lineRule="auto"/>
      </w:pPr>
      <w:bookmarkStart w:name="bm_txtAanhef" w:id="0"/>
      <w:bookmarkStart w:name="bm_start" w:id="1"/>
      <w:bookmarkStart w:name="_GoBack" w:id="2"/>
      <w:bookmarkEnd w:id="2"/>
    </w:p>
    <w:p w:rsidR="00B57B29" w:rsidP="00B57B29" w:rsidRDefault="00D40123" w14:paraId="6769382C" w14:textId="6ABBE84F">
      <w:pPr>
        <w:spacing w:line="276" w:lineRule="auto"/>
      </w:pPr>
      <w:r>
        <w:t xml:space="preserve">Overeenkomstig </w:t>
      </w:r>
      <w:r w:rsidR="005C4EAF">
        <w:t xml:space="preserve">de </w:t>
      </w:r>
      <w:r>
        <w:t>bestaande afspraken ontvangt u hierbij</w:t>
      </w:r>
      <w:r w:rsidR="00AA6A05">
        <w:t xml:space="preserve"> </w:t>
      </w:r>
      <w:r w:rsidR="00094DA4">
        <w:t>vier</w:t>
      </w:r>
      <w:r w:rsidR="003973AC">
        <w:t xml:space="preserve"> </w:t>
      </w:r>
      <w:r w:rsidR="003C06DA">
        <w:t>fiche</w:t>
      </w:r>
      <w:r w:rsidR="00B57B29">
        <w:t>s</w:t>
      </w:r>
      <w:r>
        <w:t>,</w:t>
      </w:r>
      <w:r w:rsidR="00B57B29">
        <w:t xml:space="preserve"> </w:t>
      </w:r>
      <w:r w:rsidR="009D0C2C">
        <w:t>d</w:t>
      </w:r>
      <w:r w:rsidR="00B57B29">
        <w:t>ie</w:t>
      </w:r>
      <w:r w:rsidR="003C06DA">
        <w:t xml:space="preserve"> werd</w:t>
      </w:r>
      <w:r w:rsidR="00B57B29">
        <w:t xml:space="preserve">en </w:t>
      </w:r>
      <w:r w:rsidR="00AA6A05">
        <w:t>opgesteld door de werkgroep Beoordeling Nieuwe Commissievoorstellen (BNC).</w:t>
      </w:r>
    </w:p>
    <w:p w:rsidR="00CB51CB" w:rsidP="00B57B29" w:rsidRDefault="00CB51CB" w14:paraId="07012451" w14:textId="77777777">
      <w:pPr>
        <w:spacing w:line="276" w:lineRule="auto"/>
      </w:pPr>
    </w:p>
    <w:p w:rsidRPr="00094DA4" w:rsidR="00094DA4" w:rsidP="00B81FB5" w:rsidRDefault="00094DA4" w14:paraId="127DD771" w14:textId="77777777">
      <w:pPr>
        <w:spacing w:line="276" w:lineRule="auto"/>
        <w:ind w:left="227"/>
        <w:rPr>
          <w:szCs w:val="18"/>
        </w:rPr>
      </w:pPr>
      <w:r w:rsidRPr="00094DA4">
        <w:rPr>
          <w:szCs w:val="18"/>
        </w:rPr>
        <w:t>Fiche 1: Mededeling hormoonverstorende stoffen</w:t>
      </w:r>
    </w:p>
    <w:p w:rsidRPr="00094DA4" w:rsidR="00094DA4" w:rsidP="00B81FB5" w:rsidRDefault="00094DA4" w14:paraId="00BECA6B" w14:textId="62DCC4EA">
      <w:pPr>
        <w:spacing w:line="276" w:lineRule="auto"/>
        <w:ind w:left="227"/>
        <w:rPr>
          <w:szCs w:val="18"/>
        </w:rPr>
      </w:pPr>
      <w:r w:rsidRPr="00094DA4">
        <w:rPr>
          <w:szCs w:val="18"/>
        </w:rPr>
        <w:t xml:space="preserve">Fiche 2: Mededeling over ondersteuning ter </w:t>
      </w:r>
      <w:r w:rsidR="00BD2ABD">
        <w:rPr>
          <w:szCs w:val="18"/>
        </w:rPr>
        <w:t>voorkoming</w:t>
      </w:r>
      <w:r w:rsidRPr="00094DA4">
        <w:rPr>
          <w:szCs w:val="18"/>
        </w:rPr>
        <w:t xml:space="preserve"> van radicalisering die </w:t>
      </w:r>
    </w:p>
    <w:p w:rsidRPr="00094DA4" w:rsidR="00094DA4" w:rsidP="00B81FB5" w:rsidRDefault="00094DA4" w14:paraId="32681F79" w14:textId="77777777">
      <w:pPr>
        <w:spacing w:line="276" w:lineRule="auto"/>
        <w:ind w:left="227"/>
        <w:rPr>
          <w:szCs w:val="18"/>
        </w:rPr>
      </w:pPr>
      <w:r w:rsidRPr="00094DA4">
        <w:rPr>
          <w:szCs w:val="18"/>
        </w:rPr>
        <w:t xml:space="preserve">             tot gewelddadig extremisme leidt</w:t>
      </w:r>
    </w:p>
    <w:p w:rsidRPr="00094DA4" w:rsidR="00094DA4" w:rsidP="00B81FB5" w:rsidRDefault="00094DA4" w14:paraId="5F8C2C10" w14:textId="77777777">
      <w:pPr>
        <w:spacing w:line="276" w:lineRule="auto"/>
        <w:ind w:left="227"/>
        <w:rPr>
          <w:szCs w:val="18"/>
        </w:rPr>
      </w:pPr>
      <w:r w:rsidRPr="00094DA4">
        <w:rPr>
          <w:szCs w:val="18"/>
        </w:rPr>
        <w:t>Fiche 3: Verordening herziening veiligheidskenmerken verblijfstitels voor</w:t>
      </w:r>
    </w:p>
    <w:p w:rsidRPr="00094DA4" w:rsidR="00094DA4" w:rsidP="00B81FB5" w:rsidRDefault="00094DA4" w14:paraId="1F83559E" w14:textId="77777777">
      <w:pPr>
        <w:spacing w:line="276" w:lineRule="auto"/>
        <w:ind w:left="227"/>
        <w:rPr>
          <w:szCs w:val="18"/>
        </w:rPr>
      </w:pPr>
      <w:r w:rsidRPr="00094DA4">
        <w:rPr>
          <w:szCs w:val="18"/>
        </w:rPr>
        <w:t xml:space="preserve">             onderdanen van derde landen</w:t>
      </w:r>
    </w:p>
    <w:p w:rsidRPr="00094DA4" w:rsidR="00094DA4" w:rsidP="00B81FB5" w:rsidRDefault="00094DA4" w14:paraId="0C784A92" w14:textId="77777777">
      <w:pPr>
        <w:spacing w:line="276" w:lineRule="auto"/>
        <w:ind w:left="227"/>
        <w:rPr>
          <w:szCs w:val="18"/>
        </w:rPr>
      </w:pPr>
      <w:r w:rsidRPr="00094DA4">
        <w:rPr>
          <w:szCs w:val="18"/>
        </w:rPr>
        <w:t xml:space="preserve">Fiche 4: Verordening Europese durfkapitaalfondsen en </w:t>
      </w:r>
    </w:p>
    <w:p w:rsidRPr="00094DA4" w:rsidR="00094DA4" w:rsidP="00B81FB5" w:rsidRDefault="00094DA4" w14:paraId="7DD1710B" w14:textId="77777777">
      <w:pPr>
        <w:spacing w:line="276" w:lineRule="auto"/>
        <w:ind w:left="227"/>
        <w:rPr>
          <w:szCs w:val="18"/>
        </w:rPr>
      </w:pPr>
      <w:r w:rsidRPr="00094DA4">
        <w:rPr>
          <w:szCs w:val="18"/>
        </w:rPr>
        <w:t xml:space="preserve">             sociaalondernemerschapsfondsen</w:t>
      </w:r>
    </w:p>
    <w:p w:rsidRPr="00252745" w:rsidR="00AE7259" w:rsidP="00AE7259" w:rsidRDefault="00AE7259" w14:paraId="71CA51C8" w14:textId="17E7B58F">
      <w:pPr>
        <w:spacing w:line="276" w:lineRule="auto"/>
        <w:ind w:left="360"/>
        <w:rPr>
          <w:szCs w:val="18"/>
        </w:rPr>
      </w:pPr>
    </w:p>
    <w:p w:rsidRPr="003F6AFC" w:rsidR="006F290A" w:rsidP="006F290A" w:rsidRDefault="006F290A" w14:paraId="55140C35" w14:textId="78A611D5">
      <w:pPr>
        <w:spacing w:line="360" w:lineRule="auto"/>
        <w:ind w:left="587" w:hanging="360"/>
        <w:rPr>
          <w:szCs w:val="18"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BF18F7" w14:paraId="55140C3D" w14:textId="77777777">
        <w:tc>
          <w:tcPr>
            <w:tcW w:w="4500" w:type="pct"/>
          </w:tcPr>
          <w:p w:rsidRPr="00C37FE1" w:rsidR="00A70303" w:rsidP="00245F87" w:rsidRDefault="00A70303" w14:paraId="55140C3B" w14:textId="77777777">
            <w:bookmarkStart w:name="bm_groet" w:id="3"/>
            <w:bookmarkEnd w:id="0"/>
            <w:bookmarkEnd w:id="1"/>
            <w:r>
              <w:t>De Minister van Buitenlandse Zaken,</w:t>
            </w:r>
            <w:bookmarkEnd w:id="3"/>
          </w:p>
        </w:tc>
        <w:tc>
          <w:tcPr>
            <w:tcW w:w="500" w:type="pct"/>
          </w:tcPr>
          <w:p w:rsidRPr="00C37FE1" w:rsidR="00A70303" w:rsidP="00245F87" w:rsidRDefault="00A70303" w14:paraId="55140C3C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A70303" w:rsidTr="00BF18F7" w14:paraId="55140C45" w14:textId="77777777">
        <w:tc>
          <w:tcPr>
            <w:tcW w:w="4500" w:type="pct"/>
          </w:tcPr>
          <w:p w:rsidR="00A70303" w:rsidP="00245F87" w:rsidRDefault="00A70303" w14:paraId="55140C3E" w14:textId="77777777">
            <w:bookmarkStart w:name="bm_groet1" w:id="5"/>
          </w:p>
          <w:p w:rsidR="00A70303" w:rsidP="00245F87" w:rsidRDefault="00A70303" w14:paraId="55140C3F" w14:textId="77777777"/>
          <w:p w:rsidR="00A70303" w:rsidP="00245F87" w:rsidRDefault="00A70303" w14:paraId="55140C40" w14:textId="77777777"/>
          <w:p w:rsidR="00187BDE" w:rsidP="00245F87" w:rsidRDefault="00187BDE" w14:paraId="55140C41" w14:textId="77777777"/>
          <w:p w:rsidR="00A70303" w:rsidP="00245F87" w:rsidRDefault="00A70303" w14:paraId="55140C42" w14:textId="77777777"/>
          <w:bookmarkEnd w:id="5"/>
          <w:p w:rsidRPr="00C37FE1" w:rsidR="00A70303" w:rsidP="00245F87" w:rsidRDefault="00C81BCD" w14:paraId="55140C43" w14:textId="7A21B749">
            <w:r>
              <w:t>Bert Koenders</w:t>
            </w:r>
            <w:r w:rsidR="00A70303">
              <w:t xml:space="preserve"> </w:t>
            </w:r>
          </w:p>
        </w:tc>
        <w:tc>
          <w:tcPr>
            <w:tcW w:w="500" w:type="pct"/>
          </w:tcPr>
          <w:p w:rsidRPr="00C37FE1" w:rsidR="00A70303" w:rsidP="00245F87" w:rsidRDefault="00A70303" w14:paraId="55140C44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A70303" w:rsidP="00A70303" w:rsidRDefault="00A70303" w14:paraId="55140C46" w14:textId="77777777">
      <w:bookmarkStart w:name="bm_antwoord" w:id="7"/>
      <w:r w:rsidRPr="00C37FE1">
        <w:t xml:space="preserve"> </w:t>
      </w:r>
      <w:bookmarkEnd w:id="7"/>
    </w:p>
    <w:p w:rsidRPr="00825019" w:rsidR="00825019" w:rsidP="00D36B95" w:rsidRDefault="00825019" w14:paraId="55140C47" w14:textId="77777777"/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40C4C" w14:textId="77777777" w:rsidR="007363CA" w:rsidRDefault="007363CA">
      <w:r>
        <w:separator/>
      </w:r>
    </w:p>
    <w:p w14:paraId="55140C4D" w14:textId="77777777" w:rsidR="007363CA" w:rsidRDefault="007363CA"/>
  </w:endnote>
  <w:endnote w:type="continuationSeparator" w:id="0">
    <w:p w14:paraId="55140C4E" w14:textId="77777777" w:rsidR="007363CA" w:rsidRDefault="007363CA">
      <w:r>
        <w:continuationSeparator/>
      </w:r>
    </w:p>
    <w:p w14:paraId="55140C4F" w14:textId="77777777"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7" w14:textId="77777777" w:rsidR="0014093E" w:rsidRDefault="0014093E">
    <w:pPr>
      <w:pStyle w:val="Footer"/>
    </w:pPr>
  </w:p>
  <w:p w14:paraId="55140C58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9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5140C5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840AE9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840AE9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C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55140C5D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840AE9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840AE9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840AE9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840AE9">
              <w:t>1</w:t>
            </w:r>
          </w:fldSimple>
        </w:p>
      </w:tc>
    </w:tr>
    <w:bookmarkEnd w:id="12"/>
  </w:tbl>
  <w:p w14:paraId="55140C5F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7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70" w14:textId="77777777" w:rsidR="0014093E" w:rsidRDefault="0014093E" w:rsidP="00023E9A"/>
      </w:tc>
      <w:tc>
        <w:tcPr>
          <w:tcW w:w="2148" w:type="dxa"/>
        </w:tcPr>
        <w:p w14:paraId="55140C71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840AE9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140A77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840AE9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140A77">
              <w:t>1</w:t>
            </w:r>
          </w:fldSimple>
        </w:p>
      </w:tc>
    </w:tr>
  </w:tbl>
  <w:p w14:paraId="55140C73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0C48" w14:textId="77777777" w:rsidR="007363CA" w:rsidRDefault="007363CA">
      <w:r>
        <w:separator/>
      </w:r>
    </w:p>
    <w:p w14:paraId="55140C49" w14:textId="77777777" w:rsidR="007363CA" w:rsidRDefault="007363CA"/>
  </w:footnote>
  <w:footnote w:type="continuationSeparator" w:id="0">
    <w:p w14:paraId="55140C4A" w14:textId="77777777" w:rsidR="007363CA" w:rsidRDefault="007363CA">
      <w:r>
        <w:continuationSeparator/>
      </w:r>
    </w:p>
    <w:p w14:paraId="55140C4B" w14:textId="77777777"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0" w14:textId="77777777" w:rsidR="0014093E" w:rsidRDefault="0014093E">
    <w:pPr>
      <w:pStyle w:val="Header"/>
    </w:pPr>
  </w:p>
  <w:p w14:paraId="55140C51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2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40C74" wp14:editId="55140C75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5140C7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A" w14:textId="77777777"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8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55140C7D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C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55140C8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E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840AE9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7F" w14:textId="77777777" w:rsidR="0014093E" w:rsidRDefault="007363C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DIE-BNC</w:t>
                                </w:r>
                                <w:bookmarkEnd w:id="11"/>
                              </w:p>
                              <w:p w14:paraId="55140C80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55140C8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2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8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5140C7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A" w14:textId="77777777"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2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55140C7D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C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55140C8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E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840AE9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7F" w14:textId="77777777" w:rsidR="0014093E" w:rsidRDefault="007363CA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DIE-BNC</w:t>
                          </w:r>
                          <w:bookmarkEnd w:id="15"/>
                        </w:p>
                        <w:p w14:paraId="55140C80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55140C8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2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8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55140C54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55140C53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55140C55" w14:textId="77777777" w:rsidR="0014093E" w:rsidRPr="00740712" w:rsidRDefault="0014093E" w:rsidP="004F44C2"/>
  <w:p w14:paraId="55140C56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60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140C76" wp14:editId="55140C77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55140C87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5140C85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5140C86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140C9B" wp14:editId="55140C9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5140C88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55140C87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5140C85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5140C86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140C9B" wp14:editId="55140C9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5140C88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140C78" wp14:editId="55140C79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557929" w14:paraId="55140C8D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9" w14:textId="77777777"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3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IF  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"BZ_UseCountry" </w:instrText>
                                </w:r>
                                <w:r w:rsidRPr="007363CA">
                                  <w:fldChar w:fldCharType="separate"/>
                                </w:r>
                                <w:r w:rsidR="00840AE9">
                                  <w:instrText>N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="Y" "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"L_HomeCountry" </w:instrText>
                                </w:r>
                                <w:r w:rsidRPr="007363CA">
                                  <w:fldChar w:fldCharType="separate"/>
                                </w:r>
                                <w:r w:rsidRPr="007363CA">
                                  <w:instrText>Nederland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" ""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br/>
                                </w:r>
                                <w:fldSimple w:instr=" DOCPROPERTY  L_HOME_URL  \* MERGEFORMAT ">
                                  <w:r w:rsidR="00840AE9">
                                    <w:t>www.minbuza.nl</w:t>
                                  </w:r>
                                </w:fldSimple>
                              </w:p>
                              <w:p w14:paraId="55140C8A" w14:textId="77777777" w:rsidR="0014093E" w:rsidRPr="007363CA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7363C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7363C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7363C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bookmarkEnd w:id="16"/>
                              <w:p w14:paraId="55140C8B" w14:textId="79A2D44D" w:rsidR="0014093E" w:rsidRPr="00840AE9" w:rsidRDefault="0014093E" w:rsidP="00BC4AE3">
                                <w:pPr>
                                  <w:pStyle w:val="Huisstijl-Adres"/>
                                  <w:rPr>
                                    <w:lang w:val="fr-FR"/>
                                  </w:rPr>
                                </w:pPr>
                                <w:r w:rsidRPr="007363CA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840AE9">
                                  <w:rPr>
                                    <w:b/>
                                    <w:lang w:val="fr-FR"/>
                                  </w:rPr>
                                  <w:instrText xml:space="preserve"> DOCPROPERTY  L_PROCESSOR  \* MERGEFORMAT </w:instrTex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40AE9">
                                  <w:rPr>
                                    <w:b/>
                                    <w:lang w:val="fr-FR"/>
                                  </w:rPr>
                                  <w:t>Contactpersoon</w: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840AE9">
                                  <w:rPr>
                                    <w:b/>
                                    <w:lang w:val="fr-FR"/>
                                  </w:rPr>
                                  <w:br/>
                                </w:r>
                                <w:r w:rsidR="00094DA4">
                                  <w:rPr>
                                    <w:lang w:val="fr-FR"/>
                                  </w:rPr>
                                  <w:t xml:space="preserve"> </w:t>
                                </w:r>
                              </w:p>
                              <w:p w14:paraId="55140C8C" w14:textId="29D8B6B1" w:rsidR="0014093E" w:rsidRPr="00840AE9" w:rsidRDefault="0014093E" w:rsidP="00E1747E">
                                <w:pPr>
                                  <w:pStyle w:val="Huisstijl-Adres"/>
                                  <w:rPr>
                                    <w:lang w:val="fr-FR"/>
                                  </w:rPr>
                                </w:pPr>
                                <w:r w:rsidRPr="00840AE9">
                                  <w:rPr>
                                    <w:lang w:val="fr-FR"/>
                                  </w:rPr>
                                  <w:t>T</w:t>
                                </w:r>
                                <w:r w:rsidRPr="00840AE9">
                                  <w:rPr>
                                    <w:lang w:val="fr-FR"/>
                                  </w:rPr>
                                  <w:tab/>
                                </w:r>
                                <w:bookmarkStart w:id="18" w:name="bm_phone"/>
                                <w:r w:rsidR="007363CA" w:rsidRPr="00840AE9">
                                  <w:rPr>
                                    <w:lang w:val="fr-FR"/>
                                  </w:rPr>
                                  <w:t xml:space="preserve">0031 70 348 </w:t>
                                </w:r>
                                <w:bookmarkEnd w:id="18"/>
                                <w:r w:rsidR="00E1747E" w:rsidRPr="00840AE9">
                                  <w:rPr>
                                    <w:lang w:val="fr-FR"/>
                                  </w:rPr>
                                  <w:t>7396</w:t>
                                </w:r>
                                <w:r w:rsidRPr="00840AE9">
                                  <w:rPr>
                                    <w:lang w:val="fr-FR"/>
                                  </w:rPr>
                                  <w:br/>
                                </w:r>
                                <w:bookmarkStart w:id="19" w:name="bm_fax"/>
                                <w:bookmarkStart w:id="20" w:name="bm_email"/>
                                <w:bookmarkEnd w:id="19"/>
                                <w:r w:rsidR="007363CA" w:rsidRPr="00840AE9">
                                  <w:rPr>
                                    <w:lang w:val="fr-FR"/>
                                  </w:rPr>
                                  <w:t>DIE-BNC@minbuza.nl</w:t>
                                </w:r>
                                <w:bookmarkEnd w:id="20"/>
                              </w:p>
                            </w:tc>
                          </w:tr>
                          <w:tr w:rsidR="0014093E" w:rsidRPr="00557929" w14:paraId="55140C8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E" w14:textId="77777777" w:rsidR="0014093E" w:rsidRPr="00840AE9" w:rsidRDefault="0014093E" w:rsidP="00BC4AE3">
                                <w:pPr>
                                  <w:rPr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14093E" w:rsidRPr="007363CA" w14:paraId="55140C97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0" w14:textId="77777777" w:rsidR="0014093E" w:rsidRPr="007363CA" w:rsidRDefault="00557929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840AE9">
                                    <w:t>Onze Referentie</w:t>
                                  </w:r>
                                </w:fldSimple>
                              </w:p>
                              <w:p w14:paraId="55140C91" w14:textId="51592618"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</w:t>
                                </w:r>
                                <w:r w:rsidR="005A0BE6">
                                  <w:t>inbuza</w:t>
                                </w:r>
                                <w:r>
                                  <w:t>-</w:t>
                                </w:r>
                                <w:r w:rsidR="00155E2E">
                                  <w:t>201</w:t>
                                </w:r>
                                <w:r w:rsidR="002E4982">
                                  <w:t>6</w:t>
                                </w:r>
                                <w:r w:rsidR="006C4809">
                                  <w:t>.</w:t>
                                </w:r>
                                <w:r w:rsidR="00557929">
                                  <w:t>588049</w:t>
                                </w:r>
                              </w:p>
                              <w:p w14:paraId="55140C92" w14:textId="77777777" w:rsidR="0014093E" w:rsidRPr="007363CA" w:rsidRDefault="00EA6A1C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7363C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840AE9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5140C93" w14:textId="77777777"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14:paraId="55140C94" w14:textId="77777777" w:rsidR="0014093E" w:rsidRPr="007363CA" w:rsidRDefault="00557929" w:rsidP="007F2529">
                                <w:pPr>
                                  <w:pStyle w:val="Huisstijl-Kopje"/>
                                </w:pPr>
                                <w:fldSimple w:instr=" DOCPROPERTY  L_ENCLOSURES  \* MERGEFORMAT ">
                                  <w:r w:rsidR="00840AE9">
                                    <w:t>Bijlage(n)</w:t>
                                  </w:r>
                                </w:fldSimple>
                              </w:p>
                              <w:p w14:paraId="55140C95" w14:textId="77777777"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14:paraId="55140C96" w14:textId="77777777"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 w14:paraId="55140C9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8" w14:textId="77777777"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9A" w14:textId="77777777"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557929" w14:paraId="55140C8D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9" w14:textId="77777777" w:rsidR="0014093E" w:rsidRPr="007363CA" w:rsidRDefault="0014093E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2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IF  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"BZ_UseCountry" </w:instrText>
                          </w:r>
                          <w:r w:rsidRPr="007363CA">
                            <w:fldChar w:fldCharType="separate"/>
                          </w:r>
                          <w:r w:rsidR="00840AE9">
                            <w:instrText>N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="Y" "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"L_HomeCountry" </w:instrText>
                          </w:r>
                          <w:r w:rsidRPr="007363CA">
                            <w:fldChar w:fldCharType="separate"/>
                          </w:r>
                          <w:r w:rsidRPr="007363CA">
                            <w:instrText>Nederland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" ""</w:instrText>
                          </w:r>
                          <w:r w:rsidRPr="007363CA">
                            <w:fldChar w:fldCharType="end"/>
                          </w:r>
                          <w:r w:rsidRPr="007363CA">
                            <w:br/>
                          </w:r>
                          <w:fldSimple w:instr=" DOCPROPERTY  L_HOME_URL  \* MERGEFORMAT ">
                            <w:r w:rsidR="00840AE9">
                              <w:t>www.minbuza.nl</w:t>
                            </w:r>
                          </w:fldSimple>
                        </w:p>
                        <w:p w14:paraId="55140C8A" w14:textId="77777777" w:rsidR="0014093E" w:rsidRPr="007363CA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7363C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7363CA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7363CA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bookmarkEnd w:id="25"/>
                        <w:p w14:paraId="55140C8B" w14:textId="79A2D44D" w:rsidR="0014093E" w:rsidRPr="00840AE9" w:rsidRDefault="0014093E" w:rsidP="00BC4AE3">
                          <w:pPr>
                            <w:pStyle w:val="Huisstijl-Adres"/>
                            <w:rPr>
                              <w:lang w:val="fr-FR"/>
                            </w:rPr>
                          </w:pPr>
                          <w:r w:rsidRPr="007363CA">
                            <w:rPr>
                              <w:b/>
                            </w:rPr>
                            <w:fldChar w:fldCharType="begin"/>
                          </w:r>
                          <w:r w:rsidRPr="00840AE9">
                            <w:rPr>
                              <w:b/>
                              <w:lang w:val="fr-FR"/>
                            </w:rPr>
                            <w:instrText xml:space="preserve"> DOCPROPERTY  L_PROCESSOR  \* MERGEFORMAT </w:instrText>
                          </w:r>
                          <w:r w:rsidRPr="007363CA">
                            <w:rPr>
                              <w:b/>
                            </w:rPr>
                            <w:fldChar w:fldCharType="separate"/>
                          </w:r>
                          <w:r w:rsidR="00840AE9">
                            <w:rPr>
                              <w:b/>
                              <w:lang w:val="fr-FR"/>
                            </w:rPr>
                            <w:t>Contactpersoon</w:t>
                          </w:r>
                          <w:r w:rsidRPr="007363CA">
                            <w:rPr>
                              <w:b/>
                            </w:rPr>
                            <w:fldChar w:fldCharType="end"/>
                          </w:r>
                          <w:r w:rsidRPr="00840AE9">
                            <w:rPr>
                              <w:b/>
                              <w:lang w:val="fr-FR"/>
                            </w:rPr>
                            <w:br/>
                          </w:r>
                          <w:r w:rsidR="00094DA4">
                            <w:rPr>
                              <w:lang w:val="fr-FR"/>
                            </w:rPr>
                            <w:t xml:space="preserve"> </w:t>
                          </w:r>
                        </w:p>
                        <w:p w14:paraId="55140C8C" w14:textId="29D8B6B1" w:rsidR="0014093E" w:rsidRPr="00840AE9" w:rsidRDefault="0014093E" w:rsidP="00E1747E">
                          <w:pPr>
                            <w:pStyle w:val="Huisstijl-Adres"/>
                            <w:rPr>
                              <w:lang w:val="fr-FR"/>
                            </w:rPr>
                          </w:pPr>
                          <w:r w:rsidRPr="00840AE9">
                            <w:rPr>
                              <w:lang w:val="fr-FR"/>
                            </w:rPr>
                            <w:t>T</w:t>
                          </w:r>
                          <w:r w:rsidRPr="00840AE9">
                            <w:rPr>
                              <w:lang w:val="fr-FR"/>
                            </w:rPr>
                            <w:tab/>
                          </w:r>
                          <w:bookmarkStart w:id="27" w:name="bm_phone"/>
                          <w:r w:rsidR="007363CA" w:rsidRPr="00840AE9">
                            <w:rPr>
                              <w:lang w:val="fr-FR"/>
                            </w:rPr>
                            <w:t xml:space="preserve">0031 70 348 </w:t>
                          </w:r>
                          <w:bookmarkEnd w:id="27"/>
                          <w:r w:rsidR="00E1747E" w:rsidRPr="00840AE9">
                            <w:rPr>
                              <w:lang w:val="fr-FR"/>
                            </w:rPr>
                            <w:t>7396</w:t>
                          </w:r>
                          <w:r w:rsidRPr="00840AE9">
                            <w:rPr>
                              <w:lang w:val="fr-FR"/>
                            </w:rPr>
                            <w:br/>
                          </w:r>
                          <w:bookmarkStart w:id="28" w:name="bm_fax"/>
                          <w:bookmarkStart w:id="29" w:name="bm_email"/>
                          <w:bookmarkEnd w:id="28"/>
                          <w:r w:rsidR="007363CA" w:rsidRPr="00840AE9">
                            <w:rPr>
                              <w:lang w:val="fr-FR"/>
                            </w:rPr>
                            <w:t>DIE-BNC@minbuza.nl</w:t>
                          </w:r>
                          <w:bookmarkEnd w:id="29"/>
                        </w:p>
                      </w:tc>
                    </w:tr>
                    <w:tr w:rsidR="0014093E" w:rsidRPr="00557929" w14:paraId="55140C8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E" w14:textId="77777777" w:rsidR="0014093E" w:rsidRPr="00840AE9" w:rsidRDefault="0014093E" w:rsidP="00BC4AE3">
                          <w:pPr>
                            <w:rPr>
                              <w:lang w:val="fr-FR"/>
                            </w:rPr>
                          </w:pPr>
                        </w:p>
                      </w:tc>
                    </w:tr>
                    <w:tr w:rsidR="0014093E" w:rsidRPr="007363CA" w14:paraId="55140C97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0" w14:textId="77777777" w:rsidR="0014093E" w:rsidRPr="007363CA" w:rsidRDefault="00557929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 w:rsidR="00840AE9">
                              <w:t>Onze Referentie</w:t>
                            </w:r>
                          </w:fldSimple>
                        </w:p>
                        <w:p w14:paraId="55140C91" w14:textId="51592618"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</w:t>
                          </w:r>
                          <w:r w:rsidR="005A0BE6">
                            <w:t>inbuza</w:t>
                          </w:r>
                          <w:r>
                            <w:t>-</w:t>
                          </w:r>
                          <w:r w:rsidR="00155E2E">
                            <w:t>201</w:t>
                          </w:r>
                          <w:r w:rsidR="002E4982">
                            <w:t>6</w:t>
                          </w:r>
                          <w:r w:rsidR="006C4809">
                            <w:t>.</w:t>
                          </w:r>
                          <w:r w:rsidR="00557929">
                            <w:t>588049</w:t>
                          </w:r>
                        </w:p>
                        <w:p w14:paraId="55140C92" w14:textId="77777777" w:rsidR="0014093E" w:rsidRPr="007363CA" w:rsidRDefault="00EA6A1C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7363CA">
                            <w:rPr>
                              <w:vanish/>
                            </w:rPr>
                            <w:fldChar w:fldCharType="begin"/>
                          </w:r>
                          <w:r w:rsidRPr="007363C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7363CA">
                            <w:rPr>
                              <w:vanish/>
                            </w:rPr>
                            <w:fldChar w:fldCharType="separate"/>
                          </w:r>
                          <w:r w:rsidR="00840AE9">
                            <w:rPr>
                              <w:vanish/>
                            </w:rPr>
                            <w:t>Uw Referentie</w:t>
                          </w:r>
                          <w:r w:rsidRPr="007363C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5140C93" w14:textId="77777777"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14:paraId="55140C94" w14:textId="77777777" w:rsidR="0014093E" w:rsidRPr="007363CA" w:rsidRDefault="00557929" w:rsidP="007F2529">
                          <w:pPr>
                            <w:pStyle w:val="Huisstijl-Kopje"/>
                          </w:pPr>
                          <w:fldSimple w:instr=" DOCPROPERTY  L_ENCLOSURES  \* MERGEFORMAT ">
                            <w:r w:rsidR="00840AE9">
                              <w:t>Bijlage(n)</w:t>
                            </w:r>
                          </w:fldSimple>
                        </w:p>
                        <w:p w14:paraId="55140C95" w14:textId="77777777"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14:paraId="55140C96" w14:textId="77777777"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 w14:paraId="55140C9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8" w14:textId="77777777"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9A" w14:textId="77777777"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5140C62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55140C61" w14:textId="77777777" w:rsidR="0014093E" w:rsidRPr="00BC3B53" w:rsidRDefault="0014093E" w:rsidP="00717318">
          <w:pPr>
            <w:pStyle w:val="Huisstijl-NAW"/>
          </w:pPr>
        </w:p>
      </w:tc>
    </w:tr>
    <w:tr w:rsidR="0014093E" w14:paraId="55140C6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5140C63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fldSimple w:instr=" DOCPROPERTY  bz_geadresseerden  \* MERGEFORMAT ">
            <w:r w:rsidR="00840AE9" w:rsidRPr="00840AE9">
              <w:rPr>
                <w:bCs/>
              </w:rPr>
              <w:t>Voorzitter</w:t>
            </w:r>
          </w:fldSimple>
          <w:r w:rsidRPr="003B4CA4">
            <w:t xml:space="preserve"> van de</w:t>
          </w:r>
          <w:r w:rsidRPr="003B4CA4">
            <w:br/>
          </w:r>
          <w:fldSimple w:instr=" DOCPROPERTY  bz_kamernr  \* MERGEFORMAT ">
            <w:r w:rsidR="00840AE9" w:rsidRPr="00840AE9">
              <w:rPr>
                <w:bCs/>
              </w:rPr>
              <w:t>Tweede</w:t>
            </w:r>
          </w:fldSimple>
          <w:r w:rsidRPr="003B4CA4">
            <w:t xml:space="preserve"> Kamer der Staten-Generaal</w:t>
          </w:r>
        </w:p>
        <w:p w14:paraId="55140C64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fldSimple w:instr=" DOCPROPERTY  bz_adres_huisnummer  \* MERGEFORMAT ">
            <w:r w:rsidR="00840AE9" w:rsidRPr="00840AE9">
              <w:rPr>
                <w:bCs/>
                <w:lang w:val="en-US"/>
              </w:rPr>
              <w:t>4</w:t>
            </w:r>
          </w:fldSimple>
        </w:p>
        <w:p w14:paraId="55140C65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55140C66" w14:textId="77777777" w:rsidR="0014093E" w:rsidRPr="008C5110" w:rsidRDefault="0014093E" w:rsidP="008C5110">
          <w:pPr>
            <w:jc w:val="center"/>
          </w:pPr>
        </w:p>
      </w:tc>
    </w:tr>
    <w:tr w:rsidR="0014093E" w14:paraId="55140C69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55140C68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55140C6B" w14:textId="77777777">
      <w:trPr>
        <w:trHeight w:val="240"/>
      </w:trPr>
      <w:tc>
        <w:tcPr>
          <w:tcW w:w="7520" w:type="dxa"/>
          <w:shd w:val="clear" w:color="auto" w:fill="auto"/>
        </w:tcPr>
        <w:p w14:paraId="55140C6A" w14:textId="54F65E97" w:rsidR="0014093E" w:rsidRPr="00035E67" w:rsidRDefault="0014093E" w:rsidP="00094DA4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840AE9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r w:rsidR="00094DA4">
            <w:rPr>
              <w:rFonts w:cs="Verdana"/>
              <w:szCs w:val="18"/>
            </w:rPr>
            <w:t>2 september</w:t>
          </w:r>
          <w:r w:rsidR="002E4982">
            <w:rPr>
              <w:rFonts w:cs="Verdana"/>
              <w:szCs w:val="18"/>
            </w:rPr>
            <w:t xml:space="preserve"> 2016</w:t>
          </w:r>
        </w:p>
      </w:tc>
    </w:tr>
    <w:tr w:rsidR="0014093E" w:rsidRPr="001F182C" w14:paraId="55140C6D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55140C6C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840AE9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1" w:name="bm_subject"/>
          <w:r w:rsidR="007363CA">
            <w:t>Informatievoorziening over nieuwe Commissievoorstellen</w:t>
          </w:r>
          <w:bookmarkEnd w:id="31"/>
        </w:p>
      </w:tc>
    </w:tr>
  </w:tbl>
  <w:p w14:paraId="55140C6E" w14:textId="77777777" w:rsidR="0014093E" w:rsidRDefault="0014093E" w:rsidP="00BC4AE3">
    <w:pPr>
      <w:pStyle w:val="Header"/>
    </w:pPr>
  </w:p>
  <w:p w14:paraId="55140C6F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2275007"/>
    <w:multiLevelType w:val="multilevel"/>
    <w:tmpl w:val="2F8A0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6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1" w:hanging="2160"/>
      </w:pPr>
      <w:rPr>
        <w:rFonts w:hint="default"/>
      </w:rPr>
    </w:lvl>
  </w:abstractNum>
  <w:abstractNum w:abstractNumId="11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4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B1FCC"/>
    <w:multiLevelType w:val="hybridMultilevel"/>
    <w:tmpl w:val="18920E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E04F2"/>
    <w:multiLevelType w:val="multilevel"/>
    <w:tmpl w:val="570CC336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upperRoman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22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3">
    <w:nsid w:val="6F5E2C7C"/>
    <w:multiLevelType w:val="multilevel"/>
    <w:tmpl w:val="D8282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20"/>
  </w:num>
  <w:num w:numId="14">
    <w:abstractNumId w:val="17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5"/>
  </w:num>
  <w:num w:numId="34">
    <w:abstractNumId w:val="7"/>
  </w:num>
  <w:num w:numId="35">
    <w:abstractNumId w:val="8"/>
  </w:num>
  <w:num w:numId="36">
    <w:abstractNumId w:val="3"/>
  </w:num>
  <w:num w:numId="37">
    <w:abstractNumId w:val="22"/>
  </w:num>
  <w:num w:numId="38">
    <w:abstractNumId w:val="11"/>
  </w:num>
  <w:num w:numId="39">
    <w:abstractNumId w:val="22"/>
  </w:num>
  <w:num w:numId="40">
    <w:abstractNumId w:val="11"/>
  </w:num>
  <w:num w:numId="41">
    <w:abstractNumId w:val="14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 w:numId="45">
    <w:abstractNumId w:val="10"/>
  </w:num>
  <w:num w:numId="46">
    <w:abstractNumId w:val="18"/>
  </w:num>
  <w:num w:numId="47">
    <w:abstractNumId w:val="19"/>
  </w:num>
  <w:num w:numId="4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542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02016"/>
    <w:rsid w:val="0001192B"/>
    <w:rsid w:val="00013862"/>
    <w:rsid w:val="00013D7A"/>
    <w:rsid w:val="00015C1D"/>
    <w:rsid w:val="00020189"/>
    <w:rsid w:val="00020EE4"/>
    <w:rsid w:val="00021FFE"/>
    <w:rsid w:val="00023E9A"/>
    <w:rsid w:val="000310A4"/>
    <w:rsid w:val="00034A84"/>
    <w:rsid w:val="00035E67"/>
    <w:rsid w:val="00036B33"/>
    <w:rsid w:val="000445F7"/>
    <w:rsid w:val="0004508E"/>
    <w:rsid w:val="00046814"/>
    <w:rsid w:val="00050967"/>
    <w:rsid w:val="00051579"/>
    <w:rsid w:val="00063EA4"/>
    <w:rsid w:val="00065239"/>
    <w:rsid w:val="00067174"/>
    <w:rsid w:val="00071A60"/>
    <w:rsid w:val="00071EE6"/>
    <w:rsid w:val="00071F28"/>
    <w:rsid w:val="00075EA5"/>
    <w:rsid w:val="00076BB4"/>
    <w:rsid w:val="00080A91"/>
    <w:rsid w:val="00082176"/>
    <w:rsid w:val="000840F6"/>
    <w:rsid w:val="0008707C"/>
    <w:rsid w:val="00092799"/>
    <w:rsid w:val="0009291F"/>
    <w:rsid w:val="00092C5F"/>
    <w:rsid w:val="00094DA4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3190"/>
    <w:rsid w:val="000D37F2"/>
    <w:rsid w:val="000D595D"/>
    <w:rsid w:val="000E0FEC"/>
    <w:rsid w:val="000E6A10"/>
    <w:rsid w:val="000E74F8"/>
    <w:rsid w:val="000F0F29"/>
    <w:rsid w:val="000F30B4"/>
    <w:rsid w:val="000F3D21"/>
    <w:rsid w:val="000F5BE0"/>
    <w:rsid w:val="000F78DB"/>
    <w:rsid w:val="001050E4"/>
    <w:rsid w:val="00105578"/>
    <w:rsid w:val="001075CB"/>
    <w:rsid w:val="00116991"/>
    <w:rsid w:val="00123704"/>
    <w:rsid w:val="001270C7"/>
    <w:rsid w:val="00127C7F"/>
    <w:rsid w:val="001312C9"/>
    <w:rsid w:val="00131AD8"/>
    <w:rsid w:val="00132CC3"/>
    <w:rsid w:val="00135F63"/>
    <w:rsid w:val="00136724"/>
    <w:rsid w:val="0013675F"/>
    <w:rsid w:val="0014093E"/>
    <w:rsid w:val="00140A77"/>
    <w:rsid w:val="00144160"/>
    <w:rsid w:val="00146FFA"/>
    <w:rsid w:val="0014786A"/>
    <w:rsid w:val="001516A4"/>
    <w:rsid w:val="00151E5F"/>
    <w:rsid w:val="00151EB5"/>
    <w:rsid w:val="00155E2E"/>
    <w:rsid w:val="001569AB"/>
    <w:rsid w:val="00157057"/>
    <w:rsid w:val="00164ED2"/>
    <w:rsid w:val="00165C45"/>
    <w:rsid w:val="001725FF"/>
    <w:rsid w:val="001726F3"/>
    <w:rsid w:val="00176CDB"/>
    <w:rsid w:val="00177AB8"/>
    <w:rsid w:val="001819CD"/>
    <w:rsid w:val="00183D88"/>
    <w:rsid w:val="00185576"/>
    <w:rsid w:val="00185951"/>
    <w:rsid w:val="00187BDE"/>
    <w:rsid w:val="00192456"/>
    <w:rsid w:val="001A0227"/>
    <w:rsid w:val="001A1040"/>
    <w:rsid w:val="001A2BEA"/>
    <w:rsid w:val="001A40DF"/>
    <w:rsid w:val="001A489C"/>
    <w:rsid w:val="001A4924"/>
    <w:rsid w:val="001A55E4"/>
    <w:rsid w:val="001A6D93"/>
    <w:rsid w:val="001A7826"/>
    <w:rsid w:val="001B6C91"/>
    <w:rsid w:val="001B6D21"/>
    <w:rsid w:val="001D162C"/>
    <w:rsid w:val="001D47BA"/>
    <w:rsid w:val="001D4C96"/>
    <w:rsid w:val="001E0B0C"/>
    <w:rsid w:val="001E10A9"/>
    <w:rsid w:val="001E1852"/>
    <w:rsid w:val="001E2F2A"/>
    <w:rsid w:val="001E34C6"/>
    <w:rsid w:val="001E46B3"/>
    <w:rsid w:val="001E5581"/>
    <w:rsid w:val="001E6CCB"/>
    <w:rsid w:val="001F182C"/>
    <w:rsid w:val="001F2FC1"/>
    <w:rsid w:val="001F3C70"/>
    <w:rsid w:val="00204032"/>
    <w:rsid w:val="00205037"/>
    <w:rsid w:val="00207B0D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2745"/>
    <w:rsid w:val="002527D6"/>
    <w:rsid w:val="00253883"/>
    <w:rsid w:val="00254A96"/>
    <w:rsid w:val="002607CA"/>
    <w:rsid w:val="00260BAF"/>
    <w:rsid w:val="00264424"/>
    <w:rsid w:val="002650F7"/>
    <w:rsid w:val="002669BD"/>
    <w:rsid w:val="00270282"/>
    <w:rsid w:val="00272D60"/>
    <w:rsid w:val="00272F9D"/>
    <w:rsid w:val="00273F3B"/>
    <w:rsid w:val="00275201"/>
    <w:rsid w:val="00275984"/>
    <w:rsid w:val="00277523"/>
    <w:rsid w:val="00280F74"/>
    <w:rsid w:val="00281752"/>
    <w:rsid w:val="0028393E"/>
    <w:rsid w:val="002849E2"/>
    <w:rsid w:val="00286214"/>
    <w:rsid w:val="00286998"/>
    <w:rsid w:val="002910CB"/>
    <w:rsid w:val="00291AB7"/>
    <w:rsid w:val="002A42D7"/>
    <w:rsid w:val="002A5310"/>
    <w:rsid w:val="002A5CF6"/>
    <w:rsid w:val="002A5F5A"/>
    <w:rsid w:val="002A72F4"/>
    <w:rsid w:val="002B0D4D"/>
    <w:rsid w:val="002B153C"/>
    <w:rsid w:val="002B2EFB"/>
    <w:rsid w:val="002B2F4F"/>
    <w:rsid w:val="002C07BB"/>
    <w:rsid w:val="002C0E58"/>
    <w:rsid w:val="002D1633"/>
    <w:rsid w:val="002D317B"/>
    <w:rsid w:val="002D4824"/>
    <w:rsid w:val="002D502D"/>
    <w:rsid w:val="002D5187"/>
    <w:rsid w:val="002E0F69"/>
    <w:rsid w:val="002E4982"/>
    <w:rsid w:val="002F6C89"/>
    <w:rsid w:val="0030032B"/>
    <w:rsid w:val="00312597"/>
    <w:rsid w:val="00312E88"/>
    <w:rsid w:val="00314773"/>
    <w:rsid w:val="0032483E"/>
    <w:rsid w:val="00330EF1"/>
    <w:rsid w:val="00331800"/>
    <w:rsid w:val="003370E1"/>
    <w:rsid w:val="00341FA0"/>
    <w:rsid w:val="00344747"/>
    <w:rsid w:val="00344E82"/>
    <w:rsid w:val="0034590C"/>
    <w:rsid w:val="0035075C"/>
    <w:rsid w:val="00353932"/>
    <w:rsid w:val="003559BD"/>
    <w:rsid w:val="0035717C"/>
    <w:rsid w:val="003577FA"/>
    <w:rsid w:val="00361116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0800"/>
    <w:rsid w:val="003817F9"/>
    <w:rsid w:val="00383DA1"/>
    <w:rsid w:val="00384527"/>
    <w:rsid w:val="00384FB0"/>
    <w:rsid w:val="00386089"/>
    <w:rsid w:val="00386A91"/>
    <w:rsid w:val="0038719E"/>
    <w:rsid w:val="0039067B"/>
    <w:rsid w:val="00395575"/>
    <w:rsid w:val="00395CB6"/>
    <w:rsid w:val="00396F30"/>
    <w:rsid w:val="003973AC"/>
    <w:rsid w:val="003A06C8"/>
    <w:rsid w:val="003A0D7C"/>
    <w:rsid w:val="003A393D"/>
    <w:rsid w:val="003A6CAD"/>
    <w:rsid w:val="003A6F63"/>
    <w:rsid w:val="003A7868"/>
    <w:rsid w:val="003A7FBB"/>
    <w:rsid w:val="003B4CA4"/>
    <w:rsid w:val="003B63EB"/>
    <w:rsid w:val="003B6C0D"/>
    <w:rsid w:val="003B7EE7"/>
    <w:rsid w:val="003C06DA"/>
    <w:rsid w:val="003C18DA"/>
    <w:rsid w:val="003C40EF"/>
    <w:rsid w:val="003C7A85"/>
    <w:rsid w:val="003D17DC"/>
    <w:rsid w:val="003D39EC"/>
    <w:rsid w:val="003D735C"/>
    <w:rsid w:val="003E0F16"/>
    <w:rsid w:val="003E3D54"/>
    <w:rsid w:val="003E3DD5"/>
    <w:rsid w:val="003F07C6"/>
    <w:rsid w:val="003F44B7"/>
    <w:rsid w:val="003F6AFC"/>
    <w:rsid w:val="00400A29"/>
    <w:rsid w:val="004044DC"/>
    <w:rsid w:val="00404F17"/>
    <w:rsid w:val="0040550A"/>
    <w:rsid w:val="00406FC3"/>
    <w:rsid w:val="00410A03"/>
    <w:rsid w:val="0041377E"/>
    <w:rsid w:val="00413D48"/>
    <w:rsid w:val="00417192"/>
    <w:rsid w:val="004211CC"/>
    <w:rsid w:val="00425F94"/>
    <w:rsid w:val="004279E6"/>
    <w:rsid w:val="00427B14"/>
    <w:rsid w:val="00431F27"/>
    <w:rsid w:val="00433305"/>
    <w:rsid w:val="00433FC8"/>
    <w:rsid w:val="004360C7"/>
    <w:rsid w:val="00436F50"/>
    <w:rsid w:val="0044126D"/>
    <w:rsid w:val="00441AC2"/>
    <w:rsid w:val="0044249B"/>
    <w:rsid w:val="00451A5B"/>
    <w:rsid w:val="00452BCD"/>
    <w:rsid w:val="00452CEA"/>
    <w:rsid w:val="00455B93"/>
    <w:rsid w:val="004572A9"/>
    <w:rsid w:val="0046224C"/>
    <w:rsid w:val="004633C9"/>
    <w:rsid w:val="00465B52"/>
    <w:rsid w:val="0047053B"/>
    <w:rsid w:val="0047295D"/>
    <w:rsid w:val="00472C0D"/>
    <w:rsid w:val="004749CA"/>
    <w:rsid w:val="00474B75"/>
    <w:rsid w:val="00482A7E"/>
    <w:rsid w:val="00483F0B"/>
    <w:rsid w:val="00483F34"/>
    <w:rsid w:val="00484E25"/>
    <w:rsid w:val="004871A5"/>
    <w:rsid w:val="0049326A"/>
    <w:rsid w:val="0049462B"/>
    <w:rsid w:val="00496319"/>
    <w:rsid w:val="004A5131"/>
    <w:rsid w:val="004A6EEC"/>
    <w:rsid w:val="004A7831"/>
    <w:rsid w:val="004B0BDA"/>
    <w:rsid w:val="004B1034"/>
    <w:rsid w:val="004B2723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41E8"/>
    <w:rsid w:val="004D72CA"/>
    <w:rsid w:val="004E0C41"/>
    <w:rsid w:val="004E271C"/>
    <w:rsid w:val="004E712D"/>
    <w:rsid w:val="004E7B60"/>
    <w:rsid w:val="004F341D"/>
    <w:rsid w:val="004F44C2"/>
    <w:rsid w:val="005100E7"/>
    <w:rsid w:val="005106E2"/>
    <w:rsid w:val="00516022"/>
    <w:rsid w:val="005219B8"/>
    <w:rsid w:val="00521CEE"/>
    <w:rsid w:val="00522723"/>
    <w:rsid w:val="005229F7"/>
    <w:rsid w:val="00524324"/>
    <w:rsid w:val="005429DC"/>
    <w:rsid w:val="005534E3"/>
    <w:rsid w:val="005556B0"/>
    <w:rsid w:val="00557634"/>
    <w:rsid w:val="0055763B"/>
    <w:rsid w:val="00557929"/>
    <w:rsid w:val="00560150"/>
    <w:rsid w:val="0056400E"/>
    <w:rsid w:val="00566DED"/>
    <w:rsid w:val="00571B4A"/>
    <w:rsid w:val="00572E52"/>
    <w:rsid w:val="00573041"/>
    <w:rsid w:val="00575197"/>
    <w:rsid w:val="00575B80"/>
    <w:rsid w:val="0057640F"/>
    <w:rsid w:val="00581C5D"/>
    <w:rsid w:val="00591F9F"/>
    <w:rsid w:val="00591FAB"/>
    <w:rsid w:val="00592726"/>
    <w:rsid w:val="00594D39"/>
    <w:rsid w:val="0059561C"/>
    <w:rsid w:val="00596166"/>
    <w:rsid w:val="005A0BE6"/>
    <w:rsid w:val="005A1320"/>
    <w:rsid w:val="005A2876"/>
    <w:rsid w:val="005C2B97"/>
    <w:rsid w:val="005C388F"/>
    <w:rsid w:val="005C3FE0"/>
    <w:rsid w:val="005C4EAF"/>
    <w:rsid w:val="005C6228"/>
    <w:rsid w:val="005C740C"/>
    <w:rsid w:val="005D0538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0317"/>
    <w:rsid w:val="00614C6A"/>
    <w:rsid w:val="00617516"/>
    <w:rsid w:val="00617A44"/>
    <w:rsid w:val="00621149"/>
    <w:rsid w:val="0062128C"/>
    <w:rsid w:val="006215E9"/>
    <w:rsid w:val="00621CD7"/>
    <w:rsid w:val="0062533C"/>
    <w:rsid w:val="00625CD0"/>
    <w:rsid w:val="006269B1"/>
    <w:rsid w:val="0062754E"/>
    <w:rsid w:val="00627B1A"/>
    <w:rsid w:val="00630528"/>
    <w:rsid w:val="00631CFC"/>
    <w:rsid w:val="006323A4"/>
    <w:rsid w:val="006323B7"/>
    <w:rsid w:val="00634ABE"/>
    <w:rsid w:val="00636558"/>
    <w:rsid w:val="00637F1E"/>
    <w:rsid w:val="00640D6D"/>
    <w:rsid w:val="0064373D"/>
    <w:rsid w:val="00645660"/>
    <w:rsid w:val="00647E2F"/>
    <w:rsid w:val="00647E70"/>
    <w:rsid w:val="006502B8"/>
    <w:rsid w:val="00651C27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6FDB"/>
    <w:rsid w:val="006674FD"/>
    <w:rsid w:val="00674AB0"/>
    <w:rsid w:val="00681FFD"/>
    <w:rsid w:val="006849B3"/>
    <w:rsid w:val="00684C64"/>
    <w:rsid w:val="006860D3"/>
    <w:rsid w:val="00686403"/>
    <w:rsid w:val="006906E5"/>
    <w:rsid w:val="006A30BE"/>
    <w:rsid w:val="006A67FE"/>
    <w:rsid w:val="006A7400"/>
    <w:rsid w:val="006A7D61"/>
    <w:rsid w:val="006B2C03"/>
    <w:rsid w:val="006B5F04"/>
    <w:rsid w:val="006B6FA5"/>
    <w:rsid w:val="006B775E"/>
    <w:rsid w:val="006C08FA"/>
    <w:rsid w:val="006C2535"/>
    <w:rsid w:val="006C2AB5"/>
    <w:rsid w:val="006C2D9B"/>
    <w:rsid w:val="006C42DF"/>
    <w:rsid w:val="006C441E"/>
    <w:rsid w:val="006C4809"/>
    <w:rsid w:val="006C614C"/>
    <w:rsid w:val="006D5143"/>
    <w:rsid w:val="006E3546"/>
    <w:rsid w:val="006E7D82"/>
    <w:rsid w:val="006F0F93"/>
    <w:rsid w:val="006F290A"/>
    <w:rsid w:val="006F31F2"/>
    <w:rsid w:val="006F3F1A"/>
    <w:rsid w:val="006F46B7"/>
    <w:rsid w:val="006F4EA1"/>
    <w:rsid w:val="006F56CC"/>
    <w:rsid w:val="00702FDD"/>
    <w:rsid w:val="0071045A"/>
    <w:rsid w:val="00712F36"/>
    <w:rsid w:val="00714DC5"/>
    <w:rsid w:val="00715237"/>
    <w:rsid w:val="00715382"/>
    <w:rsid w:val="00716023"/>
    <w:rsid w:val="00716F02"/>
    <w:rsid w:val="00717318"/>
    <w:rsid w:val="00717741"/>
    <w:rsid w:val="00723E60"/>
    <w:rsid w:val="007254A5"/>
    <w:rsid w:val="00725748"/>
    <w:rsid w:val="0073204B"/>
    <w:rsid w:val="00733978"/>
    <w:rsid w:val="00733C20"/>
    <w:rsid w:val="007363CA"/>
    <w:rsid w:val="0073720D"/>
    <w:rsid w:val="00737D69"/>
    <w:rsid w:val="00740712"/>
    <w:rsid w:val="00742AB9"/>
    <w:rsid w:val="00754FBF"/>
    <w:rsid w:val="007667DD"/>
    <w:rsid w:val="00775BAD"/>
    <w:rsid w:val="0077614E"/>
    <w:rsid w:val="0077662C"/>
    <w:rsid w:val="00776C32"/>
    <w:rsid w:val="00781474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5D64"/>
    <w:rsid w:val="007A6D3F"/>
    <w:rsid w:val="007B2F93"/>
    <w:rsid w:val="007B4503"/>
    <w:rsid w:val="007B5227"/>
    <w:rsid w:val="007B5ACF"/>
    <w:rsid w:val="007B5CBB"/>
    <w:rsid w:val="007B68FE"/>
    <w:rsid w:val="007B729C"/>
    <w:rsid w:val="007C406E"/>
    <w:rsid w:val="007C5183"/>
    <w:rsid w:val="007D0509"/>
    <w:rsid w:val="007D42C4"/>
    <w:rsid w:val="007D5DCF"/>
    <w:rsid w:val="007D6E31"/>
    <w:rsid w:val="007E0C4A"/>
    <w:rsid w:val="007E27CB"/>
    <w:rsid w:val="007F2529"/>
    <w:rsid w:val="007F2A4C"/>
    <w:rsid w:val="007F420D"/>
    <w:rsid w:val="007F5C4D"/>
    <w:rsid w:val="00800259"/>
    <w:rsid w:val="00800CCA"/>
    <w:rsid w:val="00804496"/>
    <w:rsid w:val="0080580A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0BF1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5677"/>
    <w:rsid w:val="00836CD7"/>
    <w:rsid w:val="00840AE9"/>
    <w:rsid w:val="00842CD8"/>
    <w:rsid w:val="00846884"/>
    <w:rsid w:val="00846955"/>
    <w:rsid w:val="00846978"/>
    <w:rsid w:val="008478F4"/>
    <w:rsid w:val="00851116"/>
    <w:rsid w:val="00851426"/>
    <w:rsid w:val="00853A3D"/>
    <w:rsid w:val="00853A7D"/>
    <w:rsid w:val="008541C3"/>
    <w:rsid w:val="008547BA"/>
    <w:rsid w:val="008553C7"/>
    <w:rsid w:val="008558B6"/>
    <w:rsid w:val="00857018"/>
    <w:rsid w:val="00857FEB"/>
    <w:rsid w:val="0086008D"/>
    <w:rsid w:val="0086101E"/>
    <w:rsid w:val="00866F8E"/>
    <w:rsid w:val="00870185"/>
    <w:rsid w:val="00872271"/>
    <w:rsid w:val="00873E9E"/>
    <w:rsid w:val="008771EC"/>
    <w:rsid w:val="008827F0"/>
    <w:rsid w:val="0088710F"/>
    <w:rsid w:val="00887E81"/>
    <w:rsid w:val="00890C96"/>
    <w:rsid w:val="00890DD0"/>
    <w:rsid w:val="00893C73"/>
    <w:rsid w:val="00894F40"/>
    <w:rsid w:val="00897188"/>
    <w:rsid w:val="00897452"/>
    <w:rsid w:val="008A7A9E"/>
    <w:rsid w:val="008B3929"/>
    <w:rsid w:val="008B3A0F"/>
    <w:rsid w:val="008B4021"/>
    <w:rsid w:val="008B4CB3"/>
    <w:rsid w:val="008C200A"/>
    <w:rsid w:val="008C5110"/>
    <w:rsid w:val="008E49AD"/>
    <w:rsid w:val="008E5576"/>
    <w:rsid w:val="008F0929"/>
    <w:rsid w:val="008F3246"/>
    <w:rsid w:val="008F508C"/>
    <w:rsid w:val="008F6D77"/>
    <w:rsid w:val="009016FA"/>
    <w:rsid w:val="00903344"/>
    <w:rsid w:val="00910642"/>
    <w:rsid w:val="00917A20"/>
    <w:rsid w:val="009210AF"/>
    <w:rsid w:val="00921C86"/>
    <w:rsid w:val="0092214E"/>
    <w:rsid w:val="00923961"/>
    <w:rsid w:val="009307AB"/>
    <w:rsid w:val="009311C8"/>
    <w:rsid w:val="00931A7E"/>
    <w:rsid w:val="00933025"/>
    <w:rsid w:val="00933376"/>
    <w:rsid w:val="00933A2F"/>
    <w:rsid w:val="0093498D"/>
    <w:rsid w:val="00936F7F"/>
    <w:rsid w:val="00942C77"/>
    <w:rsid w:val="00942C7B"/>
    <w:rsid w:val="0095060D"/>
    <w:rsid w:val="00954638"/>
    <w:rsid w:val="00954805"/>
    <w:rsid w:val="00957C62"/>
    <w:rsid w:val="00960637"/>
    <w:rsid w:val="00960908"/>
    <w:rsid w:val="0096431B"/>
    <w:rsid w:val="009718F9"/>
    <w:rsid w:val="00973C3C"/>
    <w:rsid w:val="009749E1"/>
    <w:rsid w:val="00975112"/>
    <w:rsid w:val="009751BA"/>
    <w:rsid w:val="00980E06"/>
    <w:rsid w:val="00985AD1"/>
    <w:rsid w:val="00986981"/>
    <w:rsid w:val="00994FDA"/>
    <w:rsid w:val="0099630A"/>
    <w:rsid w:val="00996688"/>
    <w:rsid w:val="009A0C37"/>
    <w:rsid w:val="009A1A1E"/>
    <w:rsid w:val="009A3B71"/>
    <w:rsid w:val="009A61BC"/>
    <w:rsid w:val="009A6C50"/>
    <w:rsid w:val="009B08BB"/>
    <w:rsid w:val="009B0B9C"/>
    <w:rsid w:val="009B36BE"/>
    <w:rsid w:val="009B698A"/>
    <w:rsid w:val="009B7EEB"/>
    <w:rsid w:val="009C3CAE"/>
    <w:rsid w:val="009C3F20"/>
    <w:rsid w:val="009D0C2C"/>
    <w:rsid w:val="009D6819"/>
    <w:rsid w:val="009D6A0B"/>
    <w:rsid w:val="009E2371"/>
    <w:rsid w:val="009E3549"/>
    <w:rsid w:val="009E5328"/>
    <w:rsid w:val="009F0D37"/>
    <w:rsid w:val="009F20F8"/>
    <w:rsid w:val="009F47B8"/>
    <w:rsid w:val="00A0257B"/>
    <w:rsid w:val="00A035D0"/>
    <w:rsid w:val="00A05465"/>
    <w:rsid w:val="00A14602"/>
    <w:rsid w:val="00A14E21"/>
    <w:rsid w:val="00A16E14"/>
    <w:rsid w:val="00A2047E"/>
    <w:rsid w:val="00A21B7C"/>
    <w:rsid w:val="00A21E76"/>
    <w:rsid w:val="00A30E68"/>
    <w:rsid w:val="00A34AA0"/>
    <w:rsid w:val="00A408F0"/>
    <w:rsid w:val="00A44542"/>
    <w:rsid w:val="00A445DB"/>
    <w:rsid w:val="00A45721"/>
    <w:rsid w:val="00A50943"/>
    <w:rsid w:val="00A5652A"/>
    <w:rsid w:val="00A56946"/>
    <w:rsid w:val="00A61373"/>
    <w:rsid w:val="00A663C2"/>
    <w:rsid w:val="00A668A8"/>
    <w:rsid w:val="00A70303"/>
    <w:rsid w:val="00A740D7"/>
    <w:rsid w:val="00A768C2"/>
    <w:rsid w:val="00A768D7"/>
    <w:rsid w:val="00A76E64"/>
    <w:rsid w:val="00A7726B"/>
    <w:rsid w:val="00A81B4D"/>
    <w:rsid w:val="00A831FD"/>
    <w:rsid w:val="00A87199"/>
    <w:rsid w:val="00A90FE7"/>
    <w:rsid w:val="00A929AC"/>
    <w:rsid w:val="00A934DE"/>
    <w:rsid w:val="00AA58D7"/>
    <w:rsid w:val="00AA5976"/>
    <w:rsid w:val="00AA5E60"/>
    <w:rsid w:val="00AA6A05"/>
    <w:rsid w:val="00AB4A29"/>
    <w:rsid w:val="00AB523F"/>
    <w:rsid w:val="00AB5933"/>
    <w:rsid w:val="00AC4FEB"/>
    <w:rsid w:val="00AC6D56"/>
    <w:rsid w:val="00AE013D"/>
    <w:rsid w:val="00AE11B7"/>
    <w:rsid w:val="00AE4DAC"/>
    <w:rsid w:val="00AE574E"/>
    <w:rsid w:val="00AE6D3C"/>
    <w:rsid w:val="00AE7259"/>
    <w:rsid w:val="00AF149A"/>
    <w:rsid w:val="00AF193A"/>
    <w:rsid w:val="00AF3D6A"/>
    <w:rsid w:val="00AF4374"/>
    <w:rsid w:val="00AF6BD8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5C8"/>
    <w:rsid w:val="00B26CCF"/>
    <w:rsid w:val="00B26EE9"/>
    <w:rsid w:val="00B4138A"/>
    <w:rsid w:val="00B4164A"/>
    <w:rsid w:val="00B42DFA"/>
    <w:rsid w:val="00B443D1"/>
    <w:rsid w:val="00B445CB"/>
    <w:rsid w:val="00B47B2F"/>
    <w:rsid w:val="00B531DD"/>
    <w:rsid w:val="00B53CF9"/>
    <w:rsid w:val="00B57B29"/>
    <w:rsid w:val="00B61A33"/>
    <w:rsid w:val="00B635C0"/>
    <w:rsid w:val="00B661E9"/>
    <w:rsid w:val="00B67EC6"/>
    <w:rsid w:val="00B67F82"/>
    <w:rsid w:val="00B71DC2"/>
    <w:rsid w:val="00B744C5"/>
    <w:rsid w:val="00B81164"/>
    <w:rsid w:val="00B81FB5"/>
    <w:rsid w:val="00B90463"/>
    <w:rsid w:val="00B91A11"/>
    <w:rsid w:val="00B93893"/>
    <w:rsid w:val="00B94609"/>
    <w:rsid w:val="00B977C9"/>
    <w:rsid w:val="00BA296F"/>
    <w:rsid w:val="00BA6743"/>
    <w:rsid w:val="00BB3151"/>
    <w:rsid w:val="00BB39C9"/>
    <w:rsid w:val="00BB4763"/>
    <w:rsid w:val="00BB4805"/>
    <w:rsid w:val="00BB5053"/>
    <w:rsid w:val="00BB5315"/>
    <w:rsid w:val="00BC22E4"/>
    <w:rsid w:val="00BC3B53"/>
    <w:rsid w:val="00BC3B96"/>
    <w:rsid w:val="00BC4AE3"/>
    <w:rsid w:val="00BD2ABD"/>
    <w:rsid w:val="00BD4F1E"/>
    <w:rsid w:val="00BD5B85"/>
    <w:rsid w:val="00BE1BEF"/>
    <w:rsid w:val="00BE3F88"/>
    <w:rsid w:val="00BE4756"/>
    <w:rsid w:val="00BE5438"/>
    <w:rsid w:val="00BE723C"/>
    <w:rsid w:val="00BF18F7"/>
    <w:rsid w:val="00BF2770"/>
    <w:rsid w:val="00BF3EF3"/>
    <w:rsid w:val="00BF5F32"/>
    <w:rsid w:val="00C02FAA"/>
    <w:rsid w:val="00C0778E"/>
    <w:rsid w:val="00C10B4F"/>
    <w:rsid w:val="00C10F3B"/>
    <w:rsid w:val="00C20614"/>
    <w:rsid w:val="00C206F1"/>
    <w:rsid w:val="00C25921"/>
    <w:rsid w:val="00C274CE"/>
    <w:rsid w:val="00C3561D"/>
    <w:rsid w:val="00C37FE1"/>
    <w:rsid w:val="00C40C60"/>
    <w:rsid w:val="00C425CE"/>
    <w:rsid w:val="00C432E1"/>
    <w:rsid w:val="00C47DF9"/>
    <w:rsid w:val="00C5258E"/>
    <w:rsid w:val="00C52D09"/>
    <w:rsid w:val="00C55C33"/>
    <w:rsid w:val="00C60181"/>
    <w:rsid w:val="00C679F1"/>
    <w:rsid w:val="00C756E9"/>
    <w:rsid w:val="00C81BCD"/>
    <w:rsid w:val="00C93C1F"/>
    <w:rsid w:val="00C97C80"/>
    <w:rsid w:val="00CA075D"/>
    <w:rsid w:val="00CA47D3"/>
    <w:rsid w:val="00CA723B"/>
    <w:rsid w:val="00CB3BB5"/>
    <w:rsid w:val="00CB4037"/>
    <w:rsid w:val="00CB51CB"/>
    <w:rsid w:val="00CB53F6"/>
    <w:rsid w:val="00CB58BA"/>
    <w:rsid w:val="00CC3B34"/>
    <w:rsid w:val="00CD362D"/>
    <w:rsid w:val="00CD7D69"/>
    <w:rsid w:val="00CD7E1A"/>
    <w:rsid w:val="00CE0CC2"/>
    <w:rsid w:val="00CE1879"/>
    <w:rsid w:val="00CE3329"/>
    <w:rsid w:val="00CE5848"/>
    <w:rsid w:val="00CE590B"/>
    <w:rsid w:val="00CE594C"/>
    <w:rsid w:val="00CF053F"/>
    <w:rsid w:val="00CF309A"/>
    <w:rsid w:val="00CF51D4"/>
    <w:rsid w:val="00D00B7E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4556"/>
    <w:rsid w:val="00D2539C"/>
    <w:rsid w:val="00D337D0"/>
    <w:rsid w:val="00D33EA1"/>
    <w:rsid w:val="00D355E2"/>
    <w:rsid w:val="00D3571B"/>
    <w:rsid w:val="00D36B95"/>
    <w:rsid w:val="00D371A4"/>
    <w:rsid w:val="00D40123"/>
    <w:rsid w:val="00D411B7"/>
    <w:rsid w:val="00D43A7A"/>
    <w:rsid w:val="00D45699"/>
    <w:rsid w:val="00D46CA1"/>
    <w:rsid w:val="00D516BE"/>
    <w:rsid w:val="00D53FA8"/>
    <w:rsid w:val="00D54228"/>
    <w:rsid w:val="00D5423B"/>
    <w:rsid w:val="00D54F4E"/>
    <w:rsid w:val="00D57547"/>
    <w:rsid w:val="00D60234"/>
    <w:rsid w:val="00D60BA4"/>
    <w:rsid w:val="00D62419"/>
    <w:rsid w:val="00D668BC"/>
    <w:rsid w:val="00D71F0D"/>
    <w:rsid w:val="00D72879"/>
    <w:rsid w:val="00D768F1"/>
    <w:rsid w:val="00D77870"/>
    <w:rsid w:val="00D80CCE"/>
    <w:rsid w:val="00D93441"/>
    <w:rsid w:val="00D95C88"/>
    <w:rsid w:val="00D97B2E"/>
    <w:rsid w:val="00DB36FE"/>
    <w:rsid w:val="00DB45E6"/>
    <w:rsid w:val="00DB7806"/>
    <w:rsid w:val="00DD2AB8"/>
    <w:rsid w:val="00DD5EAB"/>
    <w:rsid w:val="00DE18C9"/>
    <w:rsid w:val="00DE3D53"/>
    <w:rsid w:val="00DE578A"/>
    <w:rsid w:val="00DE7857"/>
    <w:rsid w:val="00DE7E8D"/>
    <w:rsid w:val="00DF2583"/>
    <w:rsid w:val="00DF449B"/>
    <w:rsid w:val="00DF4718"/>
    <w:rsid w:val="00DF54D9"/>
    <w:rsid w:val="00E014F6"/>
    <w:rsid w:val="00E03E2E"/>
    <w:rsid w:val="00E10DC6"/>
    <w:rsid w:val="00E11452"/>
    <w:rsid w:val="00E11F8E"/>
    <w:rsid w:val="00E12E12"/>
    <w:rsid w:val="00E16D97"/>
    <w:rsid w:val="00E17467"/>
    <w:rsid w:val="00E1747E"/>
    <w:rsid w:val="00E20541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6701C"/>
    <w:rsid w:val="00E67BAA"/>
    <w:rsid w:val="00E70D9F"/>
    <w:rsid w:val="00E72BEB"/>
    <w:rsid w:val="00E73CDA"/>
    <w:rsid w:val="00E75111"/>
    <w:rsid w:val="00E76B70"/>
    <w:rsid w:val="00E770E9"/>
    <w:rsid w:val="00E77F89"/>
    <w:rsid w:val="00E863C3"/>
    <w:rsid w:val="00EA6A1C"/>
    <w:rsid w:val="00EA6C53"/>
    <w:rsid w:val="00EA7215"/>
    <w:rsid w:val="00EA7548"/>
    <w:rsid w:val="00EA78AE"/>
    <w:rsid w:val="00EB0200"/>
    <w:rsid w:val="00EB34E6"/>
    <w:rsid w:val="00EB4BD9"/>
    <w:rsid w:val="00EB6650"/>
    <w:rsid w:val="00EB7469"/>
    <w:rsid w:val="00EC0DFF"/>
    <w:rsid w:val="00EC237D"/>
    <w:rsid w:val="00EC48CC"/>
    <w:rsid w:val="00ED072A"/>
    <w:rsid w:val="00ED48A3"/>
    <w:rsid w:val="00ED4B19"/>
    <w:rsid w:val="00ED60C6"/>
    <w:rsid w:val="00EE2EC0"/>
    <w:rsid w:val="00EE4A1F"/>
    <w:rsid w:val="00EF1183"/>
    <w:rsid w:val="00EF1B5A"/>
    <w:rsid w:val="00EF2CCA"/>
    <w:rsid w:val="00EF451C"/>
    <w:rsid w:val="00F02CD3"/>
    <w:rsid w:val="00F03963"/>
    <w:rsid w:val="00F062F0"/>
    <w:rsid w:val="00F064BF"/>
    <w:rsid w:val="00F1256D"/>
    <w:rsid w:val="00F12E23"/>
    <w:rsid w:val="00F13A4E"/>
    <w:rsid w:val="00F172BB"/>
    <w:rsid w:val="00F17503"/>
    <w:rsid w:val="00F2006A"/>
    <w:rsid w:val="00F21BEF"/>
    <w:rsid w:val="00F2329D"/>
    <w:rsid w:val="00F31D0E"/>
    <w:rsid w:val="00F34DEA"/>
    <w:rsid w:val="00F37180"/>
    <w:rsid w:val="00F37688"/>
    <w:rsid w:val="00F40053"/>
    <w:rsid w:val="00F41E50"/>
    <w:rsid w:val="00F46948"/>
    <w:rsid w:val="00F50F86"/>
    <w:rsid w:val="00F51E10"/>
    <w:rsid w:val="00F528D3"/>
    <w:rsid w:val="00F53F91"/>
    <w:rsid w:val="00F600A0"/>
    <w:rsid w:val="00F61A72"/>
    <w:rsid w:val="00F63053"/>
    <w:rsid w:val="00F63405"/>
    <w:rsid w:val="00F634FE"/>
    <w:rsid w:val="00F663C3"/>
    <w:rsid w:val="00F66EEB"/>
    <w:rsid w:val="00F66F13"/>
    <w:rsid w:val="00F7287F"/>
    <w:rsid w:val="00F7381E"/>
    <w:rsid w:val="00F74073"/>
    <w:rsid w:val="00F778C0"/>
    <w:rsid w:val="00F80273"/>
    <w:rsid w:val="00F802BB"/>
    <w:rsid w:val="00F83A6D"/>
    <w:rsid w:val="00F8477A"/>
    <w:rsid w:val="00F8713B"/>
    <w:rsid w:val="00F92E3A"/>
    <w:rsid w:val="00F93F9E"/>
    <w:rsid w:val="00F95AD2"/>
    <w:rsid w:val="00FB06ED"/>
    <w:rsid w:val="00FB0730"/>
    <w:rsid w:val="00FB15B7"/>
    <w:rsid w:val="00FB2C02"/>
    <w:rsid w:val="00FB2EB1"/>
    <w:rsid w:val="00FB37C0"/>
    <w:rsid w:val="00FC03D1"/>
    <w:rsid w:val="00FC2D75"/>
    <w:rsid w:val="00FC36AB"/>
    <w:rsid w:val="00FC4708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514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1D0EE2B2-DF72-43D2-A7C9-E85023BA466E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516</ap:Characters>
  <ap:DocSecurity>4</ap:DocSecurity>
  <ap:Lines>4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2016-08-26T07:46:00.0000000Z</lastPrinted>
  <dcterms:created xsi:type="dcterms:W3CDTF">2016-09-02T10:24:00.0000000Z</dcterms:created>
  <dcterms:modified xsi:type="dcterms:W3CDTF">2016-09-02T10:24:00.0000000Z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2</vt:i4>
  </property>
  <property fmtid="{D5CDD505-2E9C-101B-9397-08002B2CF9AE}" pid="36" name="bz_commissie">
    <vt:lpwstr>0</vt:lpwstr>
  </property>
  <property fmtid="{D5CDD505-2E9C-101B-9397-08002B2CF9AE}" pid="37" name="bz_directie">
    <vt:r8>-1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Informatievoorziening over nieuwe Commissievoorstellen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april 2012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1</vt:lpwstr>
  </property>
  <property fmtid="{D5CDD505-2E9C-101B-9397-08002B2CF9AE}" pid="50" name="bz_bijlage">
    <vt:lpwstr>1</vt:lpwstr>
  </property>
  <property fmtid="{D5CDD505-2E9C-101B-9397-08002B2CF9AE}" pid="51" name="bz_nummerbz">
    <vt:lpwstr>DIE-BNC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0x010100DD4CB1743F8BCE4BA04999165BE4E470</vt:lpwstr>
  </property>
</Properties>
</file>