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 w14:paraId="42306B35" w14:textId="77777777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210C9F" w:rsidP="00C37FE1" w:rsidRDefault="00210C9F" w14:paraId="568D999C" w14:textId="77777777">
      <w:r>
        <w:t>Geachte Voorzitter,</w:t>
      </w:r>
    </w:p>
    <w:p w:rsidR="00210C9F" w:rsidP="00C37FE1" w:rsidRDefault="00210C9F" w14:paraId="114AC8D8" w14:textId="77777777"/>
    <w:p w:rsidR="00210C9F" w:rsidP="00210C9F" w:rsidRDefault="00210C9F" w14:paraId="7D07D1C5" w14:textId="77777777">
      <w:pPr>
        <w:rPr>
          <w:lang w:eastAsia="ja-JP"/>
        </w:rPr>
      </w:pPr>
      <w:r>
        <w:rPr>
          <w:lang w:eastAsia="ja-JP"/>
        </w:rPr>
        <w:t>Met verwijzing naar de schriftelijke inbreng van de Tweede Kamer</w:t>
      </w:r>
    </w:p>
    <w:p w:rsidR="00210C9F" w:rsidP="00210C9F" w:rsidRDefault="000A62F0" w14:paraId="30076176" w14:textId="1662C5D8">
      <w:pPr>
        <w:rPr>
          <w:lang w:eastAsia="ja-JP"/>
        </w:rPr>
      </w:pPr>
      <w:proofErr w:type="gramStart"/>
      <w:r>
        <w:rPr>
          <w:lang w:eastAsia="ja-JP"/>
        </w:rPr>
        <w:t>d.d.</w:t>
      </w:r>
      <w:proofErr w:type="gramEnd"/>
      <w:r>
        <w:rPr>
          <w:lang w:eastAsia="ja-JP"/>
        </w:rPr>
        <w:t xml:space="preserve"> 22</w:t>
      </w:r>
      <w:r w:rsidR="00210C9F">
        <w:rPr>
          <w:lang w:eastAsia="ja-JP"/>
        </w:rPr>
        <w:t xml:space="preserve"> juli jl. naar aanleiding van de geannoteerde agenda voor de Raad Algemene Zaken die op 24 en 25 juli a.s. zal plaatsvinden, </w:t>
      </w:r>
      <w:proofErr w:type="gramStart"/>
      <w:r w:rsidR="00210C9F">
        <w:rPr>
          <w:lang w:eastAsia="ja-JP"/>
        </w:rPr>
        <w:t>gaan</w:t>
      </w:r>
      <w:proofErr w:type="gramEnd"/>
      <w:r w:rsidR="00210C9F">
        <w:rPr>
          <w:lang w:eastAsia="ja-JP"/>
        </w:rPr>
        <w:t xml:space="preserve"> uw Kamer </w:t>
      </w:r>
    </w:p>
    <w:p w:rsidR="00210C9F" w:rsidP="00210C9F" w:rsidRDefault="00210C9F" w14:paraId="2632BF1D" w14:textId="77777777">
      <w:proofErr w:type="gramStart"/>
      <w:r>
        <w:rPr>
          <w:lang w:eastAsia="ja-JP"/>
        </w:rPr>
        <w:t>hierbij</w:t>
      </w:r>
      <w:proofErr w:type="gramEnd"/>
      <w:r>
        <w:rPr>
          <w:lang w:eastAsia="ja-JP"/>
        </w:rPr>
        <w:t xml:space="preserve"> de antwoorden toe van de zijde van het kabinet.</w:t>
      </w:r>
      <w:r>
        <w:t xml:space="preserve"> </w:t>
      </w:r>
    </w:p>
    <w:p w:rsidRPr="00C37FE1" w:rsidR="00C37FE1" w:rsidP="00C37FE1" w:rsidRDefault="00C37FE1" w14:paraId="03DA8DCF" w14:textId="77777777"/>
    <w:p w:rsidR="00C37FE1" w:rsidP="00C37FE1" w:rsidRDefault="00210C9F" w14:paraId="727F029B" w14:textId="77777777">
      <w:bookmarkStart w:name="bm_txtend" w:id="3"/>
      <w:r>
        <w:br/>
      </w:r>
      <w:r>
        <w:br/>
      </w:r>
      <w:r>
        <w:br/>
      </w:r>
      <w:bookmarkEnd w:id="3"/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210C9F" w14:paraId="766CE9CD" w14:textId="77777777">
        <w:tc>
          <w:tcPr>
            <w:tcW w:w="4500" w:type="pct"/>
          </w:tcPr>
          <w:p w:rsidRPr="00C37FE1" w:rsidR="002F6C89" w:rsidP="002F6C89" w:rsidRDefault="00210C9F" w14:paraId="0D93EE4C" w14:textId="77777777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2F6C89" w:rsidP="002F6C89" w:rsidRDefault="00210C9F" w14:paraId="7F2981FE" w14:textId="77777777">
            <w:bookmarkStart w:name="bm_groetam" w:id="5"/>
            <w:r>
              <w:t xml:space="preserve"> </w:t>
            </w:r>
            <w:bookmarkEnd w:id="5"/>
          </w:p>
        </w:tc>
      </w:tr>
      <w:tr w:rsidRPr="00C37FE1" w:rsidR="004B0BDA" w:rsidTr="00210C9F" w14:paraId="5F8E7816" w14:textId="77777777">
        <w:tc>
          <w:tcPr>
            <w:tcW w:w="4500" w:type="pct"/>
          </w:tcPr>
          <w:p w:rsidR="00210C9F" w:rsidP="002F6C89" w:rsidRDefault="00210C9F" w14:paraId="4B525954" w14:textId="77777777">
            <w:bookmarkStart w:name="bm_groet1" w:id="6"/>
          </w:p>
          <w:p w:rsidR="00210C9F" w:rsidP="002F6C89" w:rsidRDefault="00210C9F" w14:paraId="3139CF19" w14:textId="77777777"/>
          <w:p w:rsidR="00210C9F" w:rsidP="002F6C89" w:rsidRDefault="00210C9F" w14:paraId="11CAB4EC" w14:textId="77777777"/>
          <w:p w:rsidR="00210C9F" w:rsidP="002F6C89" w:rsidRDefault="00210C9F" w14:paraId="288B761C" w14:textId="77777777"/>
          <w:p w:rsidRPr="00C37FE1" w:rsidR="004B0BDA" w:rsidP="002F6C89" w:rsidRDefault="00210C9F" w14:paraId="093EE8BE" w14:textId="77777777">
            <w:r>
              <w:t>Bert Koenders</w:t>
            </w:r>
            <w:bookmarkEnd w:id="6"/>
          </w:p>
        </w:tc>
        <w:tc>
          <w:tcPr>
            <w:tcW w:w="2500" w:type="pct"/>
          </w:tcPr>
          <w:p w:rsidRPr="00C37FE1" w:rsidR="004B0BDA" w:rsidP="002F6C89" w:rsidRDefault="00210C9F" w14:paraId="4D7368F6" w14:textId="77777777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825019" w:rsidP="00D36B95" w:rsidRDefault="00C37FE1" w14:paraId="77A1D235" w14:textId="77777777">
      <w:bookmarkStart w:name="bm_antwoord" w:id="8"/>
      <w:r w:rsidRPr="00C37FE1">
        <w:t xml:space="preserve"> </w:t>
      </w:r>
      <w:bookmarkEnd w:id="8"/>
    </w:p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79FDA" w14:textId="77777777" w:rsidR="00210C9F" w:rsidRDefault="00210C9F">
      <w:r>
        <w:separator/>
      </w:r>
    </w:p>
    <w:p w14:paraId="52FC5898" w14:textId="77777777" w:rsidR="00210C9F" w:rsidRDefault="00210C9F"/>
  </w:endnote>
  <w:endnote w:type="continuationSeparator" w:id="0">
    <w:p w14:paraId="5D982AC6" w14:textId="77777777" w:rsidR="00210C9F" w:rsidRDefault="00210C9F">
      <w:r>
        <w:continuationSeparator/>
      </w:r>
    </w:p>
    <w:p w14:paraId="31ADE897" w14:textId="77777777" w:rsidR="00210C9F" w:rsidRDefault="00210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D8896" w14:textId="77777777" w:rsidR="0014093E" w:rsidRDefault="0014093E">
    <w:pPr>
      <w:pStyle w:val="Voettekst"/>
    </w:pPr>
  </w:p>
  <w:p w14:paraId="7A4DB057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1B3130D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172EF3F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0150FE1C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210C9F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C5CB5D5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047DF62C" w14:textId="77777777" w:rsidR="0014093E" w:rsidRDefault="0014093E" w:rsidP="002B153C">
          <w:bookmarkStart w:id="13" w:name="bmVoettekst1"/>
        </w:p>
      </w:tc>
      <w:tc>
        <w:tcPr>
          <w:tcW w:w="2148" w:type="dxa"/>
        </w:tcPr>
        <w:p w14:paraId="6F59A004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210C9F">
              <w:t>1</w:t>
            </w:r>
          </w:fldSimple>
        </w:p>
      </w:tc>
    </w:tr>
    <w:bookmarkEnd w:id="13"/>
  </w:tbl>
  <w:p w14:paraId="6BB89A4C" w14:textId="77777777" w:rsidR="0014093E" w:rsidRPr="00BC3B53" w:rsidRDefault="0014093E" w:rsidP="00BC3B5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144D2A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4CADD96" w14:textId="77777777" w:rsidR="0014093E" w:rsidRDefault="0014093E" w:rsidP="00023E9A"/>
      </w:tc>
      <w:tc>
        <w:tcPr>
          <w:tcW w:w="2148" w:type="dxa"/>
        </w:tcPr>
        <w:p w14:paraId="35A3A02E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25F3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10C9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C25F30">
              <w:t>1</w:t>
            </w:r>
          </w:fldSimple>
        </w:p>
      </w:tc>
    </w:tr>
  </w:tbl>
  <w:p w14:paraId="28518D76" w14:textId="77777777" w:rsidR="0014093E" w:rsidRPr="00BC3B53" w:rsidRDefault="0014093E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A42E1" w14:textId="77777777" w:rsidR="00210C9F" w:rsidRDefault="00210C9F">
      <w:r>
        <w:separator/>
      </w:r>
    </w:p>
    <w:p w14:paraId="22B45C60" w14:textId="77777777" w:rsidR="00210C9F" w:rsidRDefault="00210C9F"/>
  </w:footnote>
  <w:footnote w:type="continuationSeparator" w:id="0">
    <w:p w14:paraId="06C5D0F7" w14:textId="77777777" w:rsidR="00210C9F" w:rsidRDefault="00210C9F">
      <w:r>
        <w:continuationSeparator/>
      </w:r>
    </w:p>
    <w:p w14:paraId="6DEE35D2" w14:textId="77777777" w:rsidR="00210C9F" w:rsidRDefault="00210C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703A9" w14:textId="77777777" w:rsidR="0014093E" w:rsidRDefault="0014093E">
    <w:pPr>
      <w:pStyle w:val="Koptekst"/>
    </w:pPr>
  </w:p>
  <w:p w14:paraId="1A944356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754C" w14:textId="77777777" w:rsidR="0014093E" w:rsidRDefault="0014093E" w:rsidP="004F44C2">
    <w:pPr>
      <w:pStyle w:val="Koptekst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52F723" wp14:editId="16DFFB6B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63DDA630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D96F910" w14:textId="77777777" w:rsidR="0014093E" w:rsidRPr="00FB2EB1" w:rsidRDefault="00210C9F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9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 w14:paraId="55C9DA19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93D754D" w14:textId="77777777" w:rsidR="0014093E" w:rsidRPr="00DF54D9" w:rsidRDefault="0014093E" w:rsidP="004F44C2"/>
                            </w:tc>
                          </w:tr>
                          <w:bookmarkStart w:id="11" w:name="bm_date2"/>
                          <w:bookmarkEnd w:id="11"/>
                          <w:tr w:rsidR="0014093E" w:rsidRPr="00496319" w14:paraId="335F7ED2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BC0C3BB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210C9F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D219DD2" w14:textId="77777777" w:rsidR="0014093E" w:rsidRDefault="00210C9F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MinBuZa-2016.</w:t>
                                </w:r>
                                <w:bookmarkEnd w:id="12"/>
                              </w:p>
                              <w:p w14:paraId="3DB066AB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6432745C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19109D0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7EA6DABD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63DDA630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D96F910" w14:textId="77777777" w:rsidR="0014093E" w:rsidRPr="00FB2EB1" w:rsidRDefault="00210C9F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C9DA19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93D754D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335F7ED2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BC0C3BB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210C9F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D219DD2" w14:textId="77777777" w:rsidR="0014093E" w:rsidRDefault="00210C9F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MinBuZa-2016.</w:t>
                          </w:r>
                          <w:bookmarkEnd w:id="15"/>
                        </w:p>
                        <w:p w14:paraId="3DB066AB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6432745C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19109D0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7EA6DABD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70CA0F40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1641AE57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12B80DAD" w14:textId="77777777" w:rsidR="0014093E" w:rsidRPr="00740712" w:rsidRDefault="0014093E" w:rsidP="004F44C2"/>
  <w:p w14:paraId="39F17041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C218A" w14:textId="77777777" w:rsidR="0014093E" w:rsidRDefault="0014093E" w:rsidP="00BC4AE3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BCFB88" wp14:editId="520A6B12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127D95B6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4D5ECA1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DE3AD5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1AFC0BC" wp14:editId="2E81CB88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6E515F2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127D95B6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4D5ECA1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DE3AD5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1AFC0BC" wp14:editId="2E81CB88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6E515F2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4BA6322" wp14:editId="2D7A0823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210C9F" w14:paraId="5188FF86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EB300FE" w14:textId="77777777" w:rsidR="0014093E" w:rsidRPr="00210C9F" w:rsidRDefault="00210C9F" w:rsidP="00973C3C">
                                <w:pPr>
                                  <w:pStyle w:val="Huisstijl-Adres"/>
                                </w:pPr>
                                <w:bookmarkStart w:id="14" w:name="bm_txtdirectie"/>
                                <w:bookmarkStart w:id="15" w:name="bm_addressfrom"/>
                                <w:r w:rsidRPr="00210C9F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4"/>
                                <w:r w:rsidR="0014093E" w:rsidRPr="00210C9F">
                                  <w:br/>
                                  <w:t>Bezuidenhoutseweg 67</w:t>
                                </w:r>
                                <w:r w:rsidR="0014093E" w:rsidRPr="00210C9F">
                                  <w:br/>
                                  <w:t>2594 AC Den Haag</w:t>
                                </w:r>
                                <w:r w:rsidR="0014093E" w:rsidRPr="00210C9F">
                                  <w:br/>
                                  <w:t>Postbus 20061</w:t>
                                </w:r>
                                <w:r w:rsidR="0014093E" w:rsidRPr="00210C9F">
                                  <w:br/>
                                  <w:t>Nederland</w:t>
                                </w:r>
                                <w:r w:rsidR="0014093E" w:rsidRPr="00210C9F">
                                  <w:fldChar w:fldCharType="begin"/>
                                </w:r>
                                <w:r w:rsidR="0014093E" w:rsidRPr="00210C9F">
                                  <w:instrText xml:space="preserve"> IF  </w:instrText>
                                </w:r>
                                <w:r w:rsidR="0014093E" w:rsidRPr="00210C9F">
                                  <w:fldChar w:fldCharType="begin"/>
                                </w:r>
                                <w:r w:rsidR="0014093E" w:rsidRPr="00210C9F">
                                  <w:instrText xml:space="preserve"> DOCPROPERTY "BZ_UseCountry" </w:instrText>
                                </w:r>
                                <w:r w:rsidR="0014093E" w:rsidRPr="00210C9F">
                                  <w:fldChar w:fldCharType="separate"/>
                                </w:r>
                                <w:r w:rsidRPr="00210C9F">
                                  <w:instrText>N</w:instrText>
                                </w:r>
                                <w:r w:rsidR="0014093E" w:rsidRPr="00210C9F">
                                  <w:fldChar w:fldCharType="end"/>
                                </w:r>
                                <w:r w:rsidR="0014093E" w:rsidRPr="00210C9F">
                                  <w:instrText>="Y" "</w:instrText>
                                </w:r>
                                <w:r w:rsidR="0014093E" w:rsidRPr="00210C9F">
                                  <w:fldChar w:fldCharType="begin"/>
                                </w:r>
                                <w:r w:rsidR="0014093E" w:rsidRPr="00210C9F">
                                  <w:instrText xml:space="preserve"> DOCPROPERTY "L_HomeCountry" </w:instrText>
                                </w:r>
                                <w:r w:rsidR="0014093E" w:rsidRPr="00210C9F">
                                  <w:fldChar w:fldCharType="separate"/>
                                </w:r>
                                <w:r w:rsidR="0014093E" w:rsidRPr="00210C9F">
                                  <w:instrText>Nederland</w:instrText>
                                </w:r>
                                <w:r w:rsidR="0014093E" w:rsidRPr="00210C9F">
                                  <w:fldChar w:fldCharType="end"/>
                                </w:r>
                                <w:r w:rsidR="0014093E" w:rsidRPr="00210C9F">
                                  <w:instrText>" ""</w:instrText>
                                </w:r>
                                <w:r w:rsidR="0014093E" w:rsidRPr="00210C9F">
                                  <w:fldChar w:fldCharType="end"/>
                                </w:r>
                                <w:r w:rsidR="0014093E" w:rsidRPr="00210C9F">
                                  <w:br/>
                                </w:r>
                                <w:r w:rsidR="00522E82" w:rsidRPr="00210C9F">
                                  <w:t>www.rijksoverheid.nl</w:t>
                                </w:r>
                              </w:p>
                              <w:p w14:paraId="643A13FF" w14:textId="77777777" w:rsidR="0014093E" w:rsidRPr="00210C9F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6" w:name="bm_ministerie"/>
                                <w:bookmarkStart w:id="17" w:name="bm_aministerie"/>
                                <w:bookmarkEnd w:id="15"/>
                                <w:r w:rsidRPr="00210C9F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6"/>
                                <w:r w:rsidRPr="00210C9F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8" w:name="bm_adres"/>
                                <w:r w:rsidRPr="00210C9F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8"/>
                              </w:p>
                              <w:p w14:paraId="231E03EA" w14:textId="77777777" w:rsidR="0014093E" w:rsidRPr="00210C9F" w:rsidRDefault="0014093E" w:rsidP="00BC4AE3">
                                <w:pPr>
                                  <w:pStyle w:val="Huisstijl-Adres"/>
                                </w:pPr>
                                <w:bookmarkStart w:id="19" w:name="bm_email"/>
                                <w:bookmarkEnd w:id="17"/>
                                <w:bookmarkEnd w:id="19"/>
                              </w:p>
                            </w:tc>
                          </w:tr>
                          <w:tr w:rsidR="0014093E" w:rsidRPr="00210C9F" w14:paraId="442462A4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FBF9784" w14:textId="77777777" w:rsidR="0014093E" w:rsidRPr="00210C9F" w:rsidRDefault="0014093E" w:rsidP="00BC4AE3"/>
                            </w:tc>
                          </w:tr>
                          <w:tr w:rsidR="0014093E" w:rsidRPr="00210C9F" w14:paraId="4DF67D2A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2E9168E" w14:textId="0BB5B29D" w:rsidR="0014093E" w:rsidRPr="00210C9F" w:rsidRDefault="006A3424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210C9F" w:rsidRPr="00210C9F">
                                    <w:t>Onze Referentie</w:t>
                                  </w:r>
                                </w:fldSimple>
                              </w:p>
                              <w:p w14:paraId="03130B6C" w14:textId="18369647" w:rsidR="0014093E" w:rsidRDefault="00210C9F" w:rsidP="00BC4AE3">
                                <w:pPr>
                                  <w:pStyle w:val="Huisstijl-Gegeven"/>
                                </w:pPr>
                                <w:bookmarkStart w:id="20" w:name="bm_reference"/>
                                <w:r w:rsidRPr="00210C9F">
                                  <w:t>MinBuZa-2016.</w:t>
                                </w:r>
                                <w:bookmarkEnd w:id="20"/>
                                <w:r w:rsidR="00944474">
                                  <w:t>428590</w:t>
                                </w:r>
                              </w:p>
                              <w:p w14:paraId="4BDA2B23" w14:textId="4D89EBA4" w:rsidR="006A3424" w:rsidRPr="006A3424" w:rsidRDefault="006A3424" w:rsidP="00BC4AE3">
                                <w:pPr>
                                  <w:pStyle w:val="Huisstijl-Gegeven"/>
                                  <w:rPr>
                                    <w:b/>
                                  </w:rPr>
                                </w:pPr>
                                <w:r w:rsidRPr="006A3424">
                                  <w:rPr>
                                    <w:b/>
                                  </w:rPr>
                                  <w:t>Bijlage(n)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                   </w:t>
                                </w:r>
                                <w:r w:rsidRPr="006A3424">
                                  <w:t>1</w:t>
                                </w:r>
                              </w:p>
                              <w:p w14:paraId="0CA9ECCE" w14:textId="77777777" w:rsidR="0014093E" w:rsidRPr="00210C9F" w:rsidRDefault="00210C9F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210C9F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210C9F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210C9F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210C9F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210C9F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6DEE41A6" w14:textId="77777777" w:rsidR="0014093E" w:rsidRPr="00210C9F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68597195" w14:textId="77777777" w:rsidR="0014093E" w:rsidRPr="00210C9F" w:rsidRDefault="00210C9F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210C9F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210C9F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210C9F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210C9F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210C9F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4A674E73" w14:textId="77777777" w:rsidR="0014093E" w:rsidRPr="00210C9F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2" w:name="bm_enclosures"/>
                                <w:bookmarkEnd w:id="22"/>
                              </w:p>
                              <w:p w14:paraId="78396C23" w14:textId="77777777" w:rsidR="0014093E" w:rsidRPr="00210C9F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210C9F" w14:paraId="3DB2D6FA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42C973E" w14:textId="77777777" w:rsidR="0014093E" w:rsidRPr="00210C9F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0EE0A2B" w14:textId="77777777" w:rsidR="0014093E" w:rsidRPr="00210C9F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210C9F" w14:paraId="5188FF86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EB300FE" w14:textId="77777777" w:rsidR="0014093E" w:rsidRPr="00210C9F" w:rsidRDefault="00210C9F" w:rsidP="00973C3C">
                          <w:pPr>
                            <w:pStyle w:val="Huisstijl-Adres"/>
                          </w:pPr>
                          <w:bookmarkStart w:id="23" w:name="bm_txtdirectie"/>
                          <w:bookmarkStart w:id="24" w:name="bm_addressfrom"/>
                          <w:r w:rsidRPr="00210C9F">
                            <w:rPr>
                              <w:b/>
                            </w:rPr>
                            <w:t>Directie Integratie Europa</w:t>
                          </w:r>
                          <w:bookmarkEnd w:id="23"/>
                          <w:r w:rsidR="0014093E" w:rsidRPr="00210C9F">
                            <w:br/>
                            <w:t>Bezuidenhoutseweg 67</w:t>
                          </w:r>
                          <w:r w:rsidR="0014093E" w:rsidRPr="00210C9F">
                            <w:br/>
                            <w:t>2594 AC Den Haag</w:t>
                          </w:r>
                          <w:r w:rsidR="0014093E" w:rsidRPr="00210C9F">
                            <w:br/>
                            <w:t>Postbus 20061</w:t>
                          </w:r>
                          <w:r w:rsidR="0014093E" w:rsidRPr="00210C9F">
                            <w:br/>
                            <w:t>Nederland</w:t>
                          </w:r>
                          <w:r w:rsidR="0014093E" w:rsidRPr="00210C9F">
                            <w:fldChar w:fldCharType="begin"/>
                          </w:r>
                          <w:r w:rsidR="0014093E" w:rsidRPr="00210C9F">
                            <w:instrText xml:space="preserve"> IF  </w:instrText>
                          </w:r>
                          <w:r w:rsidR="0014093E" w:rsidRPr="00210C9F">
                            <w:fldChar w:fldCharType="begin"/>
                          </w:r>
                          <w:r w:rsidR="0014093E" w:rsidRPr="00210C9F">
                            <w:instrText xml:space="preserve"> DOCPROPERTY "BZ_UseCountry" </w:instrText>
                          </w:r>
                          <w:r w:rsidR="0014093E" w:rsidRPr="00210C9F">
                            <w:fldChar w:fldCharType="separate"/>
                          </w:r>
                          <w:r w:rsidRPr="00210C9F">
                            <w:instrText>N</w:instrText>
                          </w:r>
                          <w:r w:rsidR="0014093E" w:rsidRPr="00210C9F">
                            <w:fldChar w:fldCharType="end"/>
                          </w:r>
                          <w:r w:rsidR="0014093E" w:rsidRPr="00210C9F">
                            <w:instrText>="Y" "</w:instrText>
                          </w:r>
                          <w:r w:rsidR="0014093E" w:rsidRPr="00210C9F">
                            <w:fldChar w:fldCharType="begin"/>
                          </w:r>
                          <w:r w:rsidR="0014093E" w:rsidRPr="00210C9F">
                            <w:instrText xml:space="preserve"> DOCPROPERTY "L_HomeCountry" </w:instrText>
                          </w:r>
                          <w:r w:rsidR="0014093E" w:rsidRPr="00210C9F">
                            <w:fldChar w:fldCharType="separate"/>
                          </w:r>
                          <w:r w:rsidR="0014093E" w:rsidRPr="00210C9F">
                            <w:instrText>Nederland</w:instrText>
                          </w:r>
                          <w:r w:rsidR="0014093E" w:rsidRPr="00210C9F">
                            <w:fldChar w:fldCharType="end"/>
                          </w:r>
                          <w:r w:rsidR="0014093E" w:rsidRPr="00210C9F">
                            <w:instrText>" ""</w:instrText>
                          </w:r>
                          <w:r w:rsidR="0014093E" w:rsidRPr="00210C9F">
                            <w:fldChar w:fldCharType="end"/>
                          </w:r>
                          <w:r w:rsidR="0014093E" w:rsidRPr="00210C9F">
                            <w:br/>
                          </w:r>
                          <w:r w:rsidR="00522E82" w:rsidRPr="00210C9F">
                            <w:t>www.rijksoverheid.nl</w:t>
                          </w:r>
                        </w:p>
                        <w:p w14:paraId="643A13FF" w14:textId="77777777" w:rsidR="0014093E" w:rsidRPr="00210C9F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5" w:name="bm_ministerie"/>
                          <w:bookmarkStart w:id="26" w:name="bm_aministerie"/>
                          <w:bookmarkEnd w:id="24"/>
                          <w:r w:rsidRPr="00210C9F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5"/>
                          <w:r w:rsidRPr="00210C9F">
                            <w:rPr>
                              <w:b/>
                              <w:vanish/>
                            </w:rPr>
                            <w:br/>
                          </w:r>
                          <w:bookmarkStart w:id="27" w:name="bm_adres"/>
                          <w:r w:rsidRPr="00210C9F">
                            <w:rPr>
                              <w:vanish/>
                            </w:rPr>
                            <w:t xml:space="preserve"> </w:t>
                          </w:r>
                          <w:bookmarkEnd w:id="27"/>
                        </w:p>
                        <w:p w14:paraId="231E03EA" w14:textId="77777777" w:rsidR="0014093E" w:rsidRPr="00210C9F" w:rsidRDefault="0014093E" w:rsidP="00BC4AE3">
                          <w:pPr>
                            <w:pStyle w:val="Huisstijl-Adres"/>
                          </w:pPr>
                          <w:bookmarkStart w:id="28" w:name="bm_email"/>
                          <w:bookmarkEnd w:id="26"/>
                          <w:bookmarkEnd w:id="28"/>
                        </w:p>
                      </w:tc>
                    </w:tr>
                    <w:tr w:rsidR="0014093E" w:rsidRPr="00210C9F" w14:paraId="442462A4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FBF9784" w14:textId="77777777" w:rsidR="0014093E" w:rsidRPr="00210C9F" w:rsidRDefault="0014093E" w:rsidP="00BC4AE3"/>
                      </w:tc>
                    </w:tr>
                    <w:tr w:rsidR="0014093E" w:rsidRPr="00210C9F" w14:paraId="4DF67D2A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2E9168E" w14:textId="0BB5B29D" w:rsidR="0014093E" w:rsidRPr="00210C9F" w:rsidRDefault="006A3424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210C9F" w:rsidRPr="00210C9F">
                              <w:t>Onze Referentie</w:t>
                            </w:r>
                          </w:fldSimple>
                        </w:p>
                        <w:p w14:paraId="03130B6C" w14:textId="18369647" w:rsidR="0014093E" w:rsidRDefault="00210C9F" w:rsidP="00BC4AE3">
                          <w:pPr>
                            <w:pStyle w:val="Huisstijl-Gegeven"/>
                          </w:pPr>
                          <w:bookmarkStart w:id="29" w:name="bm_reference"/>
                          <w:r w:rsidRPr="00210C9F">
                            <w:t>MinBuZa-2016.</w:t>
                          </w:r>
                          <w:bookmarkEnd w:id="29"/>
                          <w:r w:rsidR="00944474">
                            <w:t>428590</w:t>
                          </w:r>
                        </w:p>
                        <w:p w14:paraId="4BDA2B23" w14:textId="4D89EBA4" w:rsidR="006A3424" w:rsidRPr="006A3424" w:rsidRDefault="006A3424" w:rsidP="00BC4AE3">
                          <w:pPr>
                            <w:pStyle w:val="Huisstijl-Gegeven"/>
                            <w:rPr>
                              <w:b/>
                            </w:rPr>
                          </w:pPr>
                          <w:r w:rsidRPr="006A3424">
                            <w:rPr>
                              <w:b/>
                            </w:rPr>
                            <w:t>Bijlage(n)</w:t>
                          </w:r>
                          <w:r>
                            <w:rPr>
                              <w:b/>
                            </w:rPr>
                            <w:t xml:space="preserve">                               </w:t>
                          </w:r>
                          <w:r w:rsidRPr="006A3424">
                            <w:t>1</w:t>
                          </w:r>
                        </w:p>
                        <w:p w14:paraId="0CA9ECCE" w14:textId="77777777" w:rsidR="0014093E" w:rsidRPr="00210C9F" w:rsidRDefault="00210C9F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210C9F">
                            <w:rPr>
                              <w:vanish/>
                            </w:rPr>
                            <w:fldChar w:fldCharType="begin"/>
                          </w:r>
                          <w:r w:rsidRPr="00210C9F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210C9F">
                            <w:rPr>
                              <w:vanish/>
                            </w:rPr>
                            <w:fldChar w:fldCharType="separate"/>
                          </w:r>
                          <w:r w:rsidRPr="00210C9F">
                            <w:rPr>
                              <w:vanish/>
                            </w:rPr>
                            <w:t>Uw Referentie</w:t>
                          </w:r>
                          <w:r w:rsidRPr="00210C9F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6DEE41A6" w14:textId="77777777" w:rsidR="0014093E" w:rsidRPr="00210C9F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68597195" w14:textId="77777777" w:rsidR="0014093E" w:rsidRPr="00210C9F" w:rsidRDefault="00210C9F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210C9F">
                            <w:rPr>
                              <w:vanish/>
                            </w:rPr>
                            <w:fldChar w:fldCharType="begin"/>
                          </w:r>
                          <w:r w:rsidRPr="00210C9F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210C9F">
                            <w:rPr>
                              <w:vanish/>
                            </w:rPr>
                            <w:fldChar w:fldCharType="separate"/>
                          </w:r>
                          <w:r w:rsidRPr="00210C9F">
                            <w:rPr>
                              <w:vanish/>
                            </w:rPr>
                            <w:t>Bijlage(n)</w:t>
                          </w:r>
                          <w:r w:rsidRPr="00210C9F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4A674E73" w14:textId="77777777" w:rsidR="0014093E" w:rsidRPr="00210C9F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1" w:name="bm_enclosures"/>
                          <w:bookmarkEnd w:id="31"/>
                        </w:p>
                        <w:p w14:paraId="78396C23" w14:textId="77777777" w:rsidR="0014093E" w:rsidRPr="00210C9F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210C9F" w14:paraId="3DB2D6FA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42C973E" w14:textId="77777777" w:rsidR="0014093E" w:rsidRPr="00210C9F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0EE0A2B" w14:textId="77777777" w:rsidR="0014093E" w:rsidRPr="00210C9F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635BE14E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4DAF9109" w14:textId="77777777" w:rsidR="0014093E" w:rsidRPr="00BC3B53" w:rsidRDefault="0014093E" w:rsidP="00717318">
          <w:pPr>
            <w:pStyle w:val="Huisstijl-NAW"/>
          </w:pPr>
        </w:p>
      </w:tc>
    </w:tr>
    <w:tr w:rsidR="0014093E" w14:paraId="476B2D6E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6DF61C6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210C9F" w:rsidRPr="00210C9F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210C9F" w:rsidRPr="00210C9F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52B6CD1C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210C9F" w:rsidRPr="00210C9F">
              <w:rPr>
                <w:bCs/>
                <w:lang w:val="en-US"/>
              </w:rPr>
              <w:t>4</w:t>
            </w:r>
          </w:fldSimple>
        </w:p>
        <w:p w14:paraId="49E77F64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10EFF76" w14:textId="77777777" w:rsidR="0014093E" w:rsidRPr="008C5110" w:rsidRDefault="0014093E" w:rsidP="008C5110">
          <w:pPr>
            <w:jc w:val="center"/>
          </w:pPr>
        </w:p>
      </w:tc>
    </w:tr>
    <w:tr w:rsidR="0014093E" w14:paraId="159D027A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75BAAD73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6EFC29F4" w14:textId="77777777">
      <w:trPr>
        <w:trHeight w:val="240"/>
      </w:trPr>
      <w:tc>
        <w:tcPr>
          <w:tcW w:w="7520" w:type="dxa"/>
          <w:shd w:val="clear" w:color="auto" w:fill="auto"/>
        </w:tcPr>
        <w:p w14:paraId="4374B2CD" w14:textId="7EA4A0F9" w:rsidR="0014093E" w:rsidRPr="00035E67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210C9F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2" w:name="bm_date"/>
          <w:r w:rsidR="008A034F">
            <w:rPr>
              <w:rFonts w:cs="Verdana"/>
              <w:szCs w:val="18"/>
            </w:rPr>
            <w:t>23</w:t>
          </w:r>
          <w:r w:rsidR="00210C9F">
            <w:rPr>
              <w:rFonts w:cs="Verdana"/>
              <w:szCs w:val="18"/>
            </w:rPr>
            <w:t xml:space="preserve"> juli 2016</w:t>
          </w:r>
          <w:bookmarkEnd w:id="32"/>
        </w:p>
      </w:tc>
    </w:tr>
    <w:tr w:rsidR="0014093E" w:rsidRPr="001F182C" w14:paraId="38B3A08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AE25A6B" w14:textId="15619F41" w:rsidR="0014093E" w:rsidRPr="001F182C" w:rsidRDefault="0014093E" w:rsidP="00A5203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210C9F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0A62F0">
            <w:t>Aanvullende vragen Schriftelijk O</w:t>
          </w:r>
          <w:r w:rsidR="00210C9F">
            <w:t xml:space="preserve">verleg Raad Algemene Zaken </w:t>
          </w:r>
          <w:r w:rsidR="00A52037">
            <w:t>24 en 25 juli</w:t>
          </w:r>
          <w:r w:rsidR="00210C9F">
            <w:t xml:space="preserve"> 2016</w:t>
          </w:r>
          <w:bookmarkEnd w:id="33"/>
        </w:p>
      </w:tc>
    </w:tr>
  </w:tbl>
  <w:p w14:paraId="5E23075B" w14:textId="77777777" w:rsidR="0014093E" w:rsidRDefault="0014093E" w:rsidP="00BC4AE3">
    <w:pPr>
      <w:pStyle w:val="Koptekst"/>
    </w:pPr>
  </w:p>
  <w:p w14:paraId="00DE0880" w14:textId="77777777" w:rsidR="0014093E" w:rsidRPr="00BC4AE3" w:rsidRDefault="0014093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Kop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C9F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2F0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0C9F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8F8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3424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034F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44474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2037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2A00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25F30"/>
    <w:rsid w:val="00C345FE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EBB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903A7EFA-BAF1-4F9F-9BEF-FEE6721E188A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97a7b5b3-1deb-4e4a-a31c-d0d293eddb97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303</ap:Characters>
  <ap:DocSecurity>4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358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2016-07-23T19:30:00.0000000Z</dcterms:created>
  <dcterms:modified xsi:type="dcterms:W3CDTF">2016-07-23T19:30:00.0000000Z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Schriftelijk overleg Raad Algemene Zaken van 19 juli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juli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MinBuZa-2016.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0x010100C4321B159641894F8FDF959DA1CF8B79</vt:lpwstr>
  </property>
  <property fmtid="{D5CDD505-2E9C-101B-9397-08002B2CF9AE}" pid="55" name="Land0">
    <vt:lpwstr/>
  </property>
  <property fmtid="{D5CDD505-2E9C-101B-9397-08002B2CF9AE}" pid="56" name="Forum">
    <vt:lpwstr/>
  </property>
</Properties>
</file>