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2B3AAA" w:rsidTr="002B3AAA">
        <w:trPr>
          <w:trHeight w:val="289" w:hRule="exact"/>
        </w:trPr>
        <w:tc>
          <w:tcPr>
            <w:tcW w:w="929" w:type="dxa"/>
          </w:tcPr>
          <w:p w:rsidRPr="00434042" w:rsidR="002B3AAA" w:rsidP="002B3AAA" w:rsidRDefault="002B3AAA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2B3AAA" w:rsidP="000A54E7" w:rsidRDefault="00C02141">
            <w:r>
              <w:t>28 juni 2016</w:t>
            </w:r>
          </w:p>
        </w:tc>
      </w:tr>
      <w:tr w:rsidRPr="00434042" w:rsidR="002B3AAA" w:rsidTr="002B3AAA">
        <w:trPr>
          <w:trHeight w:val="368"/>
        </w:trPr>
        <w:tc>
          <w:tcPr>
            <w:tcW w:w="929" w:type="dxa"/>
          </w:tcPr>
          <w:p w:rsidR="002B3AAA" w:rsidP="002B3AAA" w:rsidRDefault="002B3AAA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2B3AAA" w:rsidP="000A54E7" w:rsidRDefault="002B3AAA">
            <w:r>
              <w:t xml:space="preserve">Verslag schriftelijk overleg bevoegdheden vo 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2B3AAA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B3AAA" w:rsidP="002B3AAA" w:rsidRDefault="002B3AAA">
            <w:r>
              <w:t>De Voorzitter van de Tweede Kamer der Staten-Generaal</w:t>
            </w:r>
          </w:p>
          <w:p w:rsidR="002B3AAA" w:rsidP="002B3AAA" w:rsidRDefault="002B3AAA">
            <w:r>
              <w:t xml:space="preserve">Postbus 20018 </w:t>
            </w:r>
          </w:p>
          <w:p w:rsidR="002B3AAA" w:rsidP="002B3AAA" w:rsidRDefault="002B3AAA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 xml:space="preserve">DEN HAAG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2B3AAA" w:rsidTr="00461257">
        <w:tc>
          <w:tcPr>
            <w:tcW w:w="2160" w:type="dxa"/>
          </w:tcPr>
          <w:p w:rsidRPr="004E6BCF" w:rsidR="002B3AAA" w:rsidP="002B3AAA" w:rsidRDefault="002B3AAA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Voortgezet Onderwijs</w:t>
            </w:r>
          </w:p>
          <w:p w:rsidR="002B3AAA" w:rsidP="002B3AAA" w:rsidRDefault="002B3AAA">
            <w:pPr>
              <w:pStyle w:val="Huisstijl-Gegeven"/>
              <w:spacing w:after="0"/>
              <w:rPr>
                <w:noProof w:val="0"/>
              </w:rPr>
            </w:pPr>
          </w:p>
          <w:p w:rsidR="002B3AAA" w:rsidP="002B3AAA" w:rsidRDefault="002B3AAA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2B3AAA" w:rsidP="002B3AAA" w:rsidRDefault="002B3AAA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2B3AAA" w:rsidP="002B3AAA" w:rsidRDefault="002B3AAA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2B3AAA" w:rsidP="002B3AAA" w:rsidRDefault="002B3AAA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A32073" w:rsidR="002B3AAA" w:rsidP="002B3AAA" w:rsidRDefault="002B3AAA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2B3AAA" w:rsidTr="00461257">
        <w:trPr>
          <w:trHeight w:val="200" w:hRule="exact"/>
        </w:trPr>
        <w:tc>
          <w:tcPr>
            <w:tcW w:w="2160" w:type="dxa"/>
          </w:tcPr>
          <w:p w:rsidRPr="00356D2B" w:rsidR="002B3AAA" w:rsidP="00461257" w:rsidRDefault="002B3AAA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2B3AAA" w:rsidTr="00461257">
        <w:trPr>
          <w:trHeight w:val="450"/>
        </w:trPr>
        <w:tc>
          <w:tcPr>
            <w:tcW w:w="2160" w:type="dxa"/>
          </w:tcPr>
          <w:p w:rsidR="002B3AAA" w:rsidP="002B3AAA" w:rsidRDefault="002B3AAA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2B3AAA" w:rsidP="00461257" w:rsidRDefault="002B3AAA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1013</w:t>
            </w:r>
            <w:bookmarkStart w:name="_GoBack" w:id="0"/>
            <w:bookmarkEnd w:id="0"/>
            <w:r>
              <w:rPr>
                <w:sz w:val="13"/>
                <w:szCs w:val="13"/>
              </w:rPr>
              <w:t>478</w:t>
            </w:r>
            <w:r>
              <w:rPr>
                <w:sz w:val="13"/>
                <w:szCs w:val="13"/>
              </w:rPr>
              <w:fldChar w:fldCharType="end"/>
            </w:r>
          </w:p>
        </w:tc>
      </w:tr>
    </w:tbl>
    <w:p w:rsidRPr="006A0C96" w:rsidR="002B3AAA" w:rsidRDefault="001F3B69">
      <w:r>
        <w:t xml:space="preserve">Hierbij zend ik u mijn bijdrage aan het schriftelijk overleg over het plan van aanpak inzake het tegengaan van onbevoegd lesgeven in het voortgezet onderwijs (Kamerstuk 31 289, nr. 286).  </w:t>
      </w:r>
    </w:p>
    <w:p w:rsidR="002B3AAA" w:rsidP="002B3AAA" w:rsidRDefault="002B3AAA"/>
    <w:p w:rsidR="002B3AAA" w:rsidP="002B3AAA" w:rsidRDefault="001F3B69">
      <w:r>
        <w:t>D</w:t>
      </w:r>
      <w:r w:rsidRPr="00A12BC2" w:rsidR="002B3AAA">
        <w:t>e staatssecretaris van Onderwijs, Cultuur en Wetenschap,</w:t>
      </w:r>
    </w:p>
    <w:p w:rsidRPr="0061786D" w:rsidR="002B3AAA" w:rsidP="002B3AAA" w:rsidRDefault="002B3AAA"/>
    <w:p w:rsidRPr="0061786D" w:rsidR="002B3AAA" w:rsidP="002B3AAA" w:rsidRDefault="002B3AAA"/>
    <w:p w:rsidRPr="0061786D" w:rsidR="002B3AAA" w:rsidP="002B3AAA" w:rsidRDefault="002B3AAA"/>
    <w:p w:rsidRPr="006A0C96" w:rsidR="002B3AAA" w:rsidP="002B3AAA" w:rsidRDefault="002B3AAA">
      <w:r w:rsidRPr="001F3B69">
        <w:t>Sander Dekker</w:t>
      </w:r>
    </w:p>
    <w:p w:rsidRPr="00263FD6" w:rsidR="00692BA9" w:rsidP="00263FD6" w:rsidRDefault="00692BA9"/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AA" w:rsidRDefault="002B3AAA">
      <w:r>
        <w:separator/>
      </w:r>
    </w:p>
    <w:p w:rsidR="002B3AAA" w:rsidRDefault="002B3AAA"/>
  </w:endnote>
  <w:endnote w:type="continuationSeparator" w:id="0">
    <w:p w:rsidR="002B3AAA" w:rsidRDefault="002B3AAA">
      <w:r>
        <w:continuationSeparator/>
      </w:r>
    </w:p>
    <w:p w:rsidR="002B3AAA" w:rsidRDefault="002B3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A" w:rsidRDefault="002B3AA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2B3AAA" w:rsidP="002B3AAA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1F3B69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1F3B69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2B3AAA" w:rsidP="002B3AAA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673B5D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673B5D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AA" w:rsidRDefault="002B3AAA">
      <w:r>
        <w:separator/>
      </w:r>
    </w:p>
    <w:p w:rsidR="002B3AAA" w:rsidRDefault="002B3AAA"/>
  </w:footnote>
  <w:footnote w:type="continuationSeparator" w:id="0">
    <w:p w:rsidR="002B3AAA" w:rsidRDefault="002B3AAA">
      <w:r>
        <w:continuationSeparator/>
      </w:r>
    </w:p>
    <w:p w:rsidR="002B3AAA" w:rsidRDefault="002B3A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AA" w:rsidRDefault="002B3AA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2B3AAA" w:rsidRPr="002F71BB" w:rsidRDefault="002B3AAA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84110F">
            <w:rPr>
              <w:sz w:val="13"/>
              <w:szCs w:val="13"/>
            </w:rPr>
            <w:t>1013478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2B3AAA" w:rsidRDefault="002B3AAA" w:rsidP="002B3AAA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80" name="Afbeelding 8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B3AAA" w:rsidRPr="00543A0D" w:rsidRDefault="002B3AAA" w:rsidP="002B3AAA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2B3AAA" w:rsidP="002B3AAA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296D14B4265040E3AB0D685154CBF912&quot;/&gt;&lt;Field id=&quot;UserGroup.1&quot; value=&quot;Voortgezet Onderwijs&quot;/&gt;&lt;Field id=&quot;UserGroup.2&quot; value=&quot;VO&quot;/&gt;&lt;Field id=&quot;UserGroup.3&quot; value=&quot;&quot;/&gt;&lt;Field id=&quot;UserGroup.815F2AA4BDBE427BB9EA923102C2FB70&quot; value=&quot;Voortgezet Onderwijs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w. mr. C.A.M.E. Mattijssen&quot;/&gt;&lt;Field id=&quot;UserGroup.92A810531841458EA421E4A78B39896C&quot; value=&quot;drs. R.C. Endert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Secondary Education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357D983E54C04AE587873735E4B85B0A&quot;/&gt;&lt;Field id=&quot;Author.1&quot; value=&quot;Leerdam&quot;/&gt;&lt;Field id=&quot;Author.2&quot; value=&quot;M.P.&quot;/&gt;&lt;Field id=&quot;Author.3&quot; value=&quot;van&quot;/&gt;&lt;Field id=&quot;Author.4&quot; value=&quot;Marjoleine&quot;/&gt;&lt;Field id=&quot;Author.5&quot; value=&quot;m.p.vanleerdam@minocw.nl&quot;/&gt;&lt;Field id=&quot;Author.6&quot; value=&quot;&quot;/&gt;&lt;Field id=&quot;Author.7&quot; value=&quot;&quot;/&gt;&lt;Field id=&quot;Author.8&quot; value=&quot;&quot;/&gt;&lt;Field id=&quot;Author.9&quot; value=&quot;o219lee&quot; mappedto=&quot;AUTHOR_ID&quot;/&gt;&lt;Field id=&quot;Author.10&quot; value=&quot;True&quot;/&gt;&lt;Field id=&quot;Author.11&quot; value=&quot;1&quot;/&gt;&lt;Field id=&quot;Author.12&quot; value=&quot;mr.&quot;/&gt;&lt;Field id=&quot;Author.13&quot; value=&quot;HOFT&quot;/&gt;&lt;Field id=&quot;Author.14&quot; value=&quot;van Leerdam&quot;/&gt;&lt;Field id=&quot;Author.E72E562AD10E44CF8B0BB85626A7CED6&quot; value=&quot;&quot;/&gt;&lt;Field id=&quot;Author.2A7545B21CF14EEBBD8CE2FB110ECA76&quot; value=&quot;+31 6 46 14 72 23&quot;/&gt;&lt;Field id=&quot;Author.07A356D7877849EBA5C9C7CF16E58D5F&quot; value=&quot;&quot;/&gt;&lt;Field id=&quot;Author.316524BDEDA04B27B02489813A15B3D2&quot; value=&quot;&quot;/&gt;&lt;Field id=&quot;Author.764D5833F93D470E8E750B1DAEBD2873&quot; value=&quot;216774&quot;/&gt;&lt;Field id=&quot;Author.978504FDCABC4ECBB9ECA7D9D1C6BAF8&quot; value=&quot;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VO&quot;/&gt;&lt;Field id=&quot;Author.A08FD3E3B58F4E81842FC68F44A9B386&quot; value=&quot;OCW&quot;/&gt;&lt;Field id=&quot;Author.8DC78BAD95DF4C7792B2965626F7CBF4&quot; value=&quot;1&quot;/&gt;&lt;Field id=&quot;Typist.0&quot; value=&quot;357D983E54C04AE587873735E4B85B0A&quot;/&gt;&lt;Field id=&quot;Typist.1&quot; value=&quot;Leerdam&quot;/&gt;&lt;Field id=&quot;Typist.2&quot; value=&quot;M.P.&quot;/&gt;&lt;Field id=&quot;Typist.3&quot; value=&quot;van&quot;/&gt;&lt;Field id=&quot;Typist.4&quot; value=&quot;Marjoleine&quot;/&gt;&lt;Field id=&quot;Typist.5&quot; value=&quot;m.p.vanleerdam@minocw.nl&quot;/&gt;&lt;Field id=&quot;Typist.6&quot; value=&quot;&quot;/&gt;&lt;Field id=&quot;Typist.7&quot; value=&quot;&quot;/&gt;&lt;Field id=&quot;Typist.8&quot; value=&quot;&quot;/&gt;&lt;Field id=&quot;Typist.9&quot; value=&quot;o219lee&quot;/&gt;&lt;Field id=&quot;Typist.10&quot; value=&quot;True&quot;/&gt;&lt;Field id=&quot;Typist.11&quot; value=&quot;1&quot;/&gt;&lt;Field id=&quot;Typist.12&quot; value=&quot;mr.&quot;/&gt;&lt;Field id=&quot;Typist.13&quot; value=&quot;HOFT&quot;/&gt;&lt;Field id=&quot;Typist.14&quot; value=&quot;van Leerdam&quot;/&gt;&lt;Field id=&quot;Typist.E72E562AD10E44CF8B0BB85626A7CED6&quot; value=&quot;&quot;/&gt;&lt;Field id=&quot;Typist.2A7545B21CF14EEBBD8CE2FB110ECA76&quot; value=&quot;+31 6 46 14 72 23&quot;/&gt;&lt;Field id=&quot;Typist.07A356D7877849EBA5C9C7CF16E58D5F&quot; value=&quot;&quot;/&gt;&lt;Field id=&quot;Typist.316524BDEDA04B27B02489813A15B3D2&quot; value=&quot;&quot;/&gt;&lt;Field id=&quot;Typist.764D5833F93D470E8E750B1DAEBD2873&quot; value=&quot;216774&quot;/&gt;&lt;Field id=&quot;Typist.978504FDCABC4ECBB9ECA7D9D1C6BAF8&quot; value=&quot;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VO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AB032F38E80F458585E3C426C9C2D99B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Verslag schriftelijk overleg bevoegdheden vo &quot;/&gt;&lt;Field id=&quot;79EF07FF29B04ACD90F5BFF4D325E8A4&quot; description=&quot;Datum document&quot; mappedto=&quot;OCW_DATE&quot; value=&quot;6/23/2016&quot;/&gt;&lt;Field id=&quot;93B860034E08473390E85D9F48062CCA&quot; description=&quot;Datum op later moment invullen&quot; value=&quot;Nee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De Voorzitter van de Tweede Kamer der Staten-Generaal&quot;/&gt;&lt;Field id=&quot;1EC3A43A049842FAA8B48E189A0364ED&quot; description=&quot;T.a.v.&quot; value=&quot;Nee&quot;/&gt;&lt;Field id=&quot;01C0EFDFB8E349C5960EE3853945BC3A&quot; description=&quot;Aanhef&quot; value=&quot;Geen aanhef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 20018&quot;/&gt;&lt;Field id=&quot;99A5B0924522429B97DC439E1E9676C5&quot; description=&quot;Nummer&quot; value=&quot;&quot;/&gt;&lt;Field id=&quot;E34BF78AB2AA43DF9F9B7036408A6C08&quot; description=&quot;Postcode&quot; value=&quot;2500 EA&quot;/&gt;&lt;Field id=&quot;B0E5859962DE4D04B20D89FF71171594&quot; description=&quot;Plaatsnaam&quot; value=&quot;Den Haag 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De Voorzitter van de 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 20018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 &quot;/&gt;&lt;Field id=&quot;143C45E78FF34281B731DDBD0A5D2529&quot; description=&quot;Geslacht&quot; value=&quot;M&quot;/&gt;&lt;Field id=&quot;E2BE550C90CD4EC1A3EE5000EA00A0C9&quot; description=&quot;Aantal bijlagen&quot; value=&quot;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9656C2DC3CB34830A5810E022C657F8C&quot; description=&quot;Taal - Aanhef&quot; value=&quot;Geen aanhef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6B12B17DB27C4449A7FAB778F9DF4B37&quot; description=&quot; &quot; value=&quot;Nederlands&quot;/&gt;&lt;Field id=&quot;C176A2476FB44539BA9507DFBE15B0C8&quot; description=&quot;Ondertekenaar&quot; value=&quot;Staatssecretaris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2B3AAA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A7045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B69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3AAA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3B5D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110F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5BDF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02141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78</ap:Words>
  <ap:Characters>534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611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2016-06-22T13:34:00.0000000Z</lastPrinted>
  <dcterms:created xsi:type="dcterms:W3CDTF">2016-06-27T11:08:00.0000000Z</dcterms:created>
  <dcterms:modified xsi:type="dcterms:W3CDTF">2016-06-27T11:08:00.0000000Z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1013478</vt:lpwstr>
  </property>
  <property fmtid="{D5CDD505-2E9C-101B-9397-08002B2CF9AE}" pid="3" name="ContentTypeId">
    <vt:lpwstr>0x0101003075657CB3C9AF4992BBE4C7A63D6FA8</vt:lpwstr>
  </property>
</Properties>
</file>