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EE2A9D" w:rsidP="00EE2A9D" w:rsidRDefault="0022191B"/>
        <w:p w:rsidR="00241BB9" w:rsidRDefault="006E2164">
          <w:pPr>
            <w:spacing w:line="240" w:lineRule="auto"/>
          </w:pPr>
        </w:p>
      </w:sdtContent>
    </w:sdt>
    <w:p w:rsidR="00CD5856" w:rsidRDefault="0022191B">
      <w:pPr>
        <w:spacing w:line="240" w:lineRule="auto"/>
      </w:pPr>
    </w:p>
    <w:p w:rsidR="00CD5856" w:rsidRDefault="0022191B"/>
    <w:p w:rsidR="00CD5856" w:rsidRDefault="0022191B"/>
    <w:p w:rsidR="00CD5856" w:rsidRDefault="0022191B">
      <w:pPr>
        <w:sectPr w:rsidR="00CD585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0"/>
          <w:cols w:space="708"/>
          <w:docGrid w:linePitch="326"/>
        </w:sectPr>
      </w:pPr>
    </w:p>
    <w:p w:rsidR="00CD5856" w:rsidRDefault="0022191B">
      <w:pPr>
        <w:pStyle w:val="Huisstijl-Aanhef"/>
      </w:pPr>
      <w:r>
        <w:t>Geachte voorzitter,</w:t>
      </w:r>
    </w:p>
    <w:p w:rsidR="008D59C5" w:rsidP="008D59C5" w:rsidRDefault="0022191B">
      <w:r>
        <w:t xml:space="preserve">De leden van de Tweede Kamer hebben vragen gesteld over de eerste suppletoire begroting 2016 van het ministerie van VWS. </w:t>
      </w:r>
    </w:p>
    <w:p w:rsidR="009E20BC" w:rsidP="008D59C5" w:rsidRDefault="0022191B"/>
    <w:p w:rsidRPr="008D59C5" w:rsidR="009E20BC" w:rsidP="008D59C5" w:rsidRDefault="0022191B">
      <w:r>
        <w:t>Mede namens de staatssecre</w:t>
      </w:r>
      <w:r>
        <w:t>taris van VWS, bied ik u de antwoorden op de vragen hierbij aan.</w:t>
      </w:r>
    </w:p>
    <w:p w:rsidRPr="008D59C5" w:rsidR="00334C45" w:rsidRDefault="0022191B"/>
    <w:p w:rsidR="00CD5856" w:rsidRDefault="0022191B">
      <w:pPr>
        <w:pStyle w:val="Huisstijl-Slotzin"/>
      </w:pPr>
      <w:r w:rsidRPr="009A31BF">
        <w:t>Hoogachtend,</w:t>
      </w:r>
    </w:p>
    <w:p w:rsidRPr="002937C9" w:rsidR="002937C9" w:rsidP="002937C9" w:rsidRDefault="0022191B">
      <w:pPr>
        <w:pStyle w:val="Huisstijl-Ondertekening"/>
      </w:pPr>
    </w:p>
    <w:p w:rsidR="002937C9" w:rsidP="00113778" w:rsidRDefault="0022191B">
      <w:pPr>
        <w:pStyle w:val="Huisstijl-Ondertekening"/>
      </w:pPr>
      <w:r>
        <w:t>de minister van Volksgezondheid,</w:t>
      </w:r>
      <w:r>
        <w:br/>
        <w:t>Welzijn en Sport,</w:t>
      </w:r>
      <w:r>
        <w:br/>
      </w:r>
      <w:r>
        <w:br/>
      </w:r>
      <w:r>
        <w:br/>
      </w:r>
    </w:p>
    <w:p w:rsidR="00050D5B" w:rsidP="00113778" w:rsidRDefault="0022191B">
      <w:pPr>
        <w:pStyle w:val="Huisstijl-Ondertekening"/>
      </w:pPr>
      <w:r>
        <w:br/>
      </w:r>
      <w:r>
        <w:br/>
        <w:t>mw. drs. E.I. Schippers</w:t>
      </w:r>
    </w:p>
    <w:p w:rsidRPr="009A31BF" w:rsidR="00CD5856" w:rsidRDefault="0022191B">
      <w:pPr>
        <w:pStyle w:val="Huisstijl-Ondertekeningvervolg"/>
        <w:rPr>
          <w:i w:val="0"/>
        </w:rPr>
      </w:pPr>
    </w:p>
    <w:p w:rsidRPr="009A31BF" w:rsidR="00CD5856" w:rsidRDefault="0022191B">
      <w:pPr>
        <w:pStyle w:val="Huisstijl-Ondertekeningvervolg"/>
        <w:rPr>
          <w:i w:val="0"/>
        </w:rPr>
      </w:pPr>
    </w:p>
    <w:p w:rsidRPr="009A31BF" w:rsidR="00CD5856" w:rsidRDefault="0022191B">
      <w:pPr>
        <w:pStyle w:val="Huisstijl-Ondertekeningvervolg"/>
        <w:rPr>
          <w:i w:val="0"/>
        </w:rPr>
      </w:pPr>
    </w:p>
    <w:p w:rsidRPr="009A31BF" w:rsidR="00CD5856" w:rsidRDefault="0022191B">
      <w:pPr>
        <w:pStyle w:val="Huisstijl-Ondertekeningvervolg"/>
        <w:rPr>
          <w:i w:val="0"/>
        </w:rPr>
      </w:pPr>
    </w:p>
    <w:sectPr w:rsidRPr="009A31BF" w:rsidR="00CD5856" w:rsidSect="008D59C5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164" w:rsidRDefault="006E2164" w:rsidP="006E2164">
      <w:pPr>
        <w:spacing w:line="240" w:lineRule="auto"/>
      </w:pPr>
      <w:r>
        <w:separator/>
      </w:r>
    </w:p>
  </w:endnote>
  <w:endnote w:type="continuationSeparator" w:id="0">
    <w:p w:rsidR="006E2164" w:rsidRDefault="006E2164" w:rsidP="006E216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3DE" w:rsidRDefault="0022191B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3DE" w:rsidRDefault="0022191B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3DE" w:rsidRDefault="0022191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164" w:rsidRDefault="006E2164" w:rsidP="006E2164">
      <w:pPr>
        <w:spacing w:line="240" w:lineRule="auto"/>
      </w:pPr>
      <w:r>
        <w:separator/>
      </w:r>
    </w:p>
  </w:footnote>
  <w:footnote w:type="continuationSeparator" w:id="0">
    <w:p w:rsidR="006E2164" w:rsidRDefault="006E2164" w:rsidP="006E216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3DE" w:rsidRDefault="0022191B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22191B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6E2164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2191B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22191B">
                <w:pPr>
                  <w:pStyle w:val="Huisstijl-Afzendgegevens"/>
                </w:pPr>
                <w:r w:rsidRPr="008D59C5">
                  <w:t>Parnassusplein 5</w:t>
                </w:r>
              </w:p>
              <w:p w:rsidR="00CD5856" w:rsidRDefault="0022191B">
                <w:pPr>
                  <w:pStyle w:val="Huisstijl-Afzendgegevens"/>
                </w:pPr>
                <w:r w:rsidRPr="008D59C5">
                  <w:t>2511 VX</w:t>
                </w:r>
                <w:r>
                  <w:t xml:space="preserve">  </w:t>
                </w:r>
                <w:r w:rsidRPr="008D59C5">
                  <w:t>Den Haag</w:t>
                </w:r>
              </w:p>
              <w:p w:rsidR="00CD5856" w:rsidRDefault="0022191B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22191B">
                <w:pPr>
                  <w:pStyle w:val="Huisstijl-ReferentiegegevenskopW2"/>
                </w:pPr>
                <w:r w:rsidRPr="008D59C5">
                  <w:t>Kenmerk</w:t>
                </w:r>
              </w:p>
              <w:p w:rsidR="00DD53DE" w:rsidRPr="00DD53DE" w:rsidRDefault="0022191B" w:rsidP="00DD53DE">
                <w:pPr>
                  <w:pStyle w:val="Huisstijl-Referentiegegevens"/>
                </w:pPr>
                <w:r>
                  <w:t>984118-152469-FEZ</w:t>
                </w:r>
              </w:p>
              <w:p w:rsidR="00CD5856" w:rsidRDefault="0022191B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DD53DE" w:rsidRPr="00DD53DE" w:rsidRDefault="0022191B" w:rsidP="00DD53DE">
                <w:pPr>
                  <w:pStyle w:val="Huisstijl-Referentiegegevens"/>
                </w:pPr>
                <w:r>
                  <w:t>2</w:t>
                </w:r>
              </w:p>
              <w:p w:rsidR="00CD5856" w:rsidRDefault="0022191B">
                <w:pPr>
                  <w:pStyle w:val="Huisstijl-Algemenevoorwaarden"/>
                </w:pPr>
                <w:r>
                  <w:t xml:space="preserve">Correspondentie uitsluitend richten aan het retouradres met </w:t>
                </w:r>
                <w:r>
                  <w:t>vermelding van de datum en het kenmerk van deze brief.</w:t>
                </w:r>
              </w:p>
              <w:p w:rsidR="00CD5856" w:rsidRDefault="0022191B"/>
            </w:txbxContent>
          </v:textbox>
          <w10:wrap anchorx="page" anchory="page"/>
        </v:shape>
      </w:pict>
    </w:r>
    <w:r w:rsidR="006E2164"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22191B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  21 juni 2016</w:t>
                </w:r>
                <w:r>
                  <w:tab/>
                </w:r>
              </w:p>
              <w:p w:rsidR="00CD5856" w:rsidRDefault="0022191B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 Beantwoording schriftelijke Kamervragen bij de eerste suppletoire begroting van VWS</w:t>
                </w:r>
                <w:r>
                  <w:tab/>
                </w:r>
              </w:p>
              <w:p w:rsidR="00CD5856" w:rsidRDefault="0022191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6E2164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2191B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6E2164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2191B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</w:t>
                </w:r>
                <w:r>
                  <w:t xml:space="preserve"> DEN HAAG</w:t>
                </w:r>
              </w:p>
            </w:txbxContent>
          </v:textbox>
          <w10:wrap anchorx="page" anchory="page"/>
        </v:shape>
      </w:pict>
    </w:r>
    <w:r w:rsidR="006E2164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22191B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3DE" w:rsidRDefault="0022191B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6E2164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4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B76A83" w:rsidRDefault="0022191B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5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2191B">
                <w:pPr>
                  <w:pStyle w:val="Huisstijl-Paginanummer"/>
                </w:pPr>
                <w:r>
                  <w:t xml:space="preserve">Pagina </w:t>
                </w:r>
                <w:r w:rsidR="006E2164">
                  <w:fldChar w:fldCharType="begin"/>
                </w:r>
                <w:r>
                  <w:instrText xml:space="preserve"> PAGE    \* MERGEFORMAT </w:instrText>
                </w:r>
                <w:r w:rsidR="006E2164">
                  <w:fldChar w:fldCharType="separate"/>
                </w:r>
                <w:r>
                  <w:t>2</w:t>
                </w:r>
                <w:r w:rsidR="006E2164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  <w:p w:rsidR="00CD5856" w:rsidRDefault="0022191B"/>
              <w:p w:rsidR="00CD5856" w:rsidRDefault="0022191B">
                <w:pPr>
                  <w:pStyle w:val="Huisstijl-Paginanummer"/>
                </w:pPr>
              </w:p>
              <w:p w:rsidR="00CD5856" w:rsidRDefault="0022191B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6E2164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6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22191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16636049"/>
                    <w:dataBinding w:prefixMappings="xmlns:dg='http://docgen.org/date' " w:xpath="/dg:DocgenData[1]/dg:Date[1]" w:storeItemID="{372294C3-194C-43B1-9294-DC2F5239CBB1}"/>
                    <w:date w:fullDate="2015-06-10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10 juni 2015</w:t>
                    </w:r>
                  </w:sdtContent>
                </w:sdt>
              </w:p>
              <w:p w:rsidR="00CD5856" w:rsidRDefault="0022191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</w:p>
              <w:p w:rsidR="00CD5856" w:rsidRDefault="0022191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22191B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22191B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7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2191B">
                <w:pPr>
                  <w:pStyle w:val="Huisstijl-Afzendgegevens"/>
                </w:pPr>
                <w:r w:rsidRPr="008D59C5">
                  <w:t>Parnassusplein 5</w:t>
                </w:r>
              </w:p>
              <w:p w:rsidR="00CD5856" w:rsidRDefault="0022191B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22191B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22191B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22191B">
                <w:pPr>
                  <w:pStyle w:val="Huisstijl-Afzendgegevens"/>
                </w:pPr>
                <w:r w:rsidRPr="008D59C5">
                  <w:t>ir. D. Swart</w:t>
                </w:r>
              </w:p>
              <w:p w:rsidR="00CD5856" w:rsidRDefault="0022191B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</w:r>
                <w:r w:rsidRPr="008D59C5">
                  <w:t>070-3407076</w:t>
                </w:r>
              </w:p>
              <w:p w:rsidR="00CD5856" w:rsidRDefault="0022191B">
                <w:pPr>
                  <w:pStyle w:val="Huisstijl-Afzendgegevens"/>
                </w:pPr>
                <w:r w:rsidRPr="008D59C5">
                  <w:t>d.swart@minvws.nl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8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2191B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2191B">
                <w:pPr>
                  <w:pStyle w:val="Huisstijl-Paginanummer"/>
                </w:pPr>
                <w:r>
                  <w:t xml:space="preserve">Pagina </w:t>
                </w:r>
                <w:r w:rsidR="006E2164">
                  <w:fldChar w:fldCharType="begin"/>
                </w:r>
                <w:r>
                  <w:instrText xml:space="preserve"> PAGE    \* MERGEFORMAT </w:instrText>
                </w:r>
                <w:r w:rsidR="006E2164">
                  <w:fldChar w:fldCharType="separate"/>
                </w:r>
                <w:r>
                  <w:t>1</w:t>
                </w:r>
                <w:r w:rsidR="006E2164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0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2191B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1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22191B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5AE20B50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51AA5F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3A97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C8C4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6AA5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F653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0EB0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14A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8E21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5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6E2164"/>
    <w:rsid w:val="0022191B"/>
    <w:rsid w:val="006E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WARTD\AppData\Local\Microsoft\Windows\Temporary%20Internet%20Files\Content.IE5\NFPB0CFQ\Tijdelijk_bestand_Brief_Aan_Parlement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52</ap:Words>
  <ap:Characters>289</ap:Characters>
  <ap:DocSecurity>12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340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2016-06-21T15:01:00.0000000Z</lastPrinted>
  <dcterms:created xsi:type="dcterms:W3CDTF">2016-06-21T16:13:00.0000000Z</dcterms:created>
  <dcterms:modified xsi:type="dcterms:W3CDTF">2016-06-21T16:13:00.0000000Z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0x0101004ED7EB49E470024EB97544A3D0A52DCA</vt:lpwstr>
  </property>
</Properties>
</file>