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Pr="00112E20" w:rsidR="00112E20" w:rsidP="0094427D" w:rsidRDefault="00112E20">
      <w:pPr>
        <w:spacing w:after="0"/>
        <w:rPr>
          <w:rFonts w:ascii="Verdana" w:hAnsi="Verdana"/>
          <w:sz w:val="18"/>
          <w:szCs w:val="18"/>
        </w:rPr>
      </w:pPr>
      <w:r w:rsidRPr="00112E20">
        <w:rPr>
          <w:rFonts w:ascii="Verdana" w:hAnsi="Verdana"/>
          <w:sz w:val="18"/>
          <w:szCs w:val="18"/>
        </w:rPr>
        <w:t>Geachte voorzitter,</w:t>
      </w:r>
    </w:p>
    <w:p w:rsidR="00112E20" w:rsidP="0094427D" w:rsidRDefault="00112E20">
      <w:pPr>
        <w:spacing w:after="0"/>
        <w:rPr>
          <w:rFonts w:ascii="Verdana" w:hAnsi="Verdana"/>
          <w:sz w:val="18"/>
          <w:szCs w:val="18"/>
        </w:rPr>
      </w:pPr>
    </w:p>
    <w:p w:rsidRPr="00112E20" w:rsidR="0094427D" w:rsidP="0094427D" w:rsidRDefault="0094427D">
      <w:pPr>
        <w:spacing w:after="0"/>
        <w:rPr>
          <w:rFonts w:ascii="Verdana" w:hAnsi="Verdana"/>
          <w:sz w:val="18"/>
          <w:szCs w:val="18"/>
        </w:rPr>
      </w:pPr>
    </w:p>
    <w:p w:rsidRPr="00112E20" w:rsidR="00112E20" w:rsidP="00112E20" w:rsidRDefault="00112E20">
      <w:pPr>
        <w:spacing w:after="0"/>
        <w:rPr>
          <w:rFonts w:ascii="Verdana" w:hAnsi="Verdana"/>
          <w:sz w:val="18"/>
          <w:szCs w:val="18"/>
        </w:rPr>
      </w:pPr>
      <w:r w:rsidRPr="00112E20">
        <w:rPr>
          <w:rFonts w:ascii="Verdana" w:hAnsi="Verdana"/>
          <w:sz w:val="18"/>
          <w:szCs w:val="18"/>
        </w:rPr>
        <w:t xml:space="preserve">Hierbij bied ik u de nota naar aanleiding van het </w:t>
      </w:r>
      <w:r w:rsidR="004B465B">
        <w:rPr>
          <w:rFonts w:ascii="Verdana" w:hAnsi="Verdana"/>
          <w:sz w:val="18"/>
          <w:szCs w:val="18"/>
        </w:rPr>
        <w:t xml:space="preserve">nader </w:t>
      </w:r>
      <w:r w:rsidRPr="00112E20">
        <w:rPr>
          <w:rFonts w:ascii="Verdana" w:hAnsi="Verdana"/>
          <w:sz w:val="18"/>
          <w:szCs w:val="18"/>
        </w:rPr>
        <w:t>verslag inzake het bovenvermelde</w:t>
      </w:r>
      <w:r w:rsidR="004B465B">
        <w:rPr>
          <w:rFonts w:ascii="Verdana" w:hAnsi="Verdana"/>
          <w:sz w:val="18"/>
          <w:szCs w:val="18"/>
        </w:rPr>
        <w:t xml:space="preserve"> </w:t>
      </w:r>
      <w:r w:rsidRPr="00112E20">
        <w:rPr>
          <w:rFonts w:ascii="Verdana" w:hAnsi="Verdana"/>
          <w:sz w:val="18"/>
          <w:szCs w:val="18"/>
        </w:rPr>
        <w:t xml:space="preserve">voorstel aan. De nota gaat vergezeld van </w:t>
      </w:r>
      <w:r w:rsidR="004D1562">
        <w:rPr>
          <w:rFonts w:ascii="Verdana" w:hAnsi="Verdana"/>
          <w:sz w:val="18"/>
          <w:szCs w:val="18"/>
        </w:rPr>
        <w:t>de</w:t>
      </w:r>
      <w:r w:rsidRPr="00112E20">
        <w:rPr>
          <w:rFonts w:ascii="Verdana" w:hAnsi="Verdana"/>
          <w:sz w:val="18"/>
          <w:szCs w:val="18"/>
        </w:rPr>
        <w:t xml:space="preserve"> </w:t>
      </w:r>
      <w:r w:rsidR="004B465B">
        <w:rPr>
          <w:rFonts w:ascii="Verdana" w:hAnsi="Verdana"/>
          <w:sz w:val="18"/>
          <w:szCs w:val="18"/>
        </w:rPr>
        <w:t xml:space="preserve">tweede </w:t>
      </w:r>
      <w:r w:rsidRPr="00112E20">
        <w:rPr>
          <w:rFonts w:ascii="Verdana" w:hAnsi="Verdana"/>
          <w:sz w:val="18"/>
          <w:szCs w:val="18"/>
        </w:rPr>
        <w:t>nota van wijziging.</w:t>
      </w:r>
    </w:p>
    <w:p w:rsidR="00112E20" w:rsidP="00112E20" w:rsidRDefault="00112E20">
      <w:pPr>
        <w:spacing w:after="0"/>
        <w:rPr>
          <w:rFonts w:ascii="Verdana" w:hAnsi="Verdana"/>
          <w:sz w:val="18"/>
          <w:szCs w:val="18"/>
        </w:rPr>
      </w:pPr>
    </w:p>
    <w:p w:rsidRPr="00112E20" w:rsidR="0094427D" w:rsidP="00112E20" w:rsidRDefault="0094427D">
      <w:pPr>
        <w:spacing w:after="0"/>
        <w:rPr>
          <w:rFonts w:ascii="Verdana" w:hAnsi="Verdana"/>
          <w:sz w:val="18"/>
          <w:szCs w:val="18"/>
        </w:rPr>
      </w:pPr>
    </w:p>
    <w:p w:rsidRPr="00112E20" w:rsidR="00112E20" w:rsidP="00112E20" w:rsidRDefault="00112E20">
      <w:pPr>
        <w:spacing w:after="0"/>
        <w:rPr>
          <w:rFonts w:ascii="Verdana" w:hAnsi="Verdana"/>
          <w:sz w:val="18"/>
          <w:szCs w:val="18"/>
        </w:rPr>
      </w:pPr>
      <w:r w:rsidRPr="00112E20">
        <w:rPr>
          <w:rFonts w:ascii="Verdana" w:hAnsi="Verdana"/>
          <w:sz w:val="18"/>
          <w:szCs w:val="18"/>
        </w:rPr>
        <w:tab/>
      </w:r>
    </w:p>
    <w:p w:rsidRPr="00112E20" w:rsidR="00112E20" w:rsidP="00112E20" w:rsidRDefault="00112E20">
      <w:pPr>
        <w:spacing w:after="0"/>
        <w:rPr>
          <w:rFonts w:ascii="Verdana" w:hAnsi="Verdana"/>
          <w:sz w:val="18"/>
          <w:szCs w:val="18"/>
        </w:rPr>
      </w:pPr>
      <w:r w:rsidRPr="00112E20">
        <w:rPr>
          <w:rFonts w:ascii="Verdana" w:hAnsi="Verdana"/>
          <w:sz w:val="18"/>
          <w:szCs w:val="18"/>
        </w:rPr>
        <w:t>Hoogachtend,</w:t>
      </w:r>
    </w:p>
    <w:p w:rsidRPr="00112E20" w:rsidR="00112E20" w:rsidP="00112E20" w:rsidRDefault="00112E20">
      <w:pPr>
        <w:spacing w:after="0"/>
        <w:rPr>
          <w:rFonts w:ascii="Verdana" w:hAnsi="Verdana"/>
          <w:sz w:val="18"/>
          <w:szCs w:val="18"/>
        </w:rPr>
      </w:pPr>
    </w:p>
    <w:p w:rsidRPr="00112E20" w:rsidR="008D0701" w:rsidP="00112E20" w:rsidRDefault="00112E20">
      <w:pPr>
        <w:spacing w:after="0"/>
        <w:rPr>
          <w:rFonts w:ascii="Verdana" w:hAnsi="Verdana"/>
          <w:sz w:val="18"/>
          <w:szCs w:val="18"/>
        </w:rPr>
      </w:pPr>
      <w:r w:rsidRPr="00112E20">
        <w:rPr>
          <w:rFonts w:ascii="Verdana" w:hAnsi="Verdana"/>
          <w:sz w:val="18"/>
          <w:szCs w:val="18"/>
        </w:rPr>
        <w:t>de Staatssecretaris van Financiën,</w:t>
      </w:r>
    </w:p>
    <w:p w:rsidRPr="00112E20" w:rsidR="008D0701" w:rsidP="008D0701" w:rsidRDefault="008D0701">
      <w:pPr>
        <w:spacing w:after="0"/>
        <w:rPr>
          <w:rFonts w:ascii="Verdana" w:hAnsi="Verdana"/>
          <w:sz w:val="18"/>
          <w:szCs w:val="18"/>
        </w:rPr>
      </w:pPr>
    </w:p>
    <w:p w:rsidRPr="00112E20" w:rsidR="008D0701" w:rsidP="008D0701" w:rsidRDefault="008D0701">
      <w:pPr>
        <w:spacing w:after="0"/>
        <w:rPr>
          <w:rFonts w:ascii="Verdana" w:hAnsi="Verdana"/>
          <w:sz w:val="18"/>
          <w:szCs w:val="18"/>
        </w:rPr>
      </w:pPr>
    </w:p>
    <w:p w:rsidRPr="00112E20" w:rsidR="008D0701" w:rsidP="008D0701" w:rsidRDefault="008D0701">
      <w:pPr>
        <w:spacing w:after="0"/>
        <w:rPr>
          <w:rFonts w:ascii="Verdana" w:hAnsi="Verdana"/>
          <w:sz w:val="18"/>
          <w:szCs w:val="18"/>
        </w:rPr>
      </w:pPr>
    </w:p>
    <w:p w:rsidRPr="00112E20" w:rsidR="008D0701" w:rsidP="008D0701" w:rsidRDefault="008D0701">
      <w:pPr>
        <w:spacing w:after="0"/>
        <w:rPr>
          <w:rFonts w:ascii="Verdana" w:hAnsi="Verdana"/>
          <w:sz w:val="18"/>
          <w:szCs w:val="18"/>
        </w:rPr>
      </w:pPr>
    </w:p>
    <w:p w:rsidRPr="00112E20" w:rsidR="008D0701" w:rsidP="008D0701" w:rsidRDefault="008D0701">
      <w:pPr>
        <w:spacing w:after="0"/>
        <w:rPr>
          <w:rFonts w:ascii="Verdana" w:hAnsi="Verdana"/>
          <w:sz w:val="18"/>
          <w:szCs w:val="18"/>
        </w:rPr>
      </w:pPr>
      <w:r w:rsidRPr="00112E20">
        <w:rPr>
          <w:rFonts w:ascii="Verdana" w:hAnsi="Verdana"/>
          <w:sz w:val="18"/>
          <w:szCs w:val="18"/>
        </w:rPr>
        <w:t>Eric Wiebes</w:t>
      </w:r>
    </w:p>
    <w:p w:rsidRPr="00112E20" w:rsidR="008D0701" w:rsidRDefault="008D0701">
      <w:pPr>
        <w:rPr>
          <w:rFonts w:ascii="Verdana" w:hAnsi="Verdana"/>
          <w:sz w:val="18"/>
          <w:szCs w:val="18"/>
        </w:rPr>
      </w:pPr>
    </w:p>
    <w:sectPr w:rsidRPr="00112E20" w:rsidR="008D0701" w:rsidSect="00911C9F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2727" w:bottom="1418" w:left="1588" w:header="2398" w:footer="56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CAC" w:rsidRDefault="00937CAC">
      <w:pPr>
        <w:spacing w:line="240" w:lineRule="auto"/>
      </w:pPr>
      <w:r>
        <w:separator/>
      </w:r>
    </w:p>
  </w:endnote>
  <w:endnote w:type="continuationSeparator" w:id="0">
    <w:p w:rsidR="00937CAC" w:rsidRDefault="00937CA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281437">
      <w:trPr>
        <w:trHeight w:hRule="exact" w:val="240"/>
      </w:trPr>
      <w:tc>
        <w:tcPr>
          <w:tcW w:w="7752" w:type="dxa"/>
          <w:shd w:val="clear" w:color="auto" w:fill="auto"/>
        </w:tcPr>
        <w:p w:rsidR="00281437" w:rsidRDefault="00281437"/>
      </w:tc>
      <w:tc>
        <w:tcPr>
          <w:tcW w:w="2148" w:type="dxa"/>
        </w:tcPr>
        <w:p w:rsidR="00281437" w:rsidRDefault="00281437">
          <w:pPr>
            <w:pStyle w:val="Huisstijl-Paginanummer"/>
          </w:pPr>
          <w:r>
            <w:t>Pagina </w:t>
          </w:r>
          <w:fldSimple w:instr=" PAGE    \* MERGEFORMAT ">
            <w:r w:rsidR="00D92A92">
              <w:rPr>
                <w:noProof/>
              </w:rPr>
              <w:t>1</w:t>
            </w:r>
          </w:fldSimple>
          <w:r>
            <w:t> van </w:t>
          </w:r>
          <w:fldSimple w:instr=" NUMPAGES  \* Arabic  \* MERGEFORMAT ">
            <w:r w:rsidR="00D92A92">
              <w:rPr>
                <w:noProof/>
              </w:rPr>
              <w:t>1</w:t>
            </w:r>
          </w:fldSimple>
        </w:p>
      </w:tc>
    </w:tr>
  </w:tbl>
  <w:p w:rsidR="00281437" w:rsidRDefault="00763F4E">
    <w:pPr>
      <w:pStyle w:val="Huisstijl-Rubricering"/>
    </w:pPr>
    <w:r>
      <w:fldChar w:fldCharType="begin"/>
    </w:r>
    <w:r w:rsidR="002B3E1A">
      <w:instrText xml:space="preserve"> DOCPROPERTY  Rubricering  \* MERGEFORMAT </w:instrTex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281437">
      <w:trPr>
        <w:trHeight w:hRule="exact" w:val="240"/>
      </w:trPr>
      <w:tc>
        <w:tcPr>
          <w:tcW w:w="7752" w:type="dxa"/>
          <w:shd w:val="clear" w:color="auto" w:fill="auto"/>
        </w:tcPr>
        <w:p w:rsidR="00281437" w:rsidRDefault="00763F4E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2B3E1A">
            <w:instrText xml:space="preserve"> DOCPROPERTY  Rubricering  \* MERGEFORMAT </w:instrText>
          </w:r>
          <w:r>
            <w:fldChar w:fldCharType="end"/>
          </w:r>
        </w:p>
      </w:tc>
      <w:tc>
        <w:tcPr>
          <w:tcW w:w="2148" w:type="dxa"/>
        </w:tcPr>
        <w:p w:rsidR="00281437" w:rsidRDefault="00281437">
          <w:pPr>
            <w:pStyle w:val="Huisstijl-Paginanummer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rPr>
              <w:noProof/>
              <w:lang w:eastAsia="nl-NL" w:bidi="ar-SA"/>
            </w:rPr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4010660</wp:posOffset>
                </wp:positionH>
                <wp:positionV relativeFrom="page">
                  <wp:posOffset>0</wp:posOffset>
                </wp:positionV>
                <wp:extent cx="2332800" cy="1580400"/>
                <wp:effectExtent l="0" t="0" r="0" b="0"/>
                <wp:wrapNone/>
                <wp:docPr id="9" name="Afbeelding 0" descr="Placeholder_Departmen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Department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32800" cy="158040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nl-NL" w:bidi="ar-SA"/>
            </w:rPr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3542665</wp:posOffset>
                </wp:positionH>
                <wp:positionV relativeFrom="page">
                  <wp:posOffset>0</wp:posOffset>
                </wp:positionV>
                <wp:extent cx="468000" cy="1580400"/>
                <wp:effectExtent l="0" t="0" r="0" b="0"/>
                <wp:wrapNone/>
                <wp:docPr id="12" name="Afbeelding 1" descr="Placeholder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Logo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8000" cy="1580400"/>
                        </a:xfrm>
                        <a:prstGeom prst="rect">
                          <a:avLst/>
                        </a:prstGeom>
                        <a:ln w="3175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t>Pagina </w:t>
          </w:r>
          <w:fldSimple w:instr=" PAGE    \* MERGEFORMAT ">
            <w:r w:rsidR="00D92A92">
              <w:rPr>
                <w:noProof/>
              </w:rPr>
              <w:t>1</w:t>
            </w:r>
          </w:fldSimple>
          <w:r>
            <w:t> van </w:t>
          </w:r>
          <w:fldSimple w:instr=" NUMPAGES  \* Arabic  \* MERGEFORMAT ">
            <w:r w:rsidR="00D92A92">
              <w:rPr>
                <w:noProof/>
              </w:rPr>
              <w:t>1</w:t>
            </w:r>
          </w:fldSimple>
        </w:p>
      </w:tc>
    </w:tr>
  </w:tbl>
  <w:p w:rsidR="00281437" w:rsidRDefault="00281437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CAC" w:rsidRDefault="00937CAC">
      <w:pPr>
        <w:spacing w:line="240" w:lineRule="auto"/>
      </w:pPr>
      <w:r>
        <w:separator/>
      </w:r>
    </w:p>
  </w:footnote>
  <w:footnote w:type="continuationSeparator" w:id="0">
    <w:p w:rsidR="00937CAC" w:rsidRDefault="00937CA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437" w:rsidRDefault="00281437" w:rsidP="00281437">
    <w:pPr>
      <w:pStyle w:val="Huisstijl-Afzendgegevenskop"/>
      <w:framePr w:w="2103" w:h="12013" w:hRule="exact" w:hSpace="180" w:wrap="around" w:vAnchor="page" w:hAnchor="page" w:x="9316" w:y="3022"/>
    </w:pPr>
    <w:r w:rsidRPr="00B96746">
      <w:t>Directie Directe Belastingen</w:t>
    </w:r>
  </w:p>
  <w:p w:rsidR="00281437" w:rsidRDefault="00281437" w:rsidP="00281437">
    <w:pPr>
      <w:pStyle w:val="Huisstijl-ReferentiegegevenskopW2"/>
      <w:framePr w:w="2103" w:h="12013" w:hRule="exact" w:hSpace="180" w:wrap="around" w:vAnchor="page" w:hAnchor="page" w:x="9316" w:y="3022"/>
    </w:pPr>
    <w:r w:rsidRPr="00B96746">
      <w:t>Ons kenmerk</w:t>
    </w:r>
  </w:p>
  <w:p w:rsidR="00281437" w:rsidRPr="00FD21B8" w:rsidRDefault="00281437" w:rsidP="00281437">
    <w:pPr>
      <w:pStyle w:val="Huisstijl-Referentiegegevens"/>
      <w:framePr w:w="2103" w:h="12013" w:hRule="exact" w:hSpace="180" w:wrap="around" w:vAnchor="page" w:hAnchor="page" w:x="9316" w:y="3022"/>
    </w:pPr>
    <w:r w:rsidRPr="00B96746">
      <w:t>DB/</w:t>
    </w:r>
    <w:r w:rsidR="003F3B56">
      <w:t>2015/340</w:t>
    </w:r>
    <w:r w:rsidR="00763F4E">
      <w:fldChar w:fldCharType="begin"/>
    </w:r>
    <w:r w:rsidR="002B3E1A">
      <w:instrText xml:space="preserve"> DOCPROPERTY  Kenmerk  \* MERGEFORMAT </w:instrText>
    </w:r>
    <w:r w:rsidR="00763F4E">
      <w:fldChar w:fldCharType="end"/>
    </w:r>
  </w:p>
  <w:p w:rsidR="00281437" w:rsidRDefault="00281437">
    <w:pPr>
      <w:pStyle w:val="Koptekst"/>
      <w:spacing w:after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437" w:rsidRDefault="00281437" w:rsidP="004B3AB8">
    <w:pPr>
      <w:pStyle w:val="Huisstijl-Afzendgegevenskop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Directie Directe Belastingen</w:t>
    </w:r>
  </w:p>
  <w:p w:rsidR="00281437" w:rsidRDefault="00281437" w:rsidP="004B3AB8">
    <w:pPr>
      <w:pStyle w:val="Huisstijl-Afzendgegevens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Korte Voorhout 7</w:t>
    </w:r>
  </w:p>
  <w:p w:rsidR="00281437" w:rsidRDefault="00281437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2511 CW  Den Haag</w:t>
    </w:r>
    <w:r>
      <w:t>  </w:t>
    </w:r>
  </w:p>
  <w:p w:rsidR="00281437" w:rsidRDefault="00281437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Postbus 20201</w:t>
    </w:r>
  </w:p>
  <w:p w:rsidR="00281437" w:rsidRDefault="00281437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2500 EE  Den Haag</w:t>
    </w:r>
    <w:r>
      <w:t>  </w:t>
    </w:r>
  </w:p>
  <w:p w:rsidR="00281437" w:rsidRDefault="00281437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www.rijksoverheid.nl</w:t>
    </w:r>
  </w:p>
  <w:p w:rsidR="00281437" w:rsidRDefault="00281437" w:rsidP="004B3AB8">
    <w:pPr>
      <w:pStyle w:val="Huisstijl-ReferentiegegevenskopW2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Ons kenmerk</w:t>
    </w:r>
  </w:p>
  <w:p w:rsidR="00281437" w:rsidRDefault="00281437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AB334C">
      <w:t>DB/201</w:t>
    </w:r>
    <w:r w:rsidR="00112E20">
      <w:t>6</w:t>
    </w:r>
    <w:r w:rsidR="00763F4E" w:rsidRPr="00AB334C">
      <w:fldChar w:fldCharType="begin"/>
    </w:r>
    <w:r w:rsidRPr="00AB334C">
      <w:instrText xml:space="preserve"> DOCPROPERTY  Kenmerk  \* MERGEFORMAT </w:instrText>
    </w:r>
    <w:r w:rsidR="00763F4E" w:rsidRPr="00AB334C">
      <w:fldChar w:fldCharType="end"/>
    </w:r>
    <w:r w:rsidRPr="00AB334C">
      <w:t>/</w:t>
    </w:r>
    <w:r w:rsidR="008420D1">
      <w:t>170</w:t>
    </w:r>
  </w:p>
  <w:p w:rsidR="0094427D" w:rsidRDefault="0094427D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</w:p>
  <w:p w:rsidR="0094427D" w:rsidRDefault="0094427D" w:rsidP="0094427D">
    <w:pPr>
      <w:pStyle w:val="Huisstijl-Kopje"/>
      <w:keepLines/>
      <w:framePr w:w="2104" w:h="5296" w:hRule="exact" w:wrap="around" w:vAnchor="page" w:hAnchor="page" w:x="9317" w:y="3023"/>
      <w:widowControl w:val="0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uppressAutoHyphens/>
    </w:pPr>
    <w:r>
      <w:t>Bijlagen</w:t>
    </w:r>
  </w:p>
  <w:p w:rsidR="00281437" w:rsidRDefault="0094427D" w:rsidP="0094427D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>2</w:t>
    </w:r>
    <w:r w:rsidR="00763F4E">
      <w:fldChar w:fldCharType="begin"/>
    </w:r>
    <w:r w:rsidR="00281437">
      <w:instrText xml:space="preserve"> DOCPROPERTY  UwKenmerk  \* MERGEFORMAT </w:instrText>
    </w:r>
    <w:r w:rsidR="00763F4E">
      <w:fldChar w:fldCharType="end"/>
    </w:r>
  </w:p>
  <w:p w:rsidR="00281437" w:rsidRDefault="00763F4E">
    <w:pPr>
      <w:pStyle w:val="Voetnootteks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193.5pt;margin-top:-7pt;width:317pt;height:137.5pt;z-index:251657728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" filled="f" stroked="f">
          <v:textbox style="mso-next-textbox:#Text Box 1">
            <w:txbxContent>
              <w:tbl>
                <w:tblPr>
                  <w:tblW w:w="0" w:type="auto"/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737"/>
                  <w:gridCol w:w="5263"/>
                </w:tblGrid>
                <w:tr w:rsidR="00281437">
                  <w:trPr>
                    <w:trHeight w:val="2636"/>
                  </w:trPr>
                  <w:tc>
                    <w:tcPr>
                      <w:tcW w:w="737" w:type="dxa"/>
                      <w:shd w:val="clear" w:color="auto" w:fill="auto"/>
                    </w:tcPr>
                    <w:p w:rsidR="00281437" w:rsidRDefault="00281437">
                      <w:pPr>
                        <w:spacing w:line="240" w:lineRule="auto"/>
                      </w:pPr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>
                            <wp:extent cx="466357" cy="1608455"/>
                            <wp:effectExtent l="1905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holder_Logo.png"/>
                                    <pic:cNvPicPr/>
                                  </pic:nvPicPr>
                                  <pic:blipFill>
                                    <a:blip r:embed="rId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66357" cy="16084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5263" w:type="dxa"/>
                      <w:shd w:val="clear" w:color="auto" w:fill="auto"/>
                    </w:tcPr>
                    <w:p w:rsidR="00281437" w:rsidRDefault="00281437">
                      <w:pPr>
                        <w:spacing w:line="240" w:lineRule="auto"/>
                      </w:pPr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>
                            <wp:extent cx="2423810" cy="1654810"/>
                            <wp:effectExtent l="1905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holder_Department.png"/>
                                    <pic:cNvPicPr/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23810" cy="16548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</w:tbl>
              <w:p w:rsidR="00281437" w:rsidRDefault="00281437"/>
            </w:txbxContent>
          </v:textbox>
          <w10:wrap anchory="page"/>
        </v:shape>
      </w:pict>
    </w:r>
  </w:p>
  <w:tbl>
    <w:tblPr>
      <w:tblW w:w="7520" w:type="dxa"/>
      <w:tblLayout w:type="fixed"/>
      <w:tblCellMar>
        <w:left w:w="0" w:type="dxa"/>
        <w:right w:w="0" w:type="dxa"/>
      </w:tblCellMar>
      <w:tblLook w:val="0000"/>
    </w:tblPr>
    <w:tblGrid>
      <w:gridCol w:w="742"/>
      <w:gridCol w:w="6778"/>
    </w:tblGrid>
    <w:tr w:rsidR="00281437" w:rsidRPr="00C8655C">
      <w:trPr>
        <w:trHeight w:val="400"/>
      </w:trPr>
      <w:tc>
        <w:tcPr>
          <w:tcW w:w="7520" w:type="dxa"/>
          <w:gridSpan w:val="2"/>
          <w:shd w:val="clear" w:color="auto" w:fill="auto"/>
        </w:tcPr>
        <w:p w:rsidR="00281437" w:rsidRDefault="00281437">
          <w:pPr>
            <w:pStyle w:val="Huisstijl-Retouradres"/>
          </w:pPr>
          <w:r w:rsidRPr="00B96746">
            <w:t>&gt; Retouradres</w:t>
          </w:r>
          <w:r>
            <w:t> </w:t>
          </w:r>
          <w:r w:rsidRPr="00B96746">
            <w:t>Postbus 20201</w:t>
          </w:r>
          <w:r>
            <w:t>  </w:t>
          </w:r>
          <w:r w:rsidRPr="00B96746">
            <w:t>2500 EE  Den Haag</w:t>
          </w:r>
          <w:r>
            <w:t>  </w:t>
          </w:r>
        </w:p>
      </w:tc>
    </w:tr>
    <w:tr w:rsidR="00281437">
      <w:trPr>
        <w:cantSplit/>
        <w:trHeight w:hRule="exact" w:val="2440"/>
      </w:trPr>
      <w:tc>
        <w:tcPr>
          <w:tcW w:w="7520" w:type="dxa"/>
          <w:gridSpan w:val="2"/>
          <w:shd w:val="clear" w:color="auto" w:fill="auto"/>
        </w:tcPr>
        <w:p w:rsidR="00281437" w:rsidRDefault="00763F4E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281437">
            <w:instrText xml:space="preserve"> DOCPROPERTY  Rubricering  \* MERGEFORMAT </w:instrText>
          </w:r>
          <w:r>
            <w:fldChar w:fldCharType="end"/>
          </w:r>
        </w:p>
        <w:p w:rsidR="00112E20" w:rsidRDefault="00112E20" w:rsidP="00112E20">
          <w:pPr>
            <w:pStyle w:val="Huisstijl-NAW"/>
            <w:rPr>
              <w:noProof w:val="0"/>
            </w:rPr>
          </w:pPr>
          <w:r>
            <w:rPr>
              <w:noProof w:val="0"/>
            </w:rPr>
            <w:t>De voorzitter van de Tweede Kamer der Staten-Generaal</w:t>
          </w:r>
        </w:p>
        <w:p w:rsidR="00112E20" w:rsidRDefault="00112E20" w:rsidP="00112E20">
          <w:pPr>
            <w:pStyle w:val="Huisstijl-NAW"/>
            <w:rPr>
              <w:noProof w:val="0"/>
            </w:rPr>
          </w:pPr>
          <w:r>
            <w:rPr>
              <w:noProof w:val="0"/>
            </w:rPr>
            <w:t>Postbus 20018</w:t>
          </w:r>
        </w:p>
        <w:p w:rsidR="00281437" w:rsidRDefault="00112E20" w:rsidP="00112E20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t>2500 EA  's GRAVENHAGE</w:t>
          </w:r>
        </w:p>
      </w:tc>
    </w:tr>
    <w:tr w:rsidR="00281437">
      <w:trPr>
        <w:trHeight w:hRule="exact" w:val="400"/>
      </w:trPr>
      <w:tc>
        <w:tcPr>
          <w:tcW w:w="7520" w:type="dxa"/>
          <w:gridSpan w:val="2"/>
          <w:shd w:val="clear" w:color="auto" w:fill="auto"/>
        </w:tcPr>
        <w:p w:rsidR="00281437" w:rsidRDefault="00281437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281437">
      <w:trPr>
        <w:trHeight w:val="240"/>
      </w:trPr>
      <w:tc>
        <w:tcPr>
          <w:tcW w:w="742" w:type="dxa"/>
          <w:shd w:val="clear" w:color="auto" w:fill="auto"/>
        </w:tcPr>
        <w:p w:rsidR="00281437" w:rsidRDefault="00281437">
          <w:pPr>
            <w:pStyle w:val="Huisstijl-Datumenbetreft"/>
            <w:rPr>
              <w:rFonts w:cs="Verdana"/>
              <w:szCs w:val="18"/>
            </w:rPr>
          </w:pPr>
          <w:r>
            <w:t>Datum</w:t>
          </w:r>
        </w:p>
      </w:tc>
      <w:tc>
        <w:tcPr>
          <w:tcW w:w="6778" w:type="dxa"/>
          <w:shd w:val="clear" w:color="auto" w:fill="auto"/>
        </w:tcPr>
        <w:p w:rsidR="00281437" w:rsidRDefault="00737FA6" w:rsidP="00112E20">
          <w:pPr>
            <w:pStyle w:val="Huisstijl-Gegevens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>31 mei 2016</w:t>
          </w:r>
        </w:p>
      </w:tc>
    </w:tr>
    <w:tr w:rsidR="00281437">
      <w:trPr>
        <w:trHeight w:val="240"/>
      </w:trPr>
      <w:tc>
        <w:tcPr>
          <w:tcW w:w="742" w:type="dxa"/>
          <w:shd w:val="clear" w:color="auto" w:fill="auto"/>
        </w:tcPr>
        <w:p w:rsidR="00281437" w:rsidRDefault="00281437">
          <w:pPr>
            <w:pStyle w:val="Huisstijl-Datumenbetreft"/>
            <w:rPr>
              <w:rFonts w:cs="Verdana"/>
              <w:szCs w:val="18"/>
            </w:rPr>
          </w:pPr>
          <w:r>
            <w:t>Betreft</w:t>
          </w:r>
        </w:p>
      </w:tc>
      <w:tc>
        <w:tcPr>
          <w:tcW w:w="6778" w:type="dxa"/>
          <w:shd w:val="clear" w:color="auto" w:fill="auto"/>
        </w:tcPr>
        <w:p w:rsidR="00281437" w:rsidRDefault="00763F4E" w:rsidP="0066747C">
          <w:pPr>
            <w:pStyle w:val="Huisstijl-Gegevens"/>
            <w:rPr>
              <w:rFonts w:cs="Verdana"/>
              <w:szCs w:val="18"/>
            </w:rPr>
          </w:pPr>
          <w:fldSimple w:instr=" DOCPROPERTY  Onderwerp  \* MERGEFORMAT ">
            <w:r w:rsidR="00D92A92">
              <w:t>Voorstel van wet tot wijziging van de Wet op de vennootschapsbelasting 1969 en enige andere wetten in verband met enkele aanpassingen inzake de fiscale eenheid (Wet aanpassing fiscale eenheid)</w:t>
            </w:r>
          </w:fldSimple>
        </w:p>
      </w:tc>
    </w:tr>
  </w:tbl>
  <w:p w:rsidR="00281437" w:rsidRDefault="00281437">
    <w:pPr>
      <w:pStyle w:val="Koptekst"/>
    </w:pPr>
  </w:p>
  <w:p w:rsidR="00281437" w:rsidRDefault="00281437">
    <w:pPr>
      <w:pStyle w:val="Koptekst"/>
    </w:pPr>
  </w:p>
  <w:p w:rsidR="00281437" w:rsidRDefault="00281437">
    <w:pPr>
      <w:pStyle w:val="Koptekst"/>
    </w:pPr>
    <w:r>
      <w:rPr>
        <w:noProof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page">
            <wp:posOffset>5926455</wp:posOffset>
          </wp:positionH>
          <wp:positionV relativeFrom="page">
            <wp:posOffset>5310505</wp:posOffset>
          </wp:positionV>
          <wp:extent cx="1148080" cy="762000"/>
          <wp:effectExtent l="0" t="0" r="0" b="0"/>
          <wp:wrapThrough wrapText="bothSides">
            <wp:wrapPolygon edited="0">
              <wp:start x="0" y="0"/>
              <wp:lineTo x="0" y="21600"/>
              <wp:lineTo x="21600" y="21600"/>
              <wp:lineTo x="21600" y="0"/>
            </wp:wrapPolygon>
          </wp:wrapThrough>
          <wp:docPr id="7" name="Afbeelding 4" descr="Placeholder_Flag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Flag.png"/>
                  <pic:cNvPicPr preferRelativeResize="0"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4808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1F4E2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5087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F3E4B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10D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7A0A5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9CEBD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1A7C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5D84B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EAD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3286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A45CDD"/>
    <w:multiLevelType w:val="hybridMultilevel"/>
    <w:tmpl w:val="121ACDC4"/>
    <w:lvl w:ilvl="0" w:tplc="77768F14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removeDateAndTime/>
  <w:attachedTemplate r:id="rId1"/>
  <w:stylePaneFormatFilter w:val="3F01"/>
  <w:defaultTabStop w:val="708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2264F"/>
    <w:rsid w:val="000045CC"/>
    <w:rsid w:val="000408C2"/>
    <w:rsid w:val="000926AD"/>
    <w:rsid w:val="000A77EB"/>
    <w:rsid w:val="000B7976"/>
    <w:rsid w:val="00112E20"/>
    <w:rsid w:val="00113AE1"/>
    <w:rsid w:val="00146DC1"/>
    <w:rsid w:val="00173723"/>
    <w:rsid w:val="00191478"/>
    <w:rsid w:val="001C0081"/>
    <w:rsid w:val="001E5CA5"/>
    <w:rsid w:val="00281437"/>
    <w:rsid w:val="00291C76"/>
    <w:rsid w:val="002B3E1A"/>
    <w:rsid w:val="002C1FC5"/>
    <w:rsid w:val="00301F8A"/>
    <w:rsid w:val="00344DE3"/>
    <w:rsid w:val="003944D9"/>
    <w:rsid w:val="003C3F6B"/>
    <w:rsid w:val="003E4CFE"/>
    <w:rsid w:val="003F3B56"/>
    <w:rsid w:val="0040714C"/>
    <w:rsid w:val="00411805"/>
    <w:rsid w:val="0042297C"/>
    <w:rsid w:val="0044204E"/>
    <w:rsid w:val="004734D1"/>
    <w:rsid w:val="004750D5"/>
    <w:rsid w:val="004845EC"/>
    <w:rsid w:val="00490602"/>
    <w:rsid w:val="004B3AB8"/>
    <w:rsid w:val="004B42A5"/>
    <w:rsid w:val="004B465B"/>
    <w:rsid w:val="004D1562"/>
    <w:rsid w:val="00537EB3"/>
    <w:rsid w:val="00561F2D"/>
    <w:rsid w:val="00574F5B"/>
    <w:rsid w:val="005D7103"/>
    <w:rsid w:val="00623000"/>
    <w:rsid w:val="00666E41"/>
    <w:rsid w:val="0066747C"/>
    <w:rsid w:val="006850FB"/>
    <w:rsid w:val="006A12AB"/>
    <w:rsid w:val="006C6495"/>
    <w:rsid w:val="00735BDB"/>
    <w:rsid w:val="00737FA6"/>
    <w:rsid w:val="00763F4E"/>
    <w:rsid w:val="007B1E42"/>
    <w:rsid w:val="00820C8E"/>
    <w:rsid w:val="008420D1"/>
    <w:rsid w:val="008456F2"/>
    <w:rsid w:val="008D0701"/>
    <w:rsid w:val="00900965"/>
    <w:rsid w:val="00911C9F"/>
    <w:rsid w:val="00915F34"/>
    <w:rsid w:val="00937CAC"/>
    <w:rsid w:val="00942483"/>
    <w:rsid w:val="0094427D"/>
    <w:rsid w:val="0094716C"/>
    <w:rsid w:val="0097076F"/>
    <w:rsid w:val="00984390"/>
    <w:rsid w:val="009A40B5"/>
    <w:rsid w:val="009A6940"/>
    <w:rsid w:val="009A7721"/>
    <w:rsid w:val="009C2999"/>
    <w:rsid w:val="009D7BC1"/>
    <w:rsid w:val="009E32A5"/>
    <w:rsid w:val="00A92077"/>
    <w:rsid w:val="00A92FD5"/>
    <w:rsid w:val="00AB334C"/>
    <w:rsid w:val="00AB3EF9"/>
    <w:rsid w:val="00AE70BA"/>
    <w:rsid w:val="00B73400"/>
    <w:rsid w:val="00B81E7B"/>
    <w:rsid w:val="00B91488"/>
    <w:rsid w:val="00B96746"/>
    <w:rsid w:val="00BE3F1B"/>
    <w:rsid w:val="00C251AB"/>
    <w:rsid w:val="00C40256"/>
    <w:rsid w:val="00C8655C"/>
    <w:rsid w:val="00C90F2C"/>
    <w:rsid w:val="00C950E8"/>
    <w:rsid w:val="00CE30CF"/>
    <w:rsid w:val="00CE728B"/>
    <w:rsid w:val="00D217EE"/>
    <w:rsid w:val="00D459E5"/>
    <w:rsid w:val="00D5650A"/>
    <w:rsid w:val="00D67849"/>
    <w:rsid w:val="00D67D6E"/>
    <w:rsid w:val="00D92A92"/>
    <w:rsid w:val="00E05A5B"/>
    <w:rsid w:val="00E64E43"/>
    <w:rsid w:val="00E81A4D"/>
    <w:rsid w:val="00EE4324"/>
    <w:rsid w:val="00EE6B63"/>
    <w:rsid w:val="00EF0CAA"/>
    <w:rsid w:val="00F0513E"/>
    <w:rsid w:val="00F2264F"/>
    <w:rsid w:val="00F249CF"/>
    <w:rsid w:val="00F42B36"/>
    <w:rsid w:val="00F875B1"/>
    <w:rsid w:val="00F93787"/>
    <w:rsid w:val="00FD21B8"/>
    <w:rsid w:val="00FE7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D070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Kop1">
    <w:name w:val="heading 1"/>
    <w:basedOn w:val="Standaard"/>
    <w:next w:val="Standaard"/>
    <w:qFormat/>
    <w:rsid w:val="00911C9F"/>
    <w:pPr>
      <w:keepNext/>
      <w:spacing w:before="240" w:after="60" w:line="240" w:lineRule="atLeast"/>
      <w:outlineLvl w:val="0"/>
    </w:pPr>
    <w:rPr>
      <w:rFonts w:ascii="Verdana" w:eastAsia="Times New Roman" w:hAnsi="Verdana" w:cs="Arial"/>
      <w:b/>
      <w:bCs/>
      <w:kern w:val="32"/>
      <w:sz w:val="32"/>
      <w:szCs w:val="32"/>
      <w:lang w:eastAsia="nl-NL"/>
    </w:rPr>
  </w:style>
  <w:style w:type="paragraph" w:styleId="Kop2">
    <w:name w:val="heading 2"/>
    <w:basedOn w:val="Standaard"/>
    <w:next w:val="Standaard"/>
    <w:qFormat/>
    <w:rsid w:val="00911C9F"/>
    <w:pPr>
      <w:keepNext/>
      <w:spacing w:before="240" w:after="60" w:line="240" w:lineRule="atLeast"/>
      <w:outlineLvl w:val="1"/>
    </w:pPr>
    <w:rPr>
      <w:rFonts w:ascii="Verdana" w:eastAsia="Times New Roman" w:hAnsi="Verdana" w:cs="Arial"/>
      <w:b/>
      <w:bCs/>
      <w:i/>
      <w:iCs/>
      <w:sz w:val="28"/>
      <w:szCs w:val="28"/>
      <w:lang w:eastAsia="nl-NL"/>
    </w:rPr>
  </w:style>
  <w:style w:type="paragraph" w:styleId="Kop3">
    <w:name w:val="heading 3"/>
    <w:basedOn w:val="Standaard"/>
    <w:next w:val="Standaard"/>
    <w:qFormat/>
    <w:rsid w:val="00911C9F"/>
    <w:pPr>
      <w:keepNext/>
      <w:spacing w:before="240" w:after="60" w:line="240" w:lineRule="atLeast"/>
      <w:outlineLvl w:val="2"/>
    </w:pPr>
    <w:rPr>
      <w:rFonts w:ascii="Verdana" w:eastAsia="Times New Roman" w:hAnsi="Verdana" w:cs="Arial"/>
      <w:b/>
      <w:bCs/>
      <w:sz w:val="26"/>
      <w:szCs w:val="2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uisstijl-Rubricering">
    <w:name w:val="Huisstijl - Rubricering"/>
    <w:basedOn w:val="Standaard"/>
    <w:next w:val="Standaard"/>
    <w:rsid w:val="00911C9F"/>
    <w:pPr>
      <w:widowControl w:val="0"/>
      <w:suppressAutoHyphens/>
      <w:autoSpaceDN w:val="0"/>
      <w:spacing w:after="0" w:line="180" w:lineRule="exact"/>
      <w:textAlignment w:val="baseline"/>
    </w:pPr>
    <w:rPr>
      <w:rFonts w:ascii="Verdana" w:eastAsia="DejaVu Sans" w:hAnsi="Verdana" w:cs="Lohit Hindi"/>
      <w:b/>
      <w:smallCaps/>
      <w:kern w:val="3"/>
      <w:sz w:val="13"/>
      <w:szCs w:val="24"/>
      <w:lang w:eastAsia="zh-CN" w:bidi="hi-IN"/>
    </w:rPr>
  </w:style>
  <w:style w:type="character" w:styleId="Hyperlink">
    <w:name w:val="Hyperlink"/>
    <w:basedOn w:val="Standaardalinea-lettertype"/>
    <w:rsid w:val="00911C9F"/>
    <w:rPr>
      <w:color w:val="0000FF"/>
      <w:u w:val="single"/>
    </w:rPr>
  </w:style>
  <w:style w:type="paragraph" w:styleId="Koptekst">
    <w:name w:val="header"/>
    <w:basedOn w:val="Standaard"/>
    <w:rsid w:val="00911C9F"/>
    <w:pPr>
      <w:tabs>
        <w:tab w:val="center" w:pos="4536"/>
        <w:tab w:val="right" w:pos="9072"/>
      </w:tabs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Lijstopsomteken">
    <w:name w:val="List Bullet"/>
    <w:basedOn w:val="Standaard"/>
    <w:rsid w:val="00911C9F"/>
    <w:pPr>
      <w:numPr>
        <w:numId w:val="2"/>
      </w:numPr>
      <w:spacing w:after="0" w:line="240" w:lineRule="atLeast"/>
    </w:pPr>
    <w:rPr>
      <w:rFonts w:ascii="Verdana" w:eastAsia="Times New Roman" w:hAnsi="Verdana" w:cs="Times New Roman"/>
      <w:noProof/>
      <w:sz w:val="18"/>
      <w:szCs w:val="24"/>
      <w:lang w:eastAsia="nl-NL"/>
    </w:rPr>
  </w:style>
  <w:style w:type="paragraph" w:styleId="Lijstopsomteken2">
    <w:name w:val="List Bullet 2"/>
    <w:basedOn w:val="Standaard"/>
    <w:rsid w:val="00911C9F"/>
    <w:pPr>
      <w:numPr>
        <w:numId w:val="4"/>
      </w:numPr>
      <w:tabs>
        <w:tab w:val="left" w:pos="454"/>
      </w:tabs>
      <w:spacing w:after="0" w:line="240" w:lineRule="atLeast"/>
    </w:pPr>
    <w:rPr>
      <w:rFonts w:ascii="Verdana" w:eastAsia="Times New Roman" w:hAnsi="Verdana" w:cs="Times New Roman"/>
      <w:noProof/>
      <w:sz w:val="18"/>
      <w:szCs w:val="24"/>
      <w:lang w:eastAsia="nl-NL"/>
    </w:rPr>
  </w:style>
  <w:style w:type="table" w:styleId="Tabelraster">
    <w:name w:val="Table Grid"/>
    <w:basedOn w:val="Standaardtabel"/>
    <w:rsid w:val="00911C9F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Standaard"/>
    <w:rsid w:val="00911C9F"/>
    <w:pPr>
      <w:tabs>
        <w:tab w:val="center" w:pos="4536"/>
        <w:tab w:val="right" w:pos="9072"/>
      </w:tabs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Voetnoottekst">
    <w:name w:val="footnote text"/>
    <w:basedOn w:val="Standaard"/>
    <w:rsid w:val="00911C9F"/>
    <w:pPr>
      <w:spacing w:after="0" w:line="180" w:lineRule="atLeast"/>
    </w:pPr>
    <w:rPr>
      <w:rFonts w:ascii="Verdana" w:eastAsia="Times New Roman" w:hAnsi="Verdana" w:cs="Times New Roman"/>
      <w:sz w:val="13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1C9F"/>
    <w:pPr>
      <w:spacing w:after="0" w:line="240" w:lineRule="auto"/>
    </w:pPr>
    <w:rPr>
      <w:rFonts w:ascii="Tahoma" w:eastAsia="Times New Roman" w:hAnsi="Tahoma" w:cs="Tahoma"/>
      <w:sz w:val="16"/>
      <w:szCs w:val="16"/>
      <w:lang w:eastAsia="nl-NL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1C9F"/>
    <w:rPr>
      <w:rFonts w:ascii="Tahoma" w:hAnsi="Tahoma" w:cs="Tahoma"/>
      <w:sz w:val="16"/>
      <w:szCs w:val="16"/>
    </w:rPr>
  </w:style>
  <w:style w:type="paragraph" w:customStyle="1" w:styleId="Huisstijl-Retouradres">
    <w:name w:val="Huisstijl - Retouradres"/>
    <w:basedOn w:val="Standaard"/>
    <w:next w:val="Standaard"/>
    <w:rsid w:val="00911C9F"/>
    <w:pPr>
      <w:widowControl w:val="0"/>
      <w:suppressAutoHyphens/>
      <w:autoSpaceDN w:val="0"/>
      <w:spacing w:after="283" w:line="180" w:lineRule="exact"/>
      <w:textAlignment w:val="baseline"/>
    </w:pPr>
    <w:rPr>
      <w:rFonts w:ascii="Verdana" w:eastAsia="DejaVu Sans" w:hAnsi="Verdana" w:cs="Lohit Hindi"/>
      <w:kern w:val="3"/>
      <w:sz w:val="13"/>
      <w:szCs w:val="24"/>
      <w:lang w:eastAsia="zh-CN" w:bidi="hi-IN"/>
    </w:rPr>
  </w:style>
  <w:style w:type="paragraph" w:customStyle="1" w:styleId="Huisstijl-Afzendgegevenskop">
    <w:name w:val="Huisstijl - Afzendgegevens kop"/>
    <w:basedOn w:val="Standaard"/>
    <w:rsid w:val="00911C9F"/>
    <w:pPr>
      <w:widowControl w:val="0"/>
      <w:suppressAutoHyphens/>
      <w:autoSpaceDN w:val="0"/>
      <w:spacing w:after="0" w:line="180" w:lineRule="exact"/>
      <w:textAlignment w:val="baseline"/>
    </w:pPr>
    <w:rPr>
      <w:rFonts w:ascii="Verdana" w:eastAsia="DejaVu Sans" w:hAnsi="Verdana" w:cs="Lohit Hindi"/>
      <w:b/>
      <w:kern w:val="3"/>
      <w:sz w:val="13"/>
      <w:szCs w:val="24"/>
      <w:lang w:eastAsia="zh-CN" w:bidi="hi-IN"/>
    </w:rPr>
  </w:style>
  <w:style w:type="paragraph" w:customStyle="1" w:styleId="Huisstijl-Afzendgegevens">
    <w:name w:val="Huisstijl - Afzendgegevens"/>
    <w:basedOn w:val="Standaard"/>
    <w:rsid w:val="00911C9F"/>
    <w:pPr>
      <w:widowControl w:val="0"/>
      <w:tabs>
        <w:tab w:val="left" w:pos="170"/>
      </w:tabs>
      <w:suppressAutoHyphens/>
      <w:autoSpaceDN w:val="0"/>
      <w:spacing w:after="0" w:line="180" w:lineRule="exact"/>
      <w:textAlignment w:val="baseline"/>
    </w:pPr>
    <w:rPr>
      <w:rFonts w:ascii="Verdana" w:eastAsia="DejaVu Sans" w:hAnsi="Verdana" w:cs="Lohit Hindi"/>
      <w:kern w:val="3"/>
      <w:sz w:val="13"/>
      <w:szCs w:val="24"/>
      <w:lang w:eastAsia="zh-CN" w:bidi="hi-IN"/>
    </w:rPr>
  </w:style>
  <w:style w:type="paragraph" w:customStyle="1" w:styleId="Huisstijl-AfzendgegevensW1">
    <w:name w:val="Huisstijl - Afzendgegevens W1"/>
    <w:basedOn w:val="Huisstijl-Afzendgegevens"/>
    <w:rsid w:val="00911C9F"/>
    <w:pPr>
      <w:spacing w:before="90"/>
    </w:pPr>
  </w:style>
  <w:style w:type="paragraph" w:customStyle="1" w:styleId="Huisstijl-ReferentiegegevenskopW1">
    <w:name w:val="Huisstijl - Referentiegegevens kop W1"/>
    <w:basedOn w:val="Standaard"/>
    <w:next w:val="Huisstijl-Referentiegegevens"/>
    <w:rsid w:val="00911C9F"/>
    <w:pPr>
      <w:widowControl w:val="0"/>
      <w:suppressAutoHyphens/>
      <w:autoSpaceDN w:val="0"/>
      <w:spacing w:before="90" w:after="0" w:line="180" w:lineRule="exact"/>
      <w:textAlignment w:val="baseline"/>
    </w:pPr>
    <w:rPr>
      <w:rFonts w:ascii="Verdana" w:eastAsia="DejaVu Sans" w:hAnsi="Verdana" w:cs="Lohit Hindi"/>
      <w:b/>
      <w:kern w:val="3"/>
      <w:sz w:val="13"/>
      <w:szCs w:val="24"/>
      <w:lang w:eastAsia="zh-CN" w:bidi="hi-IN"/>
    </w:rPr>
  </w:style>
  <w:style w:type="paragraph" w:customStyle="1" w:styleId="Huisstijl-Referentiegegevens">
    <w:name w:val="Huisstijl - Referentiegegevens"/>
    <w:basedOn w:val="Standaard"/>
    <w:rsid w:val="00911C9F"/>
    <w:pPr>
      <w:widowControl w:val="0"/>
      <w:suppressAutoHyphens/>
      <w:autoSpaceDN w:val="0"/>
      <w:spacing w:after="0" w:line="180" w:lineRule="exact"/>
      <w:textAlignment w:val="baseline"/>
    </w:pPr>
    <w:rPr>
      <w:rFonts w:ascii="Verdana" w:eastAsia="DejaVu Sans" w:hAnsi="Verdana" w:cs="Lohit Hindi"/>
      <w:kern w:val="3"/>
      <w:sz w:val="13"/>
      <w:szCs w:val="24"/>
      <w:lang w:eastAsia="zh-CN" w:bidi="hi-IN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911C9F"/>
    <w:pPr>
      <w:widowControl w:val="0"/>
      <w:suppressAutoHyphens/>
      <w:autoSpaceDN w:val="0"/>
      <w:spacing w:before="270" w:after="0" w:line="180" w:lineRule="exact"/>
      <w:textAlignment w:val="baseline"/>
    </w:pPr>
    <w:rPr>
      <w:rFonts w:ascii="Verdana" w:eastAsia="DejaVu Sans" w:hAnsi="Verdana" w:cs="Lohit Hindi"/>
      <w:b/>
      <w:kern w:val="3"/>
      <w:sz w:val="13"/>
      <w:szCs w:val="24"/>
      <w:lang w:eastAsia="zh-CN" w:bidi="hi-IN"/>
    </w:rPr>
  </w:style>
  <w:style w:type="paragraph" w:customStyle="1" w:styleId="Huisstijl-AfzendgegevenskopW1">
    <w:name w:val="Huisstijl - Afzendgegevens kop W1"/>
    <w:basedOn w:val="Huisstijl-Afzendgegevenskop"/>
    <w:qFormat/>
    <w:rsid w:val="00911C9F"/>
    <w:pPr>
      <w:spacing w:before="90"/>
    </w:pPr>
  </w:style>
  <w:style w:type="paragraph" w:customStyle="1" w:styleId="Huisstijl-Paginanummer">
    <w:name w:val="Huisstijl - Paginanummer"/>
    <w:basedOn w:val="Standaard"/>
    <w:rsid w:val="00911C9F"/>
    <w:pPr>
      <w:widowControl w:val="0"/>
      <w:suppressAutoHyphens/>
      <w:autoSpaceDN w:val="0"/>
      <w:spacing w:after="0" w:line="240" w:lineRule="auto"/>
      <w:textAlignment w:val="baseline"/>
    </w:pPr>
    <w:rPr>
      <w:rFonts w:ascii="Verdana" w:eastAsia="DejaVu Sans" w:hAnsi="Verdana" w:cs="Lohit Hindi"/>
      <w:kern w:val="3"/>
      <w:sz w:val="13"/>
      <w:szCs w:val="24"/>
      <w:lang w:eastAsia="zh-CN" w:bidi="hi-IN"/>
    </w:rPr>
  </w:style>
  <w:style w:type="paragraph" w:customStyle="1" w:styleId="Huisstijl-Datumenbetreft">
    <w:name w:val="Huisstijl - Datum en betreft"/>
    <w:basedOn w:val="Standaard"/>
    <w:rsid w:val="00911C9F"/>
    <w:pPr>
      <w:widowControl w:val="0"/>
      <w:tabs>
        <w:tab w:val="left" w:pos="1117"/>
      </w:tabs>
      <w:suppressAutoHyphens/>
      <w:autoSpaceDN w:val="0"/>
      <w:spacing w:after="0" w:line="240" w:lineRule="exact"/>
      <w:textAlignment w:val="baseline"/>
    </w:pPr>
    <w:rPr>
      <w:rFonts w:ascii="Verdana" w:eastAsia="DejaVu Sans" w:hAnsi="Verdana" w:cs="Lohit Hindi"/>
      <w:kern w:val="3"/>
      <w:sz w:val="18"/>
      <w:szCs w:val="24"/>
      <w:lang w:eastAsia="zh-CN" w:bidi="hi-IN"/>
    </w:rPr>
  </w:style>
  <w:style w:type="paragraph" w:customStyle="1" w:styleId="Huisstijl-Gegevenskop">
    <w:name w:val="Huisstijl - Gegevens kop"/>
    <w:basedOn w:val="Standaard"/>
    <w:qFormat/>
    <w:rsid w:val="00911C9F"/>
    <w:pPr>
      <w:widowControl w:val="0"/>
      <w:suppressAutoHyphens/>
      <w:autoSpaceDN w:val="0"/>
      <w:spacing w:after="0" w:line="240" w:lineRule="exact"/>
      <w:textAlignment w:val="baseline"/>
    </w:pPr>
    <w:rPr>
      <w:rFonts w:ascii="Verdana" w:eastAsia="DejaVu Sans" w:hAnsi="Verdana" w:cs="Lohit Hindi"/>
      <w:kern w:val="3"/>
      <w:sz w:val="13"/>
      <w:szCs w:val="24"/>
      <w:lang w:eastAsia="zh-CN" w:bidi="hi-IN"/>
    </w:rPr>
  </w:style>
  <w:style w:type="paragraph" w:customStyle="1" w:styleId="Huisstijl-Gegevens">
    <w:name w:val="Huisstijl - Gegevens"/>
    <w:basedOn w:val="Huisstijl-Gegevenskop"/>
    <w:qFormat/>
    <w:rsid w:val="00911C9F"/>
    <w:rPr>
      <w:sz w:val="18"/>
    </w:rPr>
  </w:style>
  <w:style w:type="paragraph" w:customStyle="1" w:styleId="Huisstijl-Ondertekening">
    <w:name w:val="Huisstijl - Ondertekening"/>
    <w:basedOn w:val="Standaard"/>
    <w:next w:val="Standaard"/>
    <w:rsid w:val="00911C9F"/>
    <w:pPr>
      <w:widowControl w:val="0"/>
      <w:suppressAutoHyphens/>
      <w:autoSpaceDN w:val="0"/>
      <w:spacing w:before="240" w:after="0" w:line="240" w:lineRule="exact"/>
      <w:textAlignment w:val="baseline"/>
    </w:pPr>
    <w:rPr>
      <w:rFonts w:ascii="Verdana" w:eastAsia="DejaVu Sans" w:hAnsi="Verdana" w:cs="Lohit Hindi"/>
      <w:kern w:val="3"/>
      <w:sz w:val="18"/>
      <w:szCs w:val="24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rsid w:val="00911C9F"/>
    <w:pPr>
      <w:spacing w:before="0"/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911C9F"/>
    <w:rPr>
      <w:i/>
      <w:noProof/>
    </w:rPr>
  </w:style>
  <w:style w:type="paragraph" w:customStyle="1" w:styleId="Huisstijl-Slotzin">
    <w:name w:val="Huisstijl - Slotzin"/>
    <w:basedOn w:val="Standaard"/>
    <w:next w:val="Huisstijl-Ondertekening"/>
    <w:rsid w:val="00911C9F"/>
    <w:pPr>
      <w:widowControl w:val="0"/>
      <w:suppressAutoHyphens/>
      <w:autoSpaceDN w:val="0"/>
      <w:spacing w:before="240" w:after="0" w:line="240" w:lineRule="exact"/>
      <w:textAlignment w:val="baseline"/>
    </w:pPr>
    <w:rPr>
      <w:rFonts w:ascii="Verdana" w:eastAsia="DejaVu Sans" w:hAnsi="Verdana" w:cs="Lohit Hindi"/>
      <w:kern w:val="3"/>
      <w:sz w:val="18"/>
      <w:szCs w:val="24"/>
      <w:lang w:eastAsia="zh-CN" w:bidi="hi-IN"/>
    </w:rPr>
  </w:style>
  <w:style w:type="paragraph" w:customStyle="1" w:styleId="Huisstijl-Aanhef">
    <w:name w:val="Huisstijl - Aanhef"/>
    <w:basedOn w:val="Standaard"/>
    <w:next w:val="Standaard"/>
    <w:rsid w:val="00911C9F"/>
    <w:pPr>
      <w:widowControl w:val="0"/>
      <w:suppressAutoHyphens/>
      <w:autoSpaceDN w:val="0"/>
      <w:spacing w:before="100" w:after="240" w:line="240" w:lineRule="exact"/>
      <w:textAlignment w:val="baseline"/>
    </w:pPr>
    <w:rPr>
      <w:rFonts w:ascii="Verdana" w:eastAsia="DejaVu Sans" w:hAnsi="Verdana" w:cs="Lohit Hindi"/>
      <w:kern w:val="3"/>
      <w:sz w:val="18"/>
      <w:szCs w:val="24"/>
      <w:lang w:eastAsia="zh-CN" w:bidi="hi-IN"/>
    </w:rPr>
  </w:style>
  <w:style w:type="paragraph" w:customStyle="1" w:styleId="Huisstijl-Gegeven">
    <w:name w:val="Huisstijl-Gegeven"/>
    <w:basedOn w:val="Standaard"/>
    <w:link w:val="Huisstijl-GegevenCharChar"/>
    <w:rsid w:val="008D0701"/>
    <w:pPr>
      <w:spacing w:after="92" w:line="180" w:lineRule="exact"/>
    </w:pPr>
    <w:rPr>
      <w:rFonts w:ascii="Verdana" w:eastAsia="Times New Roman" w:hAnsi="Verdana" w:cs="Times New Roman"/>
      <w:noProof/>
      <w:sz w:val="13"/>
      <w:szCs w:val="24"/>
      <w:lang w:eastAsia="nl-NL"/>
    </w:rPr>
  </w:style>
  <w:style w:type="character" w:customStyle="1" w:styleId="Huisstijl-GegevenCharChar">
    <w:name w:val="Huisstijl-Gegeven Char Char"/>
    <w:basedOn w:val="Standaardalinea-lettertype"/>
    <w:link w:val="Huisstijl-Gegeven"/>
    <w:rsid w:val="008D0701"/>
    <w:rPr>
      <w:rFonts w:ascii="Verdana" w:hAnsi="Verdana"/>
      <w:noProof/>
      <w:sz w:val="13"/>
      <w:szCs w:val="24"/>
    </w:rPr>
  </w:style>
  <w:style w:type="paragraph" w:customStyle="1" w:styleId="Groetregel">
    <w:name w:val="Groetregel"/>
    <w:basedOn w:val="Aanhef"/>
    <w:rsid w:val="008D0701"/>
    <w:pPr>
      <w:widowControl w:val="0"/>
      <w:suppressAutoHyphens/>
      <w:spacing w:before="240" w:after="120" w:line="36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Aanhef">
    <w:name w:val="Salutation"/>
    <w:basedOn w:val="Standaard"/>
    <w:next w:val="Standaard"/>
    <w:link w:val="AanhefChar"/>
    <w:uiPriority w:val="99"/>
    <w:semiHidden/>
    <w:unhideWhenUsed/>
    <w:rsid w:val="008D0701"/>
  </w:style>
  <w:style w:type="character" w:customStyle="1" w:styleId="AanhefChar">
    <w:name w:val="Aanhef Char"/>
    <w:basedOn w:val="Standaardalinea-lettertype"/>
    <w:link w:val="Aanhef"/>
    <w:uiPriority w:val="99"/>
    <w:semiHidden/>
    <w:rsid w:val="008D070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B91488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91488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91488"/>
    <w:rPr>
      <w:rFonts w:asciiTheme="minorHAnsi" w:eastAsiaTheme="minorHAnsi" w:hAnsiTheme="minorHAnsi" w:cstheme="minorBidi"/>
      <w:lang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9148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91488"/>
    <w:rPr>
      <w:b/>
      <w:bCs/>
    </w:rPr>
  </w:style>
  <w:style w:type="paragraph" w:customStyle="1" w:styleId="Huisstijl-NAW">
    <w:name w:val="Huisstijl-NAW"/>
    <w:basedOn w:val="Standaard"/>
    <w:rsid w:val="00112E20"/>
    <w:pPr>
      <w:adjustRightInd w:val="0"/>
      <w:spacing w:after="0" w:line="240" w:lineRule="atLeast"/>
    </w:pPr>
    <w:rPr>
      <w:rFonts w:ascii="Verdana" w:eastAsia="Times New Roman" w:hAnsi="Verdana" w:cs="Verdana"/>
      <w:noProof/>
      <w:sz w:val="18"/>
      <w:szCs w:val="18"/>
      <w:lang w:eastAsia="nl-NL"/>
    </w:rPr>
  </w:style>
  <w:style w:type="paragraph" w:customStyle="1" w:styleId="Huisstijl-Kopje">
    <w:name w:val="Huisstijl-Kopje"/>
    <w:basedOn w:val="Huisstijl-Gegeven"/>
    <w:rsid w:val="0094427D"/>
    <w:pPr>
      <w:spacing w:after="0"/>
    </w:pPr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header" Target="header2.xml" Id="rId9" 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IJPERS_C\AppData\Local\Microsoft\Windows\Temporary%20Internet%20Files\Content.IE5\N27H3GM5\DocGen_Brief_nl_N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36</ap:Words>
  <ap:Characters>216</ap:Characters>
  <ap:DocSecurity>0</ap:DocSecurity>
  <ap:Lines>1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251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2016-05-25T12:44:00.0000000Z</lastPrinted>
  <dcterms:created xsi:type="dcterms:W3CDTF">2016-05-31T14:01:00.0000000Z</dcterms:created>
  <dcterms:modified xsi:type="dcterms:W3CDTF">2016-05-31T14:01:00.0000000Z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Voorstel van wet tot wijziging van de Wet op de vennootschapsbelasting 1969 en enige andere wetten in verband met enkele aanpassingen inzake de fiscale eenheid (Wet aanpassing fiscale eenheid)</vt:lpwstr>
  </property>
  <property fmtid="{D5CDD505-2E9C-101B-9397-08002B2CF9AE}" pid="4" name="Datum">
    <vt:lpwstr/>
  </property>
  <property fmtid="{D5CDD505-2E9C-101B-9397-08002B2CF9AE}" pid="5" name="Kenmerk">
    <vt:lpwstr/>
  </property>
  <property fmtid="{D5CDD505-2E9C-101B-9397-08002B2CF9AE}" pid="6" name="UwKenmerk">
    <vt:lpwstr/>
  </property>
  <property fmtid="{D5CDD505-2E9C-101B-9397-08002B2CF9AE}" pid="7" name="Aan">
    <vt:lpwstr/>
  </property>
  <property fmtid="{D5CDD505-2E9C-101B-9397-08002B2CF9AE}" pid="8" name="Rubricering">
    <vt:lpwstr/>
  </property>
  <property fmtid="{D5CDD505-2E9C-101B-9397-08002B2CF9AE}" pid="9" name="ContentTypeId">
    <vt:lpwstr>0x0101007A475ED0F673FC4B9E7A93C3BCBA9364</vt:lpwstr>
  </property>
</Properties>
</file>