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37FE1" w:rsidR="00C37FE1" w:rsidP="00C37FE1" w:rsidRDefault="00D122D5" w14:paraId="18D6A2E1" w14:textId="77777777">
      <w:bookmarkStart w:name="bm_txtAanhef" w:id="0"/>
      <w:bookmarkStart w:name="bm_start" w:id="1"/>
      <w:r>
        <w:t xml:space="preserve"> </w:t>
      </w:r>
      <w:bookmarkEnd w:id="0"/>
      <w:bookmarkEnd w:id="1"/>
    </w:p>
    <w:p w:rsidR="006B10EA" w:rsidP="00C37FE1" w:rsidRDefault="006B10EA" w14:paraId="7D333F97" w14:textId="77777777">
      <w:r>
        <w:t>Geachte Voorzitter,</w:t>
      </w:r>
    </w:p>
    <w:p w:rsidR="006B10EA" w:rsidP="00C37FE1" w:rsidRDefault="006B10EA" w14:paraId="321B8A5A" w14:textId="77777777"/>
    <w:p w:rsidRPr="00C37FE1" w:rsidR="00C37FE1" w:rsidP="00C37FE1" w:rsidRDefault="006B10EA" w14:paraId="65977A55" w14:textId="77777777">
      <w:r>
        <w:t>Hierbij bied ik u aan, mede namens de minister-president, het verslag van de Europese Raad van 17 en 18 maart 2016.</w:t>
      </w:r>
      <w:r w:rsidR="002D4824">
        <w:t xml:space="preserve"> </w:t>
      </w:r>
    </w:p>
    <w:p w:rsidR="00A5607E" w:rsidP="00C37FE1" w:rsidRDefault="00A5607E" w14:paraId="543F58B6" w14:textId="77777777">
      <w:bookmarkStart w:name="bm_txtend" w:id="2"/>
    </w:p>
    <w:p w:rsidR="00A5607E" w:rsidP="00A5607E" w:rsidRDefault="00A5607E" w14:paraId="70DC9C3F" w14:textId="77777777">
      <w:r>
        <w:t xml:space="preserve">Bij dit verslag treft u tevens aan de kabinetsappreciatie van twee Mededelingen van de Commissie </w:t>
      </w:r>
      <w:proofErr w:type="gramStart"/>
      <w:r>
        <w:t>inzake</w:t>
      </w:r>
      <w:proofErr w:type="gramEnd"/>
      <w:r>
        <w:t xml:space="preserve"> de uitwerking van het EU-Turkije akkoord en de stand van zaken m.b.t. de eerder genomen besluiten tot herplaatsing en hervestiging. Beide mededelingen houden nauw verband met </w:t>
      </w:r>
      <w:proofErr w:type="gramStart"/>
      <w:r>
        <w:t>hetgeen</w:t>
      </w:r>
      <w:proofErr w:type="gramEnd"/>
      <w:r>
        <w:t xml:space="preserve"> op de Europese Raad is overeengekomen. </w:t>
      </w:r>
    </w:p>
    <w:p w:rsidR="00C37FE1" w:rsidP="00C37FE1" w:rsidRDefault="006B10EA" w14:paraId="7F3CEE56" w14:textId="1C0315E4">
      <w:r>
        <w:br/>
      </w:r>
      <w:bookmarkEnd w:id="2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6B10EA" w14:paraId="4F33E645" w14:textId="77777777">
        <w:tc>
          <w:tcPr>
            <w:tcW w:w="4500" w:type="pct"/>
          </w:tcPr>
          <w:p w:rsidRPr="00C37FE1" w:rsidR="002F6C89" w:rsidP="002F6C89" w:rsidRDefault="006B10EA" w14:paraId="5F9042D1" w14:textId="77777777">
            <w:bookmarkStart w:name="bm_groet" w:id="3"/>
            <w:r>
              <w:t>De Minister van Buitenlandse Zaken,</w:t>
            </w:r>
            <w:bookmarkEnd w:id="3"/>
          </w:p>
        </w:tc>
        <w:tc>
          <w:tcPr>
            <w:tcW w:w="2500" w:type="pct"/>
          </w:tcPr>
          <w:p w:rsidRPr="00C37FE1" w:rsidR="002F6C89" w:rsidP="002F6C89" w:rsidRDefault="006B10EA" w14:paraId="3C602338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4B0BDA" w:rsidTr="006B10EA" w14:paraId="659E5BFF" w14:textId="77777777">
        <w:tc>
          <w:tcPr>
            <w:tcW w:w="4500" w:type="pct"/>
          </w:tcPr>
          <w:p w:rsidR="006B10EA" w:rsidP="002F6C89" w:rsidRDefault="006B10EA" w14:paraId="1515D77C" w14:textId="77777777">
            <w:bookmarkStart w:name="bm_groet1" w:id="5"/>
          </w:p>
          <w:p w:rsidR="006B10EA" w:rsidP="002F6C89" w:rsidRDefault="006B10EA" w14:paraId="01F8718A" w14:textId="77777777"/>
          <w:p w:rsidR="006B10EA" w:rsidP="002F6C89" w:rsidRDefault="006B10EA" w14:paraId="3328652B" w14:textId="77777777"/>
          <w:p w:rsidR="006B10EA" w:rsidP="002F6C89" w:rsidRDefault="006B10EA" w14:paraId="2FBDF8A4" w14:textId="77777777"/>
          <w:p w:rsidRPr="00C37FE1" w:rsidR="004B0BDA" w:rsidP="002F6C89" w:rsidRDefault="006B10EA" w14:paraId="25F88A24" w14:textId="77777777">
            <w:r>
              <w:t>Bert Koenders</w:t>
            </w:r>
            <w:bookmarkEnd w:id="5"/>
          </w:p>
        </w:tc>
        <w:tc>
          <w:tcPr>
            <w:tcW w:w="2500" w:type="pct"/>
          </w:tcPr>
          <w:p w:rsidRPr="00C37FE1" w:rsidR="004B0BDA" w:rsidP="002F6C89" w:rsidRDefault="006B10EA" w14:paraId="4AD84365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825019" w:rsidP="00D36B95" w:rsidRDefault="00C37FE1" w14:paraId="073C2B78" w14:textId="77777777">
      <w:bookmarkStart w:name="bm_antwoord" w:id="7"/>
      <w:r w:rsidRPr="00C37FE1">
        <w:t xml:space="preserve"> </w:t>
      </w:r>
      <w:bookmarkEnd w:id="7"/>
    </w:p>
    <w:sectPr w:rsidRPr="00825019" w:rsidR="00825019" w:rsidSect="00482A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42736" w14:textId="77777777" w:rsidR="00703F6A" w:rsidRDefault="00703F6A">
      <w:r>
        <w:separator/>
      </w:r>
    </w:p>
    <w:p w14:paraId="6CF11ACE" w14:textId="77777777" w:rsidR="00703F6A" w:rsidRDefault="00703F6A"/>
  </w:endnote>
  <w:endnote w:type="continuationSeparator" w:id="0">
    <w:p w14:paraId="6B642C24" w14:textId="77777777" w:rsidR="00703F6A" w:rsidRDefault="00703F6A">
      <w:r>
        <w:continuationSeparator/>
      </w:r>
    </w:p>
    <w:p w14:paraId="7CFE4D7F" w14:textId="77777777" w:rsidR="00703F6A" w:rsidRDefault="00703F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158FA" w14:textId="77777777" w:rsidR="0014093E" w:rsidRDefault="0014093E">
    <w:pPr>
      <w:pStyle w:val="Footer"/>
    </w:pPr>
  </w:p>
  <w:p w14:paraId="53CF33AE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1DD0F621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4EFE7147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124C8D2F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6B10EA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6B10EA">
              <w:t>1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7DB827CC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49A327A8" w14:textId="77777777" w:rsidR="0014093E" w:rsidRDefault="0014093E" w:rsidP="002B153C">
          <w:bookmarkStart w:id="12" w:name="bmVoettekst1"/>
        </w:p>
      </w:tc>
      <w:tc>
        <w:tcPr>
          <w:tcW w:w="2148" w:type="dxa"/>
        </w:tcPr>
        <w:p w14:paraId="13354581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6B10EA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6B10EA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6B10EA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6B10EA">
              <w:t>1</w:t>
            </w:r>
          </w:fldSimple>
        </w:p>
      </w:tc>
    </w:tr>
    <w:bookmarkEnd w:id="12"/>
  </w:tbl>
  <w:p w14:paraId="1CDBB752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78834704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2B2A2F45" w14:textId="77777777" w:rsidR="0014093E" w:rsidRDefault="0014093E" w:rsidP="00023E9A"/>
      </w:tc>
      <w:tc>
        <w:tcPr>
          <w:tcW w:w="2148" w:type="dxa"/>
        </w:tcPr>
        <w:p w14:paraId="0C642244" w14:textId="77777777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6B10EA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87418F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6B10EA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87418F">
              <w:t>1</w:t>
            </w:r>
          </w:fldSimple>
        </w:p>
      </w:tc>
    </w:tr>
  </w:tbl>
  <w:p w14:paraId="5F486D1F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7A28F9" w14:textId="77777777" w:rsidR="00703F6A" w:rsidRDefault="00703F6A">
      <w:r>
        <w:separator/>
      </w:r>
    </w:p>
    <w:p w14:paraId="0A82A736" w14:textId="77777777" w:rsidR="00703F6A" w:rsidRDefault="00703F6A"/>
  </w:footnote>
  <w:footnote w:type="continuationSeparator" w:id="0">
    <w:p w14:paraId="56136EBA" w14:textId="77777777" w:rsidR="00703F6A" w:rsidRDefault="00703F6A">
      <w:r>
        <w:continuationSeparator/>
      </w:r>
    </w:p>
    <w:p w14:paraId="428BB913" w14:textId="77777777" w:rsidR="00703F6A" w:rsidRDefault="00703F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6FBF2" w14:textId="77777777" w:rsidR="0014093E" w:rsidRDefault="0014093E">
    <w:pPr>
      <w:pStyle w:val="Header"/>
    </w:pPr>
  </w:p>
  <w:p w14:paraId="5CCC30CE" w14:textId="77777777"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E0431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61D9CC" wp14:editId="20ED248E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524A5570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3D787C6E" w14:textId="77777777" w:rsidR="0014093E" w:rsidRPr="00FB2EB1" w:rsidRDefault="006B10EA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8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14093E" w14:paraId="42006FDF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08BC7C7D" w14:textId="77777777" w:rsidR="0014093E" w:rsidRPr="00DF54D9" w:rsidRDefault="0014093E" w:rsidP="004F44C2"/>
                            </w:tc>
                          </w:tr>
                          <w:bookmarkStart w:id="10" w:name="bm_date2"/>
                          <w:bookmarkEnd w:id="10"/>
                          <w:tr w:rsidR="0014093E" w:rsidRPr="00496319" w14:paraId="7BAE4BC7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25D09B26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6B10EA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4EDCD22D" w14:textId="77777777" w:rsidR="0014093E" w:rsidRDefault="006B10EA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MinBuZa-2016.</w:t>
                                </w:r>
                                <w:bookmarkEnd w:id="11"/>
                              </w:p>
                              <w:p w14:paraId="0877EC3B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10BC21C9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89E01E8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1C68E334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524A5570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3D787C6E" w14:textId="77777777" w:rsidR="0014093E" w:rsidRPr="00FB2EB1" w:rsidRDefault="006B10EA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>
                            <w:rPr>
                              <w:b/>
                            </w:rPr>
                            <w:t>Directie Integratie Europa</w:t>
                          </w:r>
                          <w:bookmarkEnd w:id="13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14093E" w14:paraId="42006FDF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08BC7C7D" w14:textId="77777777" w:rsidR="0014093E" w:rsidRPr="00DF54D9" w:rsidRDefault="0014093E" w:rsidP="004F44C2"/>
                      </w:tc>
                    </w:tr>
                    <w:bookmarkStart w:id="15" w:name="bm_date2"/>
                    <w:bookmarkEnd w:id="15"/>
                    <w:tr w:rsidR="0014093E" w:rsidRPr="00496319" w14:paraId="7BAE4BC7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25D09B26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6B10EA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4EDCD22D" w14:textId="77777777" w:rsidR="0014093E" w:rsidRDefault="006B10EA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MinBuZa-2016.</w:t>
                          </w:r>
                          <w:bookmarkEnd w:id="16"/>
                        </w:p>
                        <w:p w14:paraId="0877EC3B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10BC21C9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689E01E8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1C68E334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7E46D2A0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4303A7BD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7E0B4393" w14:textId="77777777" w:rsidR="0014093E" w:rsidRPr="00740712" w:rsidRDefault="0014093E" w:rsidP="004F44C2"/>
  <w:p w14:paraId="112C5D8F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2094F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4A00CF7" wp14:editId="4B1E2E1B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4B260DF9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2367E669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63FF106D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46583ED" wp14:editId="0582EFD8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0DF2E446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4B260DF9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2367E669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63FF106D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46583ED" wp14:editId="0582EFD8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0DF2E446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FDB9B7F" wp14:editId="06E9413D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6B10EA" w14:paraId="1CFD9826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69F8020" w14:textId="77777777" w:rsidR="0014093E" w:rsidRPr="006B10EA" w:rsidRDefault="006B10EA" w:rsidP="00973C3C">
                                <w:pPr>
                                  <w:pStyle w:val="Huisstijl-Adres"/>
                                </w:pPr>
                                <w:bookmarkStart w:id="13" w:name="bm_txtdirectie"/>
                                <w:bookmarkStart w:id="14" w:name="bm_addressfrom"/>
                                <w:r w:rsidRPr="006B10EA"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13"/>
                                <w:r w:rsidR="0014093E" w:rsidRPr="006B10EA">
                                  <w:br/>
                                  <w:t>Bezuidenhoutseweg 67</w:t>
                                </w:r>
                                <w:r w:rsidR="0014093E" w:rsidRPr="006B10EA">
                                  <w:br/>
                                  <w:t>2594 AC Den Haag</w:t>
                                </w:r>
                                <w:r w:rsidR="0014093E" w:rsidRPr="006B10EA">
                                  <w:br/>
                                  <w:t>Postbus 20061</w:t>
                                </w:r>
                                <w:r w:rsidR="0014093E" w:rsidRPr="006B10EA">
                                  <w:br/>
                                  <w:t>Nederland</w:t>
                                </w:r>
                                <w:r w:rsidR="0014093E" w:rsidRPr="006B10EA">
                                  <w:fldChar w:fldCharType="begin"/>
                                </w:r>
                                <w:r w:rsidR="0014093E" w:rsidRPr="006B10EA">
                                  <w:instrText xml:space="preserve"> IF  </w:instrText>
                                </w:r>
                                <w:r w:rsidR="0014093E" w:rsidRPr="006B10EA">
                                  <w:fldChar w:fldCharType="begin"/>
                                </w:r>
                                <w:r w:rsidR="0014093E" w:rsidRPr="006B10EA">
                                  <w:instrText xml:space="preserve"> DOCPROPERTY "BZ_UseCountry" </w:instrText>
                                </w:r>
                                <w:r w:rsidR="0014093E" w:rsidRPr="006B10EA">
                                  <w:fldChar w:fldCharType="separate"/>
                                </w:r>
                                <w:r>
                                  <w:instrText>N</w:instrText>
                                </w:r>
                                <w:r w:rsidR="0014093E" w:rsidRPr="006B10EA">
                                  <w:fldChar w:fldCharType="end"/>
                                </w:r>
                                <w:r w:rsidR="0014093E" w:rsidRPr="006B10EA">
                                  <w:instrText>="Y" "</w:instrText>
                                </w:r>
                                <w:r w:rsidR="0014093E" w:rsidRPr="006B10EA">
                                  <w:fldChar w:fldCharType="begin"/>
                                </w:r>
                                <w:r w:rsidR="0014093E" w:rsidRPr="006B10EA">
                                  <w:instrText xml:space="preserve"> DOCPROPERTY "L_HomeCountry" </w:instrText>
                                </w:r>
                                <w:r w:rsidR="0014093E" w:rsidRPr="006B10EA">
                                  <w:fldChar w:fldCharType="separate"/>
                                </w:r>
                                <w:r w:rsidR="0014093E" w:rsidRPr="006B10EA">
                                  <w:instrText>Nederland</w:instrText>
                                </w:r>
                                <w:r w:rsidR="0014093E" w:rsidRPr="006B10EA">
                                  <w:fldChar w:fldCharType="end"/>
                                </w:r>
                                <w:r w:rsidR="0014093E" w:rsidRPr="006B10EA">
                                  <w:instrText>" ""</w:instrText>
                                </w:r>
                                <w:r w:rsidR="0014093E" w:rsidRPr="006B10EA">
                                  <w:fldChar w:fldCharType="end"/>
                                </w:r>
                                <w:r w:rsidR="0014093E" w:rsidRPr="006B10EA">
                                  <w:br/>
                                </w:r>
                                <w:r w:rsidR="00522E82" w:rsidRPr="006B10EA">
                                  <w:t>www.rijksoverheid.nl</w:t>
                                </w:r>
                              </w:p>
                              <w:p w14:paraId="70031EB8" w14:textId="77777777" w:rsidR="0014093E" w:rsidRPr="006B10EA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5" w:name="bm_ministerie"/>
                                <w:bookmarkStart w:id="16" w:name="bm_aministerie"/>
                                <w:bookmarkEnd w:id="14"/>
                                <w:r w:rsidRPr="006B10EA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5"/>
                                <w:r w:rsidRPr="006B10EA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7" w:name="bm_adres"/>
                                <w:r w:rsidRPr="006B10EA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7"/>
                              </w:p>
                              <w:p w14:paraId="42BE638B" w14:textId="77777777" w:rsidR="0014093E" w:rsidRPr="006B10EA" w:rsidRDefault="0014093E" w:rsidP="00BC4AE3">
                                <w:pPr>
                                  <w:pStyle w:val="Huisstijl-Adres"/>
                                </w:pPr>
                                <w:bookmarkStart w:id="18" w:name="bm_email"/>
                                <w:bookmarkEnd w:id="16"/>
                                <w:bookmarkEnd w:id="18"/>
                              </w:p>
                            </w:tc>
                          </w:tr>
                          <w:tr w:rsidR="0014093E" w:rsidRPr="006B10EA" w14:paraId="14CD0EA5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7C2BCAD" w14:textId="77777777" w:rsidR="0014093E" w:rsidRPr="006B10EA" w:rsidRDefault="0014093E" w:rsidP="00BC4AE3"/>
                            </w:tc>
                          </w:tr>
                          <w:tr w:rsidR="0014093E" w:rsidRPr="006B10EA" w14:paraId="365F8C08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9B78298" w14:textId="77777777" w:rsidR="0014093E" w:rsidRPr="006B10EA" w:rsidRDefault="00A5607E" w:rsidP="00BC4AE3">
                                <w:pPr>
                                  <w:pStyle w:val="Huisstijl-Kopje"/>
                                </w:pPr>
                                <w:fldSimple w:instr=" DOCPROPERTY  L_REFERENCE  \* MERGEFORMAT ">
                                  <w:r w:rsidR="006B10EA">
                                    <w:t>Onze Referentie</w:t>
                                  </w:r>
                                </w:fldSimple>
                              </w:p>
                              <w:p w14:paraId="3019D2F8" w14:textId="53C900EA" w:rsidR="0014093E" w:rsidRPr="006B10EA" w:rsidRDefault="006B10EA" w:rsidP="00BC4AE3">
                                <w:pPr>
                                  <w:pStyle w:val="Huisstijl-Gegeven"/>
                                </w:pPr>
                                <w:bookmarkStart w:id="19" w:name="bm_reference"/>
                                <w:r w:rsidRPr="006B10EA">
                                  <w:t>MinBuZa-2016.</w:t>
                                </w:r>
                                <w:bookmarkEnd w:id="19"/>
                                <w:r w:rsidR="005A083E">
                                  <w:t>163991</w:t>
                                </w:r>
                              </w:p>
                              <w:p w14:paraId="69BF2E16" w14:textId="77777777" w:rsidR="0014093E" w:rsidRPr="006B10EA" w:rsidRDefault="006B10EA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6B10EA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6B10EA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6B10EA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6B10EA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6657F275" w14:textId="77777777" w:rsidR="0014093E" w:rsidRPr="006B10EA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0" w:name="bm_nummer"/>
                                <w:bookmarkEnd w:id="20"/>
                              </w:p>
                              <w:p w14:paraId="56FD64FE" w14:textId="77777777" w:rsidR="0014093E" w:rsidRPr="006B10EA" w:rsidRDefault="006B10EA" w:rsidP="007F2529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6B10EA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6B10EA">
                                  <w:rPr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Pr="006B10EA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>
                                  <w:rPr>
                                    <w:vanish/>
                                  </w:rPr>
                                  <w:t>Bijlage(n)</w:t>
                                </w:r>
                                <w:r w:rsidRPr="006B10EA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52185317" w14:textId="77777777" w:rsidR="0014093E" w:rsidRPr="006B10EA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enclosures"/>
                                <w:bookmarkEnd w:id="21"/>
                              </w:p>
                              <w:p w14:paraId="0A388C00" w14:textId="77777777" w:rsidR="0014093E" w:rsidRPr="006B10EA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6B10EA" w14:paraId="31283EB2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0A8BD2F2" w14:textId="77777777" w:rsidR="0014093E" w:rsidRPr="006B10EA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6FF9EFA7" w14:textId="77777777" w:rsidR="0014093E" w:rsidRPr="006B10EA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6B10EA" w14:paraId="1CFD9826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469F8020" w14:textId="77777777" w:rsidR="0014093E" w:rsidRPr="006B10EA" w:rsidRDefault="006B10EA" w:rsidP="00973C3C">
                          <w:pPr>
                            <w:pStyle w:val="Huisstijl-Adres"/>
                          </w:pPr>
                          <w:bookmarkStart w:id="22" w:name="bm_txtdirectie"/>
                          <w:bookmarkStart w:id="23" w:name="bm_addressfrom"/>
                          <w:r w:rsidRPr="006B10EA">
                            <w:rPr>
                              <w:b/>
                            </w:rPr>
                            <w:t>Directie Integratie Europa</w:t>
                          </w:r>
                          <w:bookmarkEnd w:id="22"/>
                          <w:r w:rsidR="0014093E" w:rsidRPr="006B10EA">
                            <w:br/>
                            <w:t>Bezuidenhoutseweg 67</w:t>
                          </w:r>
                          <w:r w:rsidR="0014093E" w:rsidRPr="006B10EA">
                            <w:br/>
                            <w:t>2594 AC Den Haag</w:t>
                          </w:r>
                          <w:r w:rsidR="0014093E" w:rsidRPr="006B10EA">
                            <w:br/>
                            <w:t>Postbus 20061</w:t>
                          </w:r>
                          <w:r w:rsidR="0014093E" w:rsidRPr="006B10EA">
                            <w:br/>
                            <w:t>Nederland</w:t>
                          </w:r>
                          <w:r w:rsidR="0014093E" w:rsidRPr="006B10EA">
                            <w:fldChar w:fldCharType="begin"/>
                          </w:r>
                          <w:r w:rsidR="0014093E" w:rsidRPr="006B10EA">
                            <w:instrText xml:space="preserve"> IF  </w:instrText>
                          </w:r>
                          <w:r w:rsidR="0014093E" w:rsidRPr="006B10EA">
                            <w:fldChar w:fldCharType="begin"/>
                          </w:r>
                          <w:r w:rsidR="0014093E" w:rsidRPr="006B10EA">
                            <w:instrText xml:space="preserve"> DOCPROPERTY "BZ_UseCountry" </w:instrText>
                          </w:r>
                          <w:r w:rsidR="0014093E" w:rsidRPr="006B10EA">
                            <w:fldChar w:fldCharType="separate"/>
                          </w:r>
                          <w:r>
                            <w:instrText>N</w:instrText>
                          </w:r>
                          <w:r w:rsidR="0014093E" w:rsidRPr="006B10EA">
                            <w:fldChar w:fldCharType="end"/>
                          </w:r>
                          <w:r w:rsidR="0014093E" w:rsidRPr="006B10EA">
                            <w:instrText>="Y" "</w:instrText>
                          </w:r>
                          <w:r w:rsidR="0014093E" w:rsidRPr="006B10EA">
                            <w:fldChar w:fldCharType="begin"/>
                          </w:r>
                          <w:r w:rsidR="0014093E" w:rsidRPr="006B10EA">
                            <w:instrText xml:space="preserve"> DOCPROPERTY "L_HomeCountry" </w:instrText>
                          </w:r>
                          <w:r w:rsidR="0014093E" w:rsidRPr="006B10EA">
                            <w:fldChar w:fldCharType="separate"/>
                          </w:r>
                          <w:r w:rsidR="0014093E" w:rsidRPr="006B10EA">
                            <w:instrText>Nederland</w:instrText>
                          </w:r>
                          <w:r w:rsidR="0014093E" w:rsidRPr="006B10EA">
                            <w:fldChar w:fldCharType="end"/>
                          </w:r>
                          <w:r w:rsidR="0014093E" w:rsidRPr="006B10EA">
                            <w:instrText>" ""</w:instrText>
                          </w:r>
                          <w:r w:rsidR="0014093E" w:rsidRPr="006B10EA">
                            <w:fldChar w:fldCharType="end"/>
                          </w:r>
                          <w:r w:rsidR="0014093E" w:rsidRPr="006B10EA">
                            <w:br/>
                          </w:r>
                          <w:r w:rsidR="00522E82" w:rsidRPr="006B10EA">
                            <w:t>www.rijksoverheid.nl</w:t>
                          </w:r>
                        </w:p>
                        <w:p w14:paraId="70031EB8" w14:textId="77777777" w:rsidR="0014093E" w:rsidRPr="006B10EA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4" w:name="bm_ministerie"/>
                          <w:bookmarkStart w:id="25" w:name="bm_aministerie"/>
                          <w:bookmarkEnd w:id="23"/>
                          <w:r w:rsidRPr="006B10EA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4"/>
                          <w:r w:rsidRPr="006B10EA">
                            <w:rPr>
                              <w:b/>
                              <w:vanish/>
                            </w:rPr>
                            <w:br/>
                          </w:r>
                          <w:bookmarkStart w:id="26" w:name="bm_adres"/>
                          <w:r w:rsidRPr="006B10EA">
                            <w:rPr>
                              <w:vanish/>
                            </w:rPr>
                            <w:t xml:space="preserve"> </w:t>
                          </w:r>
                          <w:bookmarkEnd w:id="26"/>
                        </w:p>
                        <w:p w14:paraId="42BE638B" w14:textId="77777777" w:rsidR="0014093E" w:rsidRPr="006B10EA" w:rsidRDefault="0014093E" w:rsidP="00BC4AE3">
                          <w:pPr>
                            <w:pStyle w:val="Huisstijl-Adres"/>
                          </w:pPr>
                          <w:bookmarkStart w:id="27" w:name="bm_email"/>
                          <w:bookmarkEnd w:id="25"/>
                          <w:bookmarkEnd w:id="27"/>
                        </w:p>
                      </w:tc>
                    </w:tr>
                    <w:tr w:rsidR="0014093E" w:rsidRPr="006B10EA" w14:paraId="14CD0EA5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47C2BCAD" w14:textId="77777777" w:rsidR="0014093E" w:rsidRPr="006B10EA" w:rsidRDefault="0014093E" w:rsidP="00BC4AE3"/>
                      </w:tc>
                    </w:tr>
                    <w:tr w:rsidR="0014093E" w:rsidRPr="006B10EA" w14:paraId="365F8C08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19B78298" w14:textId="77777777" w:rsidR="0014093E" w:rsidRPr="006B10EA" w:rsidRDefault="00A5607E" w:rsidP="00BC4AE3">
                          <w:pPr>
                            <w:pStyle w:val="Huisstijl-Kopje"/>
                          </w:pPr>
                          <w:fldSimple w:instr=" DOCPROPERTY  L_REFERENCE  \* MERGEFORMAT ">
                            <w:r w:rsidR="006B10EA">
                              <w:t>Onze Referentie</w:t>
                            </w:r>
                          </w:fldSimple>
                        </w:p>
                        <w:p w14:paraId="3019D2F8" w14:textId="53C900EA" w:rsidR="0014093E" w:rsidRPr="006B10EA" w:rsidRDefault="006B10EA" w:rsidP="00BC4AE3">
                          <w:pPr>
                            <w:pStyle w:val="Huisstijl-Gegeven"/>
                          </w:pPr>
                          <w:bookmarkStart w:id="28" w:name="bm_reference"/>
                          <w:r w:rsidRPr="006B10EA">
                            <w:t>MinBuZa-2016.</w:t>
                          </w:r>
                          <w:bookmarkEnd w:id="28"/>
                          <w:r w:rsidR="005A083E">
                            <w:t>163991</w:t>
                          </w:r>
                        </w:p>
                        <w:p w14:paraId="69BF2E16" w14:textId="77777777" w:rsidR="0014093E" w:rsidRPr="006B10EA" w:rsidRDefault="006B10EA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6B10EA">
                            <w:rPr>
                              <w:vanish/>
                            </w:rPr>
                            <w:fldChar w:fldCharType="begin"/>
                          </w:r>
                          <w:r w:rsidRPr="006B10EA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6B10EA">
                            <w:rPr>
                              <w:vanish/>
                            </w:rPr>
                            <w:fldChar w:fldCharType="separate"/>
                          </w:r>
                          <w:r>
                            <w:rPr>
                              <w:vanish/>
                            </w:rPr>
                            <w:t>Uw Referentie</w:t>
                          </w:r>
                          <w:r w:rsidRPr="006B10EA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6657F275" w14:textId="77777777" w:rsidR="0014093E" w:rsidRPr="006B10EA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29" w:name="bm_nummer"/>
                          <w:bookmarkEnd w:id="29"/>
                        </w:p>
                        <w:p w14:paraId="56FD64FE" w14:textId="77777777" w:rsidR="0014093E" w:rsidRPr="006B10EA" w:rsidRDefault="006B10EA" w:rsidP="007F2529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6B10EA">
                            <w:rPr>
                              <w:vanish/>
                            </w:rPr>
                            <w:fldChar w:fldCharType="begin"/>
                          </w:r>
                          <w:r w:rsidRPr="006B10EA">
                            <w:rPr>
                              <w:vanish/>
                            </w:rPr>
                            <w:instrText xml:space="preserve"> DOCPROPERTY  L_ENCLOSURES  \* MERGEFORMAT </w:instrText>
                          </w:r>
                          <w:r w:rsidRPr="006B10EA">
                            <w:rPr>
                              <w:vanish/>
                            </w:rPr>
                            <w:fldChar w:fldCharType="separate"/>
                          </w:r>
                          <w:r>
                            <w:rPr>
                              <w:vanish/>
                            </w:rPr>
                            <w:t>Bijlage(n)</w:t>
                          </w:r>
                          <w:r w:rsidRPr="006B10EA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52185317" w14:textId="77777777" w:rsidR="0014093E" w:rsidRPr="006B10EA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enclosures"/>
                          <w:bookmarkEnd w:id="30"/>
                        </w:p>
                        <w:p w14:paraId="0A388C00" w14:textId="77777777" w:rsidR="0014093E" w:rsidRPr="006B10EA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6B10EA" w14:paraId="31283EB2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0A8BD2F2" w14:textId="77777777" w:rsidR="0014093E" w:rsidRPr="006B10EA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6FF9EFA7" w14:textId="77777777" w:rsidR="0014093E" w:rsidRPr="006B10EA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5BEE0FB1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41BBC7D5" w14:textId="77777777" w:rsidR="0014093E" w:rsidRPr="00BC3B53" w:rsidRDefault="0014093E" w:rsidP="00717318">
          <w:pPr>
            <w:pStyle w:val="Huisstijl-NAW"/>
          </w:pPr>
        </w:p>
      </w:tc>
    </w:tr>
    <w:tr w:rsidR="0014093E" w14:paraId="0FF12461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56DCE6EB" w14:textId="77777777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fldSimple w:instr=" DOCPROPERTY  bz_geadresseerden  \* MERGEFORMAT ">
            <w:r w:rsidR="006B10EA" w:rsidRPr="006B10EA">
              <w:rPr>
                <w:bCs/>
              </w:rPr>
              <w:t>Voorzitter</w:t>
            </w:r>
          </w:fldSimple>
          <w:r w:rsidRPr="003B4CA4">
            <w:t xml:space="preserve"> van de</w:t>
          </w:r>
          <w:r w:rsidRPr="003B4CA4">
            <w:br/>
          </w:r>
          <w:fldSimple w:instr=" DOCPROPERTY  bz_kamernr  \* MERGEFORMAT ">
            <w:r w:rsidR="006B10EA" w:rsidRPr="006B10EA">
              <w:rPr>
                <w:bCs/>
              </w:rPr>
              <w:t>Tweede</w:t>
            </w:r>
          </w:fldSimple>
          <w:r w:rsidRPr="003B4CA4">
            <w:t xml:space="preserve"> Kamer der Staten-Generaal</w:t>
          </w:r>
        </w:p>
        <w:p w14:paraId="7393BB9B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fldSimple w:instr=" DOCPROPERTY  bz_adres_huisnummer  \* MERGEFORMAT ">
            <w:r w:rsidR="006B10EA" w:rsidRPr="006B10EA">
              <w:rPr>
                <w:bCs/>
                <w:lang w:val="en-US"/>
              </w:rPr>
              <w:t>4</w:t>
            </w:r>
          </w:fldSimple>
        </w:p>
        <w:p w14:paraId="05911B47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2AD030E9" w14:textId="77777777" w:rsidR="0014093E" w:rsidRPr="008C5110" w:rsidRDefault="0014093E" w:rsidP="008C5110">
          <w:pPr>
            <w:jc w:val="center"/>
          </w:pPr>
        </w:p>
      </w:tc>
    </w:tr>
    <w:tr w:rsidR="0014093E" w14:paraId="65575FBD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310D4686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0CC92B9A" w14:textId="77777777">
      <w:trPr>
        <w:trHeight w:val="240"/>
      </w:trPr>
      <w:tc>
        <w:tcPr>
          <w:tcW w:w="7520" w:type="dxa"/>
          <w:shd w:val="clear" w:color="auto" w:fill="auto"/>
        </w:tcPr>
        <w:p w14:paraId="6400C66D" w14:textId="7C2056B8" w:rsidR="0014093E" w:rsidRPr="00035E67" w:rsidRDefault="0014093E" w:rsidP="0087418F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6B10EA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bookmarkStart w:id="31" w:name="bm_date"/>
          <w:r w:rsidR="0087418F">
            <w:rPr>
              <w:rFonts w:cs="Verdana"/>
              <w:szCs w:val="18"/>
            </w:rPr>
            <w:t xml:space="preserve">21 </w:t>
          </w:r>
          <w:bookmarkStart w:id="32" w:name="_GoBack"/>
          <w:bookmarkEnd w:id="32"/>
          <w:r w:rsidR="006B10EA">
            <w:rPr>
              <w:rFonts w:cs="Verdana"/>
              <w:szCs w:val="18"/>
            </w:rPr>
            <w:t>maart 2016</w:t>
          </w:r>
          <w:bookmarkEnd w:id="31"/>
        </w:p>
      </w:tc>
    </w:tr>
    <w:tr w:rsidR="0014093E" w:rsidRPr="001F182C" w14:paraId="6B048725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1C9A6AEB" w14:textId="77777777" w:rsidR="0014093E" w:rsidRPr="001F182C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6B10EA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3" w:name="bm_subject"/>
          <w:r w:rsidR="006B10EA">
            <w:t>Verslag Europese Raad van 17 en 18 maart 2016</w:t>
          </w:r>
          <w:bookmarkEnd w:id="33"/>
        </w:p>
      </w:tc>
    </w:tr>
  </w:tbl>
  <w:p w14:paraId="27C1851D" w14:textId="77777777" w:rsidR="0014093E" w:rsidRDefault="0014093E" w:rsidP="00BC4AE3">
    <w:pPr>
      <w:pStyle w:val="Header"/>
    </w:pPr>
  </w:p>
  <w:p w14:paraId="461C67F3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EA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100E7"/>
    <w:rsid w:val="00516022"/>
    <w:rsid w:val="005219B8"/>
    <w:rsid w:val="00521CEE"/>
    <w:rsid w:val="00522E82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A083E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10EA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03F6A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7418F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07E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93893"/>
    <w:rsid w:val="00BB3151"/>
    <w:rsid w:val="00BB5053"/>
    <w:rsid w:val="00BB5315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CD7E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header" Target="header2.xml" Id="rId14" /><Relationship Type="http://schemas.openxmlformats.org/officeDocument/2006/relationships/settings" Target="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Event xmlns="97a7b5b3-1deb-4e4a-a31c-d0d293eddb97" xsi:nil="true"/>
    <pbf720b29d41497c8023a155227dac94 xmlns="97a7b5b3-1deb-4e4a-a31c-d0d293eddb97">
      <Terms xmlns="http://schemas.microsoft.com/office/infopath/2007/PartnerControls"/>
    </pbf720b29d41497c8023a155227dac94>
    <d5b96d156c954879a436a7d74916a9d7 xmlns="97a7b5b3-1deb-4e4a-a31c-d0d293eddb97">
      <Terms xmlns="http://schemas.microsoft.com/office/infopath/2007/PartnerControls"/>
    </d5b96d156c954879a436a7d74916a9d7>
    <Persoon xmlns="97a7b5b3-1deb-4e4a-a31c-d0d293eddb97"/>
    <TaxCatchAll xmlns="97a7b5b3-1deb-4e4a-a31c-d0d293eddb97"/>
  </documentManagement>
</p:properties>
</file>

<file path=customXml/itemProps4.xml><?xml version="1.0" encoding="utf-8"?>
<ds:datastoreItem xmlns:ds="http://schemas.openxmlformats.org/officeDocument/2006/customXml" ds:itemID="{38EF8FA9-665F-49AF-AD41-198DAAD38F87}">
  <ds:schemaRefs>
    <ds:schemaRef ds:uri="http://schemas.microsoft.com/office/2006/metadata/properties"/>
    <ds:schemaRef ds:uri="http://schemas.microsoft.com/office/infopath/2007/PartnerControls"/>
    <ds:schemaRef ds:uri="97a7b5b3-1deb-4e4a-a31c-d0d293eddb97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81</ap:Words>
  <ap:Characters>451</ap:Characters>
  <ap:DocSecurity>0</ap:DocSecurity>
  <ap:Lines>3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531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2008-07-25T15:17:00.0000000Z</lastPrinted>
  <dcterms:created xsi:type="dcterms:W3CDTF">2016-03-17T13:06:00.0000000Z</dcterms:created>
  <dcterms:modified xsi:type="dcterms:W3CDTF">2016-03-21T17:23:00.0000000Z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Elisabeth Groenewegen</vt:lpwstr>
  </property>
  <property fmtid="{D5CDD505-2E9C-101B-9397-08002B2CF9AE}" pid="19" name="SIG_FUNCTION">
    <vt:lpwstr/>
  </property>
  <property fmtid="{D5CDD505-2E9C-101B-9397-08002B2CF9AE}" pid="20" name="SIG_DEP">
    <vt:lpwstr/>
  </property>
  <property fmtid="{D5CDD505-2E9C-101B-9397-08002B2CF9AE}" pid="21" name="SIG_DIR">
    <vt:lpwstr/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0</vt:lpwstr>
  </property>
  <property fmtid="{D5CDD505-2E9C-101B-9397-08002B2CF9AE}" pid="37" name="bz_directie">
    <vt:r8>26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Verslag Europese Raad van 17 en 18 maart 2016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maart 2016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SIG_SENDER">
    <vt:lpwstr>Elisabeth Groenewegen</vt:lpwstr>
  </property>
  <property fmtid="{D5CDD505-2E9C-101B-9397-08002B2CF9AE}" pid="50" name="SIG_PHONE">
    <vt:lpwstr>070 - 3484251</vt:lpwstr>
  </property>
  <property fmtid="{D5CDD505-2E9C-101B-9397-08002B2CF9AE}" pid="51" name="SIG_CdP">
    <vt:lpwstr>unknown CdP</vt:lpwstr>
  </property>
  <property fmtid="{D5CDD505-2E9C-101B-9397-08002B2CF9AE}" pid="52" name="bz_ondertekenaar">
    <vt:lpwstr>0</vt:lpwstr>
  </property>
  <property fmtid="{D5CDD505-2E9C-101B-9397-08002B2CF9AE}" pid="53" name="bz_bijlage">
    <vt:lpwstr/>
  </property>
  <property fmtid="{D5CDD505-2E9C-101B-9397-08002B2CF9AE}" pid="54" name="bz_nummerbz">
    <vt:lpwstr>MinBuZa-2016.</vt:lpwstr>
  </property>
  <property fmtid="{D5CDD505-2E9C-101B-9397-08002B2CF9AE}" pid="55" name="bz_nummer">
    <vt:lpwstr/>
  </property>
  <property fmtid="{D5CDD505-2E9C-101B-9397-08002B2CF9AE}" pid="56" name="bz_partij">
    <vt:lpwstr/>
  </property>
  <property fmtid="{D5CDD505-2E9C-101B-9397-08002B2CF9AE}" pid="57" name="ContentTypeId">
    <vt:lpwstr>0x0101003492BE507D08ED4B81A127E26543035B</vt:lpwstr>
  </property>
  <property fmtid="{D5CDD505-2E9C-101B-9397-08002B2CF9AE}" pid="58" name="Land0">
    <vt:lpwstr/>
  </property>
  <property fmtid="{D5CDD505-2E9C-101B-9397-08002B2CF9AE}" pid="59" name="Forum">
    <vt:lpwstr/>
  </property>
</Properties>
</file>