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712CF3"/>
        <w:p w:rsidR="00241BB9" w:rsidRDefault="00B13DC0">
          <w:pPr>
            <w:spacing w:line="240" w:lineRule="auto"/>
          </w:pPr>
        </w:p>
      </w:sdtContent>
    </w:sdt>
    <w:p w:rsidR="00CD5856" w:rsidRDefault="00712CF3">
      <w:pPr>
        <w:spacing w:line="240" w:lineRule="auto"/>
      </w:pPr>
    </w:p>
    <w:p w:rsidR="00CD5856" w:rsidRDefault="00712CF3"/>
    <w:p w:rsidR="00CD5856" w:rsidRDefault="00712CF3"/>
    <w:p w:rsidR="00CD5856" w:rsidRDefault="00712CF3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712CF3">
      <w:pPr>
        <w:pStyle w:val="Huisstijl-Aanhef"/>
      </w:pPr>
      <w:r>
        <w:t>Geachte voorzitter,</w:t>
      </w:r>
    </w:p>
    <w:p w:rsidRPr="008D59C5" w:rsidR="008D59C5" w:rsidP="008D59C5" w:rsidRDefault="00712CF3">
      <w:r>
        <w:t xml:space="preserve">Hierbij bied ik u de tweede nota van wijziging inzake het bovenvermelde voorstel aan. </w:t>
      </w:r>
    </w:p>
    <w:p w:rsidRPr="008D59C5" w:rsidR="00334C45" w:rsidRDefault="00712CF3"/>
    <w:p w:rsidRPr="009A31BF" w:rsidR="00CD5856" w:rsidRDefault="00712CF3">
      <w:pPr>
        <w:pStyle w:val="Huisstijl-Slotzin"/>
      </w:pPr>
      <w:r>
        <w:t>Hoogachtend,</w:t>
      </w:r>
    </w:p>
    <w:p w:rsidRPr="009A31BF" w:rsidR="00CD5856" w:rsidRDefault="00712CF3">
      <w:pPr>
        <w:pStyle w:val="Huisstijl-Ondertekeningvervolg"/>
        <w:rPr>
          <w:i w:val="0"/>
        </w:rPr>
      </w:pPr>
    </w:p>
    <w:p w:rsidR="00E37122" w:rsidP="00E37122" w:rsidRDefault="00B13DC0">
      <w:pPr>
        <w:pStyle w:val="Huisstijl-Ondertekeningvervolg"/>
        <w:rPr>
          <w:i w:val="0"/>
        </w:rPr>
      </w:pPr>
      <w:r>
        <w:rPr>
          <w:i w:val="0"/>
        </w:rPr>
        <w:fldChar w:fldCharType="begin"/>
      </w:r>
      <w:r w:rsidR="00712CF3">
        <w:rPr>
          <w:i w:val="0"/>
        </w:rPr>
        <w:instrText xml:space="preserve"> IF </w:instrText>
      </w:r>
      <w:r>
        <w:rPr>
          <w:i w:val="0"/>
        </w:rPr>
        <w:fldChar w:fldCharType="begin"/>
      </w:r>
      <w:r w:rsidR="00712CF3">
        <w:rPr>
          <w:i w:val="0"/>
        </w:rPr>
        <w:instrText xml:space="preserve"> DOCPROPERTY  BewindspersoonVWS </w:instrText>
      </w:r>
      <w:r>
        <w:rPr>
          <w:i w:val="0"/>
        </w:rPr>
        <w:fldChar w:fldCharType="separate"/>
      </w:r>
      <w:r w:rsidR="00712CF3">
        <w:rPr>
          <w:i w:val="0"/>
        </w:rPr>
        <w:instrText>Staatssecretaris van Volksgezondheid, Welzijn en Sport</w:instrText>
      </w:r>
      <w:r>
        <w:rPr>
          <w:i w:val="0"/>
        </w:rPr>
        <w:fldChar w:fldCharType="end"/>
      </w:r>
      <w:r w:rsidR="00712CF3">
        <w:rPr>
          <w:i w:val="0"/>
        </w:rPr>
        <w:instrText>="</w:instrText>
      </w:r>
      <w:r w:rsidRPr="004A4CB5" w:rsidR="00712CF3">
        <w:rPr>
          <w:i w:val="0"/>
        </w:rPr>
        <w:instrText>Staatssecretaris van Volksgezondheid, Welzijn en Sport</w:instrText>
      </w:r>
      <w:r w:rsidR="00712CF3">
        <w:rPr>
          <w:i w:val="0"/>
        </w:rPr>
        <w:instrText>" "de</w:instrText>
      </w:r>
      <w:r w:rsidR="00712CF3">
        <w:rPr>
          <w:i w:val="0"/>
        </w:rPr>
        <w:instrText xml:space="preserve"> s</w:instrText>
      </w:r>
      <w:r w:rsidRPr="004A4CB5" w:rsidR="00712CF3">
        <w:rPr>
          <w:i w:val="0"/>
        </w:rPr>
        <w:instrText>taatssecretaris van Volksgezondheid,</w:instrText>
      </w:r>
    </w:p>
    <w:p w:rsidR="00E37122" w:rsidP="00E37122" w:rsidRDefault="00712CF3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 xml:space="preserve">," </w:instrText>
      </w:r>
      <w:r w:rsidR="00B13DC0">
        <w:rPr>
          <w:i w:val="0"/>
        </w:rPr>
        <w:fldChar w:fldCharType="separate"/>
      </w:r>
      <w:r>
        <w:rPr>
          <w:i w:val="0"/>
        </w:rPr>
        <w:t>de s</w:t>
      </w:r>
      <w:r w:rsidRPr="004A4CB5">
        <w:rPr>
          <w:i w:val="0"/>
        </w:rPr>
        <w:t>taatssecretaris van Volksgezondheid,</w:t>
      </w:r>
    </w:p>
    <w:p w:rsidR="00791B73" w:rsidP="00E37122" w:rsidRDefault="00712CF3">
      <w:pPr>
        <w:pStyle w:val="Huisstijl-Ondertekeningvervolg"/>
        <w:rPr>
          <w:i w:val="0"/>
        </w:rPr>
      </w:pPr>
      <w:r w:rsidRPr="004A4CB5">
        <w:rPr>
          <w:i w:val="0"/>
        </w:rPr>
        <w:t>Welzijn en Sport</w:t>
      </w:r>
      <w:r>
        <w:rPr>
          <w:i w:val="0"/>
        </w:rPr>
        <w:t>,</w:t>
      </w:r>
      <w:r w:rsidR="00B13DC0">
        <w:rPr>
          <w:i w:val="0"/>
        </w:rPr>
        <w:fldChar w:fldCharType="end"/>
      </w:r>
      <w:r w:rsidR="00B13DC0">
        <w:rPr>
          <w:i w:val="0"/>
        </w:rPr>
        <w:fldChar w:fldCharType="begin"/>
      </w:r>
      <w:r>
        <w:rPr>
          <w:i w:val="0"/>
        </w:rPr>
        <w:instrText xml:space="preserve"> IF </w:instrText>
      </w:r>
      <w:r w:rsidR="00B13DC0">
        <w:rPr>
          <w:i w:val="0"/>
        </w:rPr>
        <w:fldChar w:fldCharType="begin"/>
      </w:r>
      <w:r>
        <w:rPr>
          <w:i w:val="0"/>
        </w:rPr>
        <w:instrText xml:space="preserve"> DOCPROPERTY  BewindspersoonVWS </w:instrText>
      </w:r>
      <w:r w:rsidR="00B13DC0">
        <w:rPr>
          <w:i w:val="0"/>
        </w:rPr>
        <w:fldChar w:fldCharType="separate"/>
      </w:r>
      <w:r>
        <w:rPr>
          <w:i w:val="0"/>
        </w:rPr>
        <w:instrText>Staatssecretaris van Volksgezondheid, Welzijn en Sport</w:instrText>
      </w:r>
      <w:r w:rsidR="00B13DC0">
        <w:rPr>
          <w:i w:val="0"/>
        </w:rPr>
        <w:fldChar w:fldCharType="end"/>
      </w:r>
      <w:r>
        <w:rPr>
          <w:i w:val="0"/>
        </w:rPr>
        <w:instrText>="Minister</w:instrText>
      </w:r>
      <w:r w:rsidRPr="004A4CB5">
        <w:rPr>
          <w:i w:val="0"/>
        </w:rPr>
        <w:instrText xml:space="preserve"> van Volksgezondheid, Welzijn en S</w:instrText>
      </w:r>
      <w:r w:rsidRPr="004A4CB5">
        <w:rPr>
          <w:i w:val="0"/>
        </w:rPr>
        <w:instrText>port</w:instrText>
      </w:r>
      <w:r>
        <w:rPr>
          <w:i w:val="0"/>
        </w:rPr>
        <w:instrText>" "de minister</w:instrText>
      </w:r>
      <w:r w:rsidRPr="004A4CB5">
        <w:rPr>
          <w:i w:val="0"/>
        </w:rPr>
        <w:instrText xml:space="preserve"> van Volksgezondheid,</w:instrText>
      </w:r>
    </w:p>
    <w:p w:rsidRPr="00BD75C1" w:rsidR="00CD5856" w:rsidP="00E37122" w:rsidRDefault="00712CF3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 xml:space="preserve">," </w:instrText>
      </w:r>
      <w:r w:rsidR="00B13DC0">
        <w:rPr>
          <w:i w:val="0"/>
        </w:rPr>
        <w:fldChar w:fldCharType="end"/>
      </w:r>
    </w:p>
    <w:p w:rsidRPr="009A31BF" w:rsidR="00CD5856" w:rsidRDefault="00712CF3">
      <w:pPr>
        <w:pStyle w:val="Huisstijl-Ondertekeningvervolg"/>
        <w:rPr>
          <w:i w:val="0"/>
        </w:rPr>
      </w:pPr>
    </w:p>
    <w:p w:rsidR="00CD5856" w:rsidRDefault="00712CF3">
      <w:pPr>
        <w:pStyle w:val="Huisstijl-Ondertekeningvervolg"/>
        <w:rPr>
          <w:i w:val="0"/>
        </w:rPr>
      </w:pPr>
    </w:p>
    <w:p w:rsidR="00A616C0" w:rsidRDefault="00712CF3">
      <w:pPr>
        <w:pStyle w:val="Huisstijl-Ondertekeningvervolg"/>
        <w:rPr>
          <w:i w:val="0"/>
        </w:rPr>
      </w:pPr>
    </w:p>
    <w:p w:rsidR="008E4B89" w:rsidRDefault="00712CF3">
      <w:pPr>
        <w:pStyle w:val="Huisstijl-Ondertekeningvervolg"/>
        <w:rPr>
          <w:i w:val="0"/>
        </w:rPr>
      </w:pPr>
    </w:p>
    <w:p w:rsidRPr="009A31BF" w:rsidR="008E4B89" w:rsidRDefault="00712CF3">
      <w:pPr>
        <w:pStyle w:val="Huisstijl-Ondertekeningvervolg"/>
        <w:rPr>
          <w:i w:val="0"/>
        </w:rPr>
      </w:pPr>
    </w:p>
    <w:p w:rsidR="00CD5856" w:rsidRDefault="00B13DC0">
      <w:pPr>
        <w:pStyle w:val="Huisstijl-Ondertekeningvervolgtitel"/>
      </w:pPr>
      <w:fldSimple w:instr=" DOCPROPERTY  NaamOndertekenaar  \* MERGEFORMAT ">
        <w:r w:rsidR="00712CF3">
          <w:t>drs. M.J. van Rijn</w:t>
        </w:r>
      </w:fldSimple>
    </w:p>
    <w:p w:rsidR="00BC481F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523C02" w:rsidP="00463DBC" w:rsidRDefault="00712CF3">
      <w:pPr>
        <w:spacing w:line="240" w:lineRule="auto"/>
        <w:rPr>
          <w:noProof/>
        </w:rPr>
      </w:pPr>
    </w:p>
    <w:p w:rsidR="00235AED" w:rsidP="00463DBC" w:rsidRDefault="00712CF3">
      <w:pPr>
        <w:spacing w:line="240" w:lineRule="auto"/>
        <w:rPr>
          <w:noProof/>
        </w:rPr>
      </w:pPr>
    </w:p>
    <w:sectPr w:rsidR="00235AED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DC0" w:rsidRDefault="00B13DC0" w:rsidP="00B13DC0">
      <w:pPr>
        <w:spacing w:line="240" w:lineRule="auto"/>
      </w:pPr>
      <w:r>
        <w:separator/>
      </w:r>
    </w:p>
  </w:endnote>
  <w:endnote w:type="continuationSeparator" w:id="0">
    <w:p w:rsidR="00B13DC0" w:rsidRDefault="00B13DC0" w:rsidP="00B13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11" w:rsidRDefault="00712CF3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B13DC0">
    <w:pPr>
      <w:pStyle w:val="Voettekst"/>
    </w:pPr>
    <w:r w:rsidRPr="00B13DC0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712CF3" w:rsidP="00DC7639">
                <w:pPr>
                  <w:pStyle w:val="Huisstijl-Paginanummer"/>
                </w:pPr>
                <w:r>
                  <w:t xml:space="preserve">Pagina </w:t>
                </w:r>
                <w:r w:rsidR="00B13DC0">
                  <w:fldChar w:fldCharType="begin"/>
                </w:r>
                <w:r>
                  <w:instrText xml:space="preserve"> PAGE    \* MERGEFORMAT </w:instrText>
                </w:r>
                <w:r w:rsidR="00B13DC0">
                  <w:fldChar w:fldCharType="separate"/>
                </w:r>
                <w:r>
                  <w:rPr>
                    <w:noProof/>
                  </w:rPr>
                  <w:t>1</w:t>
                </w:r>
                <w:r w:rsidR="00B13DC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11" w:rsidRDefault="00712CF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DC0" w:rsidRDefault="00B13DC0" w:rsidP="00B13DC0">
      <w:pPr>
        <w:spacing w:line="240" w:lineRule="auto"/>
      </w:pPr>
      <w:r>
        <w:separator/>
      </w:r>
    </w:p>
  </w:footnote>
  <w:footnote w:type="continuationSeparator" w:id="0">
    <w:p w:rsidR="00B13DC0" w:rsidRDefault="00B13DC0" w:rsidP="00B13D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11" w:rsidRDefault="00712CF3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712CF3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13DC0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712CF3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712CF3">
                <w:pPr>
                  <w:pStyle w:val="Huisstijl-Afzendgegevens"/>
                </w:pPr>
                <w:r w:rsidRPr="008D59C5">
                  <w:t>251</w:t>
                </w:r>
                <w:r>
                  <w:t>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712CF3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712CF3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B13DC0">
                <w:pPr>
                  <w:pStyle w:val="Huisstijl-Referentiegegevens"/>
                </w:pPr>
                <w:fldSimple w:instr=" DOCPROPERTY  KenmerkVWS  \* MERGEFORMAT ">
                  <w:r w:rsidR="00712CF3">
                    <w:t>886719-145525-VGP</w:t>
                  </w:r>
                </w:fldSimple>
              </w:p>
              <w:p w:rsidR="00CD5856" w:rsidRPr="002B504F" w:rsidRDefault="00712CF3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712CF3">
                <w:pPr>
                  <w:pStyle w:val="Huisstijl-Referentiegegevens"/>
                </w:pPr>
                <w:r>
                  <w:t>1</w:t>
                </w:r>
                <w:r w:rsidR="00B13DC0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B13DC0" w:rsidRPr="00763E81">
                  <w:fldChar w:fldCharType="end"/>
                </w:r>
              </w:p>
              <w:p w:rsidR="00CD5856" w:rsidRDefault="00B13DC0">
                <w:pPr>
                  <w:pStyle w:val="Huisstijl-Referentiegegevens"/>
                </w:pPr>
                <w:r>
                  <w:fldChar w:fldCharType="begin"/>
                </w:r>
                <w:r w:rsidR="00712CF3">
                  <w:instrText xml:space="preserve"> DOCPROPERTY  KenmerkAfzender  \* MERGEFORMAT </w:instrText>
                </w:r>
                <w:r>
                  <w:fldChar w:fldCharType="end"/>
                </w:r>
                <w:r w:rsidR="00712CF3">
                  <w:t xml:space="preserve"> </w:t>
                </w:r>
              </w:p>
              <w:p w:rsidR="00CD5856" w:rsidRDefault="00712CF3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712CF3"/>
            </w:txbxContent>
          </v:textbox>
          <w10:wrap anchorx="page" anchory="page"/>
        </v:shape>
      </w:pict>
    </w:r>
    <w:r w:rsidR="00B13DC0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712CF3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   5 januari 2016</w:t>
                </w:r>
                <w:r>
                  <w:tab/>
                </w:r>
              </w:p>
              <w:p w:rsidR="00CD5856" w:rsidRDefault="00712CF3" w:rsidP="00347A4D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850" w:hanging="850"/>
                </w:pPr>
                <w:r>
                  <w:t>Betreft</w:t>
                </w:r>
                <w:r>
                  <w:tab/>
                </w:r>
                <w:r>
                  <w:rPr>
                    <w:kern w:val="0"/>
                  </w:rPr>
                  <w:t>Tweede nota van wijziging inzake het voorstel van wet tot wijziging van de Tabakswet ter implementatie van Richtlijn 2014/40/EU, inzake de productie, de presentatie en verkoop van tabaks- en aanverwante producten (34 234)</w:t>
                </w:r>
              </w:p>
              <w:p w:rsidR="00CD5856" w:rsidRDefault="00712CF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B13DC0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B13DC0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Toezendgegevens"/>
                </w:pPr>
                <w:r>
                  <w:t>De Voorzitter van de Tweed</w:t>
                </w:r>
                <w:r>
                  <w:t>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B13DC0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712CF3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11" w:rsidRDefault="00712CF3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13DC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B13DC0">
                <w:pPr>
                  <w:pStyle w:val="Huisstijl-Referentiegegevens"/>
                </w:pPr>
                <w:fldSimple w:instr=" DOCPROPERTY  KenmerkVWS  \* MERGEFORMAT ">
                  <w:r w:rsidR="00712CF3">
                    <w:t>886719-145525-VGP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Paginanummer"/>
                </w:pPr>
                <w:r>
                  <w:t xml:space="preserve">Pagina </w:t>
                </w:r>
                <w:r w:rsidR="00B13DC0">
                  <w:fldChar w:fldCharType="begin"/>
                </w:r>
                <w:r>
                  <w:instrText xml:space="preserve"> PAGE    \* MERGEFORMAT </w:instrText>
                </w:r>
                <w:r w:rsidR="00B13DC0">
                  <w:fldChar w:fldCharType="separate"/>
                </w:r>
                <w:r>
                  <w:rPr>
                    <w:noProof/>
                  </w:rPr>
                  <w:t>2</w:t>
                </w:r>
                <w:r w:rsidR="00B13DC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712CF3"/>
              <w:p w:rsidR="00CD5856" w:rsidRDefault="00712CF3">
                <w:pPr>
                  <w:pStyle w:val="Huisstijl-Paginanummer"/>
                </w:pPr>
              </w:p>
              <w:p w:rsidR="00CD5856" w:rsidRDefault="00712CF3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13DC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712CF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712CF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712CF3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712CF3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712CF3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712CF3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712CF3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712CF3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712CF3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712CF3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712CF3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712CF3">
                <w:pPr>
                  <w:pStyle w:val="Huisstijl-Referentiegegevens"/>
                </w:pPr>
                <w:r>
                  <w:t>KENMERK</w:t>
                </w:r>
              </w:p>
              <w:p w:rsidR="00CD5856" w:rsidRDefault="00712CF3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712CF3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Paginanummer"/>
                </w:pPr>
                <w:r>
                  <w:t xml:space="preserve">Pagina </w:t>
                </w:r>
                <w:r w:rsidR="00B13DC0">
                  <w:fldChar w:fldCharType="begin"/>
                </w:r>
                <w:r>
                  <w:instrText xml:space="preserve"> PAGE    \* MERGEFORMAT </w:instrText>
                </w:r>
                <w:r w:rsidR="00B13DC0">
                  <w:fldChar w:fldCharType="separate"/>
                </w:r>
                <w:r>
                  <w:t>1</w:t>
                </w:r>
                <w:r w:rsidR="00B13DC0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712CF3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712CF3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737498E2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81786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816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E1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862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2B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869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0C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4B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B13DC0"/>
    <w:rsid w:val="00712CF3"/>
    <w:rsid w:val="00B13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106</ap:Words>
  <ap:Characters>588</ap:Characters>
  <ap:DocSecurity>12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2015-12-18T08:24:00.0000000Z</lastPrinted>
  <dcterms:created xsi:type="dcterms:W3CDTF">2016-01-05T12:39:00.0000000Z</dcterms:created>
  <dcterms:modified xsi:type="dcterms:W3CDTF">2016-01-05T12:39:00.0000000Z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Staatssecretaris van Volksgezondheid, Welzijn en Sport</vt:lpwstr>
  </property>
  <property fmtid="{D5CDD505-2E9C-101B-9397-08002B2CF9AE}" pid="4" name="BewindspersoonVWS Staatssecretaris van Volksgezondheid, Welzijn en Sport=&quot;Staatssecretaris van Volksgezondheid, Welzijn en Sport&quot; &quot;de staatssecretaris van Volksgezondheid,&#10;Welzijn en Sport,&quot; de staatssecretaris van Volksgezondheid,&#10;Welzijn en Sport, IF  D">
    <vt:lpwstr/>
  </property>
  <property fmtid="{D5CDD505-2E9C-101B-9397-08002B2CF9AE}" pid="5" name="Bijlagen">
    <vt:lpwstr/>
  </property>
  <property fmtid="{D5CDD505-2E9C-101B-9397-08002B2CF9AE}" pid="6" name="GroetRegel">
    <vt:lpwstr>Hoogachtend,</vt:lpwstr>
  </property>
  <property fmtid="{D5CDD505-2E9C-101B-9397-08002B2CF9AE}" pid="7" name="KenmerkAfzender">
    <vt:lpwstr/>
  </property>
  <property fmtid="{D5CDD505-2E9C-101B-9397-08002B2CF9AE}" pid="8" name="KenmerkVWS">
    <vt:lpwstr>886719-145525-VGP</vt:lpwstr>
  </property>
  <property fmtid="{D5CDD505-2E9C-101B-9397-08002B2CF9AE}" pid="9" name="Naam">
    <vt:lpwstr/>
  </property>
  <property fmtid="{D5CDD505-2E9C-101B-9397-08002B2CF9AE}" pid="10" name="NaamOndertekenaar">
    <vt:lpwstr>drs. M.J. van Rijn</vt:lpwstr>
  </property>
  <property fmtid="{D5CDD505-2E9C-101B-9397-08002B2CF9AE}" pid="11" name="Onderwerp">
    <vt:lpwstr>tweede nota van wijziging en tafeldossier implementatie Tabaksproductenrichtlijn</vt:lpwstr>
  </property>
  <property fmtid="{D5CDD505-2E9C-101B-9397-08002B2CF9AE}" pid="12" name="RolOndertekenaar">
    <vt:lpwstr>de staatssecretaris van Volksgezondheid, Welzijn en Sport</vt:lpwstr>
  </property>
  <property fmtid="{D5CDD505-2E9C-101B-9397-08002B2CF9AE}" pid="13" name="ContentTypeId">
    <vt:lpwstr>0x0101004F0B4F0503D8DC4AA6F59CB13217D303</vt:lpwstr>
  </property>
  <property fmtid="{D5CDD505-2E9C-101B-9397-08002B2CF9AE}" pid="14" name="Welzijn en Sport, IF  D">
    <vt:lpwstr/>
  </property>
</Properties>
</file>