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CB" w:rsidP="002322CB" w:rsidRDefault="002322CB">
      <w:pPr>
        <w:spacing w:after="240" w:line="276" w:lineRule="auto"/>
      </w:pPr>
      <w:bookmarkStart w:name="_GoBack" w:id="0"/>
      <w:bookmarkEnd w:id="0"/>
      <w:r>
        <w:t xml:space="preserve">Geachte Voorzitter, </w:t>
      </w:r>
    </w:p>
    <w:p w:rsidR="002322CB" w:rsidP="002322CB" w:rsidRDefault="002322CB">
      <w:pPr>
        <w:spacing w:after="240"/>
      </w:pPr>
      <w:r>
        <w:t xml:space="preserve">Hierbij stuur ik u de antwoorden op de Kamervragen die zijn gesteld in het schriftelijk overleg over mijn brief van 7 oktober over </w:t>
      </w:r>
      <w:r w:rsidRPr="002322CB">
        <w:t xml:space="preserve">de zevende aanvullende begroting 2015 (Kamerstuk 21 501-03, nr. 89), </w:t>
      </w:r>
      <w:r>
        <w:t>m</w:t>
      </w:r>
      <w:r w:rsidRPr="002322CB">
        <w:t xml:space="preserve">ijn brief van 20 oktober 2015 </w:t>
      </w:r>
      <w:r>
        <w:t xml:space="preserve">over </w:t>
      </w:r>
      <w:r w:rsidRPr="002322CB">
        <w:t xml:space="preserve">de achtste aanvullende EU-begroting voor 2015 (2015Z19560) en </w:t>
      </w:r>
      <w:r>
        <w:t>m</w:t>
      </w:r>
      <w:r w:rsidRPr="002322CB">
        <w:t xml:space="preserve">ijn brief van 28 oktober 2015 </w:t>
      </w:r>
      <w:r>
        <w:t xml:space="preserve">over </w:t>
      </w:r>
      <w:r w:rsidRPr="002322CB">
        <w:t xml:space="preserve">de </w:t>
      </w:r>
      <w:proofErr w:type="spellStart"/>
      <w:r w:rsidRPr="002322CB">
        <w:t>bni-</w:t>
      </w:r>
      <w:r>
        <w:t>bijstellingen</w:t>
      </w:r>
      <w:proofErr w:type="spellEnd"/>
      <w:r w:rsidRPr="002322CB">
        <w:t xml:space="preserve"> </w:t>
      </w:r>
      <w:r>
        <w:t xml:space="preserve">van </w:t>
      </w:r>
      <w:proofErr w:type="spellStart"/>
      <w:r w:rsidRPr="002322CB">
        <w:t>Eurostat</w:t>
      </w:r>
      <w:proofErr w:type="spellEnd"/>
      <w:r w:rsidRPr="002322CB">
        <w:t xml:space="preserve"> (2015Z20027)</w:t>
      </w:r>
      <w:r>
        <w:t>.</w:t>
      </w:r>
    </w:p>
    <w:p w:rsidR="002322CB" w:rsidP="002322CB" w:rsidRDefault="002322CB">
      <w:pPr>
        <w:spacing w:after="240"/>
      </w:pPr>
      <w:r>
        <w:t>De antwoorden zijn opgenomen in het verslag van het schriftelijk overleg, zoals dat op vrijdag 30 november aan mij is verstuurd. Dit verslag is als bijlage toegevoegd.</w:t>
      </w:r>
    </w:p>
    <w:p w:rsidR="002322CB" w:rsidP="002322CB" w:rsidRDefault="002322CB">
      <w:pPr>
        <w:spacing w:after="240"/>
      </w:pPr>
      <w:r>
        <w:t>Ik hoop u hiermee voldoende te hebben geïnformeerd.</w:t>
      </w:r>
    </w:p>
    <w:p w:rsidR="002322CB" w:rsidP="002322CB" w:rsidRDefault="002322CB">
      <w:pPr>
        <w:spacing w:after="120" w:line="260" w:lineRule="exact"/>
      </w:pPr>
      <w:r>
        <w:t>Hoogachtend,</w:t>
      </w:r>
    </w:p>
    <w:p w:rsidR="002322CB" w:rsidP="002322CB" w:rsidRDefault="002322CB"/>
    <w:p w:rsidR="002322CB" w:rsidP="002322CB" w:rsidRDefault="002322CB"/>
    <w:p w:rsidR="002322CB" w:rsidP="002322CB" w:rsidRDefault="002322CB"/>
    <w:p w:rsidR="002322CB" w:rsidP="002322CB" w:rsidRDefault="002322CB"/>
    <w:p w:rsidR="002322CB" w:rsidP="002322CB" w:rsidRDefault="002322CB"/>
    <w:p w:rsidR="002322CB" w:rsidP="002322CB" w:rsidRDefault="002322CB">
      <w:r>
        <w:t>de minister van Financiën</w:t>
      </w:r>
    </w:p>
    <w:p w:rsidR="002322CB" w:rsidP="002322CB" w:rsidRDefault="002322CB">
      <w:r>
        <w:t>J.R.V.A Dijsselbloem</w:t>
      </w:r>
    </w:p>
    <w:p w:rsidR="002322CB" w:rsidRDefault="002322CB"/>
    <w:p w:rsidR="002322CB" w:rsidRDefault="002322CB"/>
    <w:p w:rsidR="002322CB" w:rsidRDefault="002322CB"/>
    <w:sectPr w:rsidR="002322CB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3F9" w:rsidRDefault="004A03F9">
      <w:pPr>
        <w:spacing w:line="240" w:lineRule="auto"/>
      </w:pPr>
      <w:r>
        <w:separator/>
      </w:r>
    </w:p>
  </w:endnote>
  <w:endnote w:type="continuationSeparator" w:id="0">
    <w:p w:rsidR="004A03F9" w:rsidRDefault="004A03F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B8" w:rsidRDefault="00C40CB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2322CB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2322CB">
              <w:rPr>
                <w:noProof/>
              </w:rPr>
              <w:t>1</w:t>
            </w:r>
          </w:fldSimple>
        </w:p>
      </w:tc>
    </w:tr>
  </w:tbl>
  <w:p w:rsidR="00FD21B8" w:rsidRDefault="00C86768">
    <w:pPr>
      <w:pStyle w:val="Huisstijl-Rubricering"/>
    </w:pPr>
    <w:r>
      <w:fldChar w:fldCharType="begin"/>
    </w:r>
    <w:r w:rsidR="00862DBF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C8676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862DBF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C40CB8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C40CB8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3F9" w:rsidRDefault="004A03F9">
      <w:pPr>
        <w:spacing w:line="240" w:lineRule="auto"/>
      </w:pPr>
      <w:r>
        <w:separator/>
      </w:r>
    </w:p>
  </w:footnote>
  <w:footnote w:type="continuationSeparator" w:id="0">
    <w:p w:rsidR="004A03F9" w:rsidRDefault="004A03F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B8" w:rsidRDefault="00C40CB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 xml:space="preserve">Directie Buitenlandse </w:t>
    </w:r>
    <w:proofErr w:type="spellStart"/>
    <w:r w:rsidRPr="00B96746">
      <w:t>Financiele</w:t>
    </w:r>
    <w:proofErr w:type="spellEnd"/>
    <w:r w:rsidRPr="00B96746">
      <w:t xml:space="preserve"> Betrekkingen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B96746" w:rsidP="00332C67">
    <w:pPr>
      <w:pStyle w:val="Huisstijl-Referentiegegevens"/>
      <w:framePr w:w="2103" w:h="12013" w:hRule="exact" w:hSpace="180" w:wrap="around" w:vAnchor="page" w:hAnchor="page" w:x="9316" w:y="3022"/>
    </w:pPr>
    <w:r w:rsidRPr="00B96746">
      <w:t>BFB/</w:t>
    </w:r>
    <w:r w:rsidR="00C86768">
      <w:fldChar w:fldCharType="begin"/>
    </w:r>
    <w:r w:rsidR="00862DBF">
      <w:instrText xml:space="preserve"> DOCPROPERTY  Kenmerk  \* MERGEFORMAT </w:instrText>
    </w:r>
    <w:r w:rsidR="00C86768">
      <w:fldChar w:fldCharType="end"/>
    </w:r>
    <w:r w:rsidR="00C90F2C" w:rsidRPr="00C8655C">
      <w:t xml:space="preserve"> </w:t>
    </w:r>
    <w:r w:rsidRPr="00B96746">
      <w:t>U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Directie Buitenlandse </w:t>
    </w:r>
    <w:proofErr w:type="spellStart"/>
    <w:r w:rsidRPr="00B96746">
      <w:t>Financiele</w:t>
    </w:r>
    <w:proofErr w:type="spellEnd"/>
    <w:r w:rsidRPr="00B96746">
      <w:t xml:space="preserve"> Betrekkingen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 xml:space="preserve">Korte </w:t>
    </w:r>
    <w:proofErr w:type="spellStart"/>
    <w:r w:rsidRPr="00B96746">
      <w:t>Voorhout</w:t>
    </w:r>
    <w:proofErr w:type="spellEnd"/>
    <w:r w:rsidRPr="00B96746">
      <w:t xml:space="preserve">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BFB/</w:t>
    </w:r>
    <w:r w:rsidR="00C86768">
      <w:fldChar w:fldCharType="begin"/>
    </w:r>
    <w:r w:rsidR="00862DBF">
      <w:instrText xml:space="preserve"> DOCPROPERTY  Kenmerk  \* MERGEFORMAT </w:instrText>
    </w:r>
    <w:r w:rsidR="00C86768">
      <w:fldChar w:fldCharType="end"/>
    </w:r>
    <w:r w:rsidR="00FD21B8" w:rsidRPr="00C8655C">
      <w:t xml:space="preserve"> </w:t>
    </w:r>
    <w:r w:rsidRPr="00B96746">
      <w:t>U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C8676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862DBF">
      <w:instrText xml:space="preserve"> DOCPROPERTY  UwKenmerk  \* MERGEFORMAT </w:instrText>
    </w:r>
    <w:r>
      <w:fldChar w:fldCharType="end"/>
    </w:r>
  </w:p>
  <w:p w:rsidR="00FD21B8" w:rsidRDefault="00C86768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C8676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862DBF">
            <w:instrText xml:space="preserve"> DOCPROPERTY  Rubricering  \* MERGEFORMAT </w:instrText>
          </w:r>
          <w:r>
            <w:fldChar w:fldCharType="end"/>
          </w:r>
        </w:p>
        <w:p w:rsidR="002322CB" w:rsidRDefault="00C86768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862DBF">
            <w:instrText xml:space="preserve"> DOCPROPERTY  Aan  \* MERGEFORMAT </w:instrText>
          </w:r>
          <w:r>
            <w:fldChar w:fldCharType="separate"/>
          </w:r>
          <w:r w:rsidR="002322CB">
            <w:t>De Voorzitter van de Tweede Kamer der Staten-Generaal</w:t>
          </w:r>
        </w:p>
        <w:p w:rsidR="002322CB" w:rsidRDefault="002322CB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2322CB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‘S-GRAVENHAGE</w:t>
          </w:r>
          <w:r w:rsidR="00C86768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C40CB8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 xml:space="preserve">4 november 2015 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C86768">
          <w:pPr>
            <w:pStyle w:val="Huisstijl-Gegevens"/>
            <w:rPr>
              <w:rFonts w:cs="Verdana"/>
              <w:szCs w:val="18"/>
            </w:rPr>
          </w:pPr>
          <w:r>
            <w:fldChar w:fldCharType="begin"/>
          </w:r>
          <w:r w:rsidR="00862DBF">
            <w:instrText xml:space="preserve"> DOCPROPERTY  Onderwerp  \* MERGEFORMAT </w:instrText>
          </w:r>
          <w:r>
            <w:fldChar w:fldCharType="separate"/>
          </w:r>
          <w:r w:rsidR="002322CB">
            <w:t xml:space="preserve">Antwoorden Kamervragen gesteld in het schriftelijk overleg over de zevende en de achtste aanvullende begroting en over de </w:t>
          </w:r>
          <w:proofErr w:type="spellStart"/>
          <w:r w:rsidR="002322CB">
            <w:t>bni-bijstellingen</w:t>
          </w:r>
          <w:proofErr w:type="spellEnd"/>
          <w:r>
            <w:fldChar w:fldCharType="end"/>
          </w: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5362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CD22A2"/>
    <w:rsid w:val="000B7976"/>
    <w:rsid w:val="00113AE1"/>
    <w:rsid w:val="00191478"/>
    <w:rsid w:val="002322CB"/>
    <w:rsid w:val="0040714C"/>
    <w:rsid w:val="004A03F9"/>
    <w:rsid w:val="004B3AB8"/>
    <w:rsid w:val="00561F2D"/>
    <w:rsid w:val="005D7103"/>
    <w:rsid w:val="00623000"/>
    <w:rsid w:val="00630DB0"/>
    <w:rsid w:val="006C6495"/>
    <w:rsid w:val="00862DBF"/>
    <w:rsid w:val="00911C9F"/>
    <w:rsid w:val="0094716C"/>
    <w:rsid w:val="009D7BC1"/>
    <w:rsid w:val="00AB3EF9"/>
    <w:rsid w:val="00AE70BA"/>
    <w:rsid w:val="00B96746"/>
    <w:rsid w:val="00BE3F1B"/>
    <w:rsid w:val="00C40CB8"/>
    <w:rsid w:val="00C8655C"/>
    <w:rsid w:val="00C86768"/>
    <w:rsid w:val="00C90F2C"/>
    <w:rsid w:val="00CD22A2"/>
    <w:rsid w:val="00CE728B"/>
    <w:rsid w:val="00D67849"/>
    <w:rsid w:val="00E05A5B"/>
    <w:rsid w:val="00E81A4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22CB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ULAND\AppData\Local\Microsoft\Windows\Temporary%20Internet%20Files\Content.IE5\8B0JIZKY\DocGen_Brief_nl_N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106</ap:Words>
  <ap:Characters>585</ap:Characters>
  <ap:DocSecurity>0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690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2015-11-04T15:49:00.0000000Z</dcterms:created>
  <dcterms:modified xsi:type="dcterms:W3CDTF">2015-11-04T16:01:00.0000000Z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Antwoorden Kamervragen gesteld in het schriftelijk overleg over de zevende en de achtste aanvullende begroting en over de bni-bijstellingen</vt:lpwstr>
  </property>
  <property fmtid="{D5CDD505-2E9C-101B-9397-08002B2CF9AE}" pid="4" name="Datum">
    <vt:lpwstr/>
  </property>
  <property fmtid="{D5CDD505-2E9C-101B-9397-08002B2CF9AE}" pid="5" name="Kenmerk">
    <vt:lpwstr/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 EA  ‘S-GRAVENHAGE</vt:lpwstr>
  </property>
  <property fmtid="{D5CDD505-2E9C-101B-9397-08002B2CF9AE}" pid="8" name="Rubricering">
    <vt:lpwstr/>
  </property>
  <property fmtid="{D5CDD505-2E9C-101B-9397-08002B2CF9AE}" pid="9" name="ContentTypeId">
    <vt:lpwstr>0x010100B2B7C0C343A7B84EA54E0DA645372D2C</vt:lpwstr>
  </property>
</Properties>
</file>