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9F" w:rsidP="00C91BCE" w:rsidRDefault="00113AE1">
      <w:pPr>
        <w:pStyle w:val="Huisstijl-Aanhef"/>
        <w:spacing w:before="0" w:after="0" w:line="260" w:lineRule="exact"/>
      </w:pPr>
      <w:bookmarkStart w:name="_GoBack" w:id="0"/>
      <w:bookmarkEnd w:id="0"/>
      <w:r>
        <w:t xml:space="preserve">Geachte </w:t>
      </w:r>
      <w:r w:rsidR="00EA4737">
        <w:t>v</w:t>
      </w:r>
      <w:r w:rsidR="00C91BCE">
        <w:t>oorzitter</w:t>
      </w:r>
      <w:r>
        <w:t>,</w:t>
      </w:r>
    </w:p>
    <w:p w:rsidR="00641F06" w:rsidP="00C91BCE" w:rsidRDefault="00641F06">
      <w:pPr>
        <w:pStyle w:val="Huisstijl-Slotzin"/>
        <w:spacing w:before="0" w:line="260" w:lineRule="exact"/>
      </w:pPr>
    </w:p>
    <w:p w:rsidR="001C4A28" w:rsidP="00C91BCE" w:rsidRDefault="001C4A28">
      <w:pPr>
        <w:pStyle w:val="Huisstijl-Slotzin"/>
        <w:spacing w:before="0" w:line="260" w:lineRule="exact"/>
      </w:pPr>
      <w:r>
        <w:t xml:space="preserve">Hierbij bied ik u de nota naar aanleiding van het </w:t>
      </w:r>
      <w:r w:rsidR="00C91BCE">
        <w:t xml:space="preserve">nader </w:t>
      </w:r>
      <w:r>
        <w:t xml:space="preserve">verslag alsmede een </w:t>
      </w:r>
      <w:r w:rsidR="00C91BCE">
        <w:t>vierde</w:t>
      </w:r>
      <w:r>
        <w:t xml:space="preserve"> nota van wijziging aan inzake het voorstel van wet tot wijziging van de Wet op het financieel toezicht en enige andere wetten op het terrein van de financiële markten (</w:t>
      </w:r>
      <w:r w:rsidRPr="001D234F">
        <w:rPr>
          <w:i/>
        </w:rPr>
        <w:t>Wijzigingswet financiële markten 2016</w:t>
      </w:r>
      <w:r>
        <w:t>).</w:t>
      </w:r>
    </w:p>
    <w:p w:rsidRPr="001D234F" w:rsidR="001C4A28" w:rsidP="00C91BCE" w:rsidRDefault="001C4A28">
      <w:pPr>
        <w:spacing w:line="260" w:lineRule="exact"/>
        <w:rPr>
          <w:lang w:eastAsia="zh-CN" w:bidi="hi-IN"/>
        </w:rPr>
      </w:pPr>
    </w:p>
    <w:p w:rsidR="0059323E" w:rsidP="0059323E" w:rsidRDefault="0059323E">
      <w:pPr>
        <w:spacing w:line="260" w:lineRule="exact"/>
        <w:rPr>
          <w:lang w:eastAsia="zh-CN" w:bidi="hi-IN"/>
        </w:rPr>
      </w:pPr>
    </w:p>
    <w:p w:rsidR="0059323E" w:rsidP="0059323E" w:rsidRDefault="0059323E">
      <w:pPr>
        <w:spacing w:line="260" w:lineRule="exact"/>
        <w:rPr>
          <w:lang w:eastAsia="zh-CN" w:bidi="hi-IN"/>
        </w:rPr>
      </w:pPr>
      <w:r>
        <w:rPr>
          <w:lang w:eastAsia="zh-CN" w:bidi="hi-IN"/>
        </w:rPr>
        <w:t>Hoogachtend,</w:t>
      </w:r>
    </w:p>
    <w:p w:rsidRPr="00E81647" w:rsidR="0059323E" w:rsidP="0059323E" w:rsidRDefault="0059323E">
      <w:pPr>
        <w:spacing w:line="260" w:lineRule="exact"/>
        <w:rPr>
          <w:lang w:eastAsia="zh-CN" w:bidi="hi-IN"/>
        </w:rPr>
      </w:pPr>
    </w:p>
    <w:p w:rsidR="0059323E" w:rsidP="0059323E" w:rsidRDefault="0059323E">
      <w:pPr>
        <w:pStyle w:val="Huisstijl-Ondertekening"/>
        <w:spacing w:before="0" w:line="260" w:lineRule="exact"/>
      </w:pPr>
      <w:r>
        <w:t>de minister van Financiën,</w:t>
      </w:r>
    </w:p>
    <w:p w:rsidR="0059323E" w:rsidP="0059323E" w:rsidRDefault="0059323E">
      <w:pPr>
        <w:spacing w:line="260" w:lineRule="exact"/>
        <w:rPr>
          <w:lang w:eastAsia="zh-CN" w:bidi="hi-IN"/>
        </w:rPr>
      </w:pPr>
    </w:p>
    <w:p w:rsidR="0059323E" w:rsidP="0059323E" w:rsidRDefault="0059323E">
      <w:pPr>
        <w:spacing w:line="260" w:lineRule="exact"/>
        <w:rPr>
          <w:lang w:eastAsia="zh-CN" w:bidi="hi-IN"/>
        </w:rPr>
      </w:pPr>
    </w:p>
    <w:p w:rsidR="0059323E" w:rsidP="0059323E" w:rsidRDefault="0059323E">
      <w:pPr>
        <w:spacing w:line="260" w:lineRule="exact"/>
        <w:rPr>
          <w:lang w:eastAsia="zh-CN" w:bidi="hi-IN"/>
        </w:rPr>
      </w:pPr>
    </w:p>
    <w:p w:rsidR="0059323E" w:rsidP="0059323E" w:rsidRDefault="0059323E">
      <w:pPr>
        <w:spacing w:line="260" w:lineRule="exact"/>
        <w:rPr>
          <w:lang w:eastAsia="zh-CN" w:bidi="hi-IN"/>
        </w:rPr>
      </w:pPr>
    </w:p>
    <w:p w:rsidR="0059323E" w:rsidP="0059323E" w:rsidRDefault="0059323E">
      <w:pPr>
        <w:spacing w:line="260" w:lineRule="exact"/>
        <w:rPr>
          <w:lang w:eastAsia="zh-CN" w:bidi="hi-IN"/>
        </w:rPr>
      </w:pPr>
    </w:p>
    <w:p w:rsidRPr="001C4A28" w:rsidR="001C4A28" w:rsidP="00C91BCE" w:rsidRDefault="0059323E">
      <w:pPr>
        <w:spacing w:line="260" w:lineRule="exact"/>
        <w:rPr>
          <w:lang w:eastAsia="zh-CN" w:bidi="hi-IN"/>
        </w:rPr>
      </w:pPr>
      <w:r>
        <w:rPr>
          <w:lang w:eastAsia="zh-CN" w:bidi="hi-IN"/>
        </w:rPr>
        <w:t>J.R.V.A. Dijsselbloem</w:t>
      </w:r>
    </w:p>
    <w:sectPr w:rsidRPr="001C4A28" w:rsidR="001C4A28" w:rsidSect="00911C9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1B8" w:rsidRDefault="00FD21B8">
      <w:pPr>
        <w:spacing w:line="240" w:lineRule="auto"/>
      </w:pPr>
      <w:r>
        <w:separator/>
      </w:r>
    </w:p>
  </w:endnote>
  <w:endnote w:type="continuationSeparator" w:id="0">
    <w:p w:rsidR="00FD21B8" w:rsidRDefault="00FD21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FD21B8"/>
      </w:tc>
      <w:tc>
        <w:tcPr>
          <w:tcW w:w="2148" w:type="dxa"/>
        </w:tcPr>
        <w:p w:rsidR="00FD21B8" w:rsidRDefault="00B96746">
          <w:pPr>
            <w:pStyle w:val="Huisstijl-Paginanummer"/>
          </w:pPr>
          <w:r>
            <w:t>Pagina</w:t>
          </w:r>
          <w:r w:rsidR="00FD21B8">
            <w:t> </w:t>
          </w:r>
          <w:fldSimple w:instr=" PAGE    \* MERGEFORMAT ">
            <w:r w:rsidR="00C91BCE">
              <w:rPr>
                <w:noProof/>
              </w:rPr>
              <w:t>2</w:t>
            </w:r>
          </w:fldSimple>
          <w:r w:rsidR="00FD21B8">
            <w:t> </w:t>
          </w:r>
          <w:r>
            <w:t>van</w:t>
          </w:r>
          <w:r w:rsidR="00FD21B8">
            <w:t> </w:t>
          </w:r>
          <w:fldSimple w:instr=" NUMPAGES  \* Arabic  \* MERGEFORMAT ">
            <w:r w:rsidR="00C91BCE">
              <w:rPr>
                <w:noProof/>
              </w:rPr>
              <w:t>2</w:t>
            </w:r>
          </w:fldSimple>
        </w:p>
      </w:tc>
    </w:tr>
  </w:tbl>
  <w:p w:rsidR="00FD21B8" w:rsidRDefault="00A437F5">
    <w:pPr>
      <w:pStyle w:val="Huisstijl-Rubricering"/>
    </w:pPr>
    <w:r>
      <w:fldChar w:fldCharType="begin"/>
    </w:r>
    <w:r w:rsidR="0064433F">
      <w:instrText xml:space="preserve"> DOCPROPERTY  Rubricering  \* MERGEFORMAT </w:instrTex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A437F5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64433F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FD21B8" w:rsidRDefault="00FD21B8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96746">
            <w:t>Pagina</w:t>
          </w:r>
          <w:r>
            <w:t> </w:t>
          </w:r>
          <w:fldSimple w:instr=" PAGE    \* MERGEFORMAT ">
            <w:r w:rsidR="007E6BC6">
              <w:rPr>
                <w:noProof/>
              </w:rPr>
              <w:t>1</w:t>
            </w:r>
          </w:fldSimple>
          <w:r>
            <w:t> </w:t>
          </w:r>
          <w:r w:rsidR="00B96746">
            <w:t>van</w:t>
          </w:r>
          <w:r>
            <w:t> </w:t>
          </w:r>
          <w:fldSimple w:instr=" NUMPAGES  \* Arabic  \* MERGEFORMAT ">
            <w:r w:rsidR="007E6BC6">
              <w:rPr>
                <w:noProof/>
              </w:rPr>
              <w:t>1</w:t>
            </w:r>
          </w:fldSimple>
        </w:p>
      </w:tc>
    </w:tr>
  </w:tbl>
  <w:p w:rsidR="00FD21B8" w:rsidRDefault="00FD21B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1B8" w:rsidRDefault="00FD21B8">
      <w:pPr>
        <w:spacing w:line="240" w:lineRule="auto"/>
      </w:pPr>
      <w:r>
        <w:separator/>
      </w:r>
    </w:p>
  </w:footnote>
  <w:footnote w:type="continuationSeparator" w:id="0">
    <w:p w:rsidR="00FD21B8" w:rsidRDefault="00FD21B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F2C" w:rsidRDefault="00B96746" w:rsidP="00332C67">
    <w:pPr>
      <w:pStyle w:val="Huisstijl-Afzendgegevenskop"/>
      <w:framePr w:w="2103" w:h="12013" w:hRule="exact" w:hSpace="180" w:wrap="around" w:vAnchor="page" w:hAnchor="page" w:x="9316" w:y="3022"/>
    </w:pPr>
    <w:r w:rsidRPr="00B96746">
      <w:t>Directie Financiële Markten</w:t>
    </w:r>
  </w:p>
  <w:p w:rsidR="00C90F2C" w:rsidRDefault="00B96746" w:rsidP="00332C67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C90F2C" w:rsidRPr="00FD21B8" w:rsidRDefault="00A437F5" w:rsidP="00332C67">
    <w:pPr>
      <w:pStyle w:val="Huisstijl-Referentiegegevens"/>
      <w:framePr w:w="2103" w:h="12013" w:hRule="exact" w:hSpace="180" w:wrap="around" w:vAnchor="page" w:hAnchor="page" w:x="9316" w:y="3022"/>
    </w:pPr>
    <w:fldSimple w:instr=" DOCPROPERTY  Kenmerk  \* MERGEFORMAT ">
      <w:r w:rsidR="00C91BCE">
        <w:t>2015-0000012006</w:t>
      </w:r>
    </w:fldSimple>
    <w:r w:rsidR="00C90F2C" w:rsidRPr="00C8655C">
      <w:t xml:space="preserve"> </w:t>
    </w:r>
  </w:p>
  <w:p w:rsidR="00FD21B8" w:rsidRDefault="00FD21B8">
    <w:pPr>
      <w:pStyle w:val="Koptekst"/>
      <w:spacing w:after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B8" w:rsidRDefault="00B96746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Financiële Markten</w:t>
    </w:r>
  </w:p>
  <w:p w:rsidR="00FD21B8" w:rsidRDefault="00B96746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Korte Voorhout 7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</w:p>
  <w:p w:rsidR="00FD21B8" w:rsidRPr="001C4A2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rPr>
        <w:lang w:val="en-US"/>
      </w:rPr>
    </w:pPr>
    <w:r w:rsidRPr="001C4A28">
      <w:rPr>
        <w:lang w:val="en-US"/>
      </w:rPr>
      <w:t>www.rijksoverheid.nl</w:t>
    </w:r>
  </w:p>
  <w:p w:rsidR="00FD21B8" w:rsidRDefault="00B96746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FD21B8" w:rsidRDefault="00A437F5" w:rsidP="001C4A2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C91BCE">
        <w:t>2015-0000012006</w:t>
      </w:r>
    </w:fldSimple>
  </w:p>
  <w:p w:rsidR="00FD21B8" w:rsidRDefault="00A437F5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FD21B8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D21B8" w:rsidRDefault="00FD21B8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FD21B8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FD21B8" w:rsidRDefault="00B96746">
          <w:pPr>
            <w:pStyle w:val="Huisstijl-Retouradres"/>
          </w:pPr>
          <w:r w:rsidRPr="00B96746">
            <w:t>&gt; Retouradres</w:t>
          </w:r>
          <w:r w:rsidR="00FD21B8">
            <w:t> </w:t>
          </w:r>
          <w:r w:rsidRPr="00B96746">
            <w:t>Postbus 20201</w:t>
          </w:r>
          <w:r w:rsidR="00FD21B8">
            <w:t>  </w:t>
          </w:r>
          <w:r w:rsidRPr="00B96746">
            <w:t>2500 EE  Den Haag</w:t>
          </w:r>
          <w:r w:rsidR="00FD21B8">
            <w:t>  </w:t>
          </w:r>
        </w:p>
      </w:tc>
    </w:tr>
    <w:tr w:rsidR="00FD21B8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FD21B8" w:rsidRDefault="00A437F5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64433F">
            <w:instrText xml:space="preserve"> DOCPROPERTY  Rubricering  \* MERGEFORMAT </w:instrText>
          </w:r>
          <w:r>
            <w:fldChar w:fldCharType="end"/>
          </w:r>
        </w:p>
        <w:p w:rsidR="00C91BCE" w:rsidRDefault="00A437F5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64433F">
            <w:instrText xml:space="preserve"> DOCPROPERTY  Aan  \* MERGEFORMAT </w:instrText>
          </w:r>
          <w:r>
            <w:fldChar w:fldCharType="separate"/>
          </w:r>
          <w:r w:rsidR="00C91BCE">
            <w:t>De Voorzitter van de Tweede Kamer der Staten-Generaal</w:t>
          </w:r>
        </w:p>
        <w:p w:rsidR="007B283E" w:rsidRDefault="00C91BCE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 xml:space="preserve">Postbus 20018 </w:t>
          </w:r>
        </w:p>
        <w:p w:rsidR="00FD21B8" w:rsidRDefault="00C91BCE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Den Haag</w:t>
          </w:r>
          <w:r w:rsidR="00A437F5">
            <w:fldChar w:fldCharType="end"/>
          </w:r>
        </w:p>
      </w:tc>
    </w:tr>
    <w:tr w:rsidR="00FD21B8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FD21B8" w:rsidRDefault="00FD21B8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FD21B8" w:rsidRDefault="007E6BC6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28 september 2015</w:t>
          </w: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FD21B8" w:rsidRDefault="00A437F5">
          <w:pPr>
            <w:pStyle w:val="Huisstijl-Gegevens"/>
            <w:rPr>
              <w:rFonts w:cs="Verdana"/>
              <w:szCs w:val="18"/>
            </w:rPr>
          </w:pPr>
          <w:fldSimple w:instr=" DOCPROPERTY  Onderwerp  \* MERGEFORMAT ">
            <w:r w:rsidR="00C91BCE">
              <w:t>Wijzigingswet financiële markten 2016 (34 198)</w:t>
            </w:r>
          </w:fldSimple>
        </w:p>
      </w:tc>
    </w:tr>
  </w:tbl>
  <w:p w:rsidR="00FD21B8" w:rsidRDefault="00FD21B8">
    <w:pPr>
      <w:pStyle w:val="Koptekst"/>
    </w:pPr>
  </w:p>
  <w:p w:rsidR="00FD21B8" w:rsidRDefault="00FD21B8">
    <w:pPr>
      <w:pStyle w:val="Koptekst"/>
    </w:pPr>
  </w:p>
  <w:p w:rsidR="00FD21B8" w:rsidRDefault="00FD21B8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3315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11C9F"/>
    <w:rsid w:val="000A4A9A"/>
    <w:rsid w:val="000B7976"/>
    <w:rsid w:val="00113AE1"/>
    <w:rsid w:val="0015404E"/>
    <w:rsid w:val="00191478"/>
    <w:rsid w:val="001C4A28"/>
    <w:rsid w:val="00307F1B"/>
    <w:rsid w:val="00374D0F"/>
    <w:rsid w:val="003A2B38"/>
    <w:rsid w:val="0040714C"/>
    <w:rsid w:val="004B3AB8"/>
    <w:rsid w:val="00561F2D"/>
    <w:rsid w:val="0059323E"/>
    <w:rsid w:val="005D7103"/>
    <w:rsid w:val="00623000"/>
    <w:rsid w:val="00641F06"/>
    <w:rsid w:val="0064433F"/>
    <w:rsid w:val="006C6495"/>
    <w:rsid w:val="007B283E"/>
    <w:rsid w:val="007E6BC6"/>
    <w:rsid w:val="00911C9F"/>
    <w:rsid w:val="0094716C"/>
    <w:rsid w:val="009D7BC1"/>
    <w:rsid w:val="00A437F5"/>
    <w:rsid w:val="00AB3EF9"/>
    <w:rsid w:val="00AE70BA"/>
    <w:rsid w:val="00B1187A"/>
    <w:rsid w:val="00B71A32"/>
    <w:rsid w:val="00B96746"/>
    <w:rsid w:val="00BE3F1B"/>
    <w:rsid w:val="00C8655C"/>
    <w:rsid w:val="00C90F2C"/>
    <w:rsid w:val="00C91BCE"/>
    <w:rsid w:val="00CE728B"/>
    <w:rsid w:val="00D67849"/>
    <w:rsid w:val="00E05A5B"/>
    <w:rsid w:val="00E81A4D"/>
    <w:rsid w:val="00EA4737"/>
    <w:rsid w:val="00EB0F4D"/>
    <w:rsid w:val="00F875B1"/>
    <w:rsid w:val="00F93787"/>
    <w:rsid w:val="00FD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character" w:styleId="Nadruk">
    <w:name w:val="Emphasis"/>
    <w:basedOn w:val="Standaardalinea-lettertype"/>
    <w:uiPriority w:val="20"/>
    <w:qFormat/>
    <w:rsid w:val="001C4A2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uisstijl-Rubricering">
    <w:name w:val="Huisstijl - Rubricering"/>
    <w:basedOn w:val="Normal"/>
    <w:next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Bullet">
    <w:name w:val="List Bullet"/>
    <w:basedOn w:val="Normal"/>
    <w:pPr>
      <w:numPr>
        <w:numId w:val="2"/>
      </w:numPr>
    </w:pPr>
    <w:rPr>
      <w:noProof/>
    </w:rPr>
  </w:style>
  <w:style w:type="paragraph" w:styleId="ListBullet2">
    <w:name w:val="List Bullet 2"/>
    <w:basedOn w:val="Normal"/>
    <w:pPr>
      <w:numPr>
        <w:numId w:val="4"/>
      </w:numPr>
      <w:tabs>
        <w:tab w:val="left" w:pos="454"/>
      </w:tabs>
    </w:pPr>
    <w:rPr>
      <w:noProof/>
    </w:rPr>
  </w:style>
  <w:style w:type="table" w:styleId="TableGrid">
    <w:name w:val="Table Grid"/>
    <w:basedOn w:val="TableNormal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pPr>
      <w:spacing w:line="180" w:lineRule="atLeast"/>
    </w:pPr>
    <w:rPr>
      <w:sz w:val="1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Normal"/>
    <w:next w:val="Normal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Normal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Normal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Normal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Normal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Normal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Normal"/>
    <w:next w:val="Normal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Normal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Normal"/>
    <w:next w:val="Normal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microsoft.com/office/2007/relationships/stylesWithEffects" Target="stylesWithEffects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57</ap:Words>
  <ap:Characters>325</ap:Characters>
  <ap:DocSecurity>0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381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2015-09-28T11:58:00.0000000Z</dcterms:created>
  <dcterms:modified xsi:type="dcterms:W3CDTF">2015-09-28T11:58:00.0000000Z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Wijzigingswet financiële markten 2016 (34 198)</vt:lpwstr>
  </property>
  <property fmtid="{D5CDD505-2E9C-101B-9397-08002B2CF9AE}" pid="4" name="Datum">
    <vt:lpwstr>23 september 2015</vt:lpwstr>
  </property>
  <property fmtid="{D5CDD505-2E9C-101B-9397-08002B2CF9AE}" pid="5" name="Kenmerk">
    <vt:lpwstr>2015-0000012006</vt:lpwstr>
  </property>
  <property fmtid="{D5CDD505-2E9C-101B-9397-08002B2CF9AE}" pid="6" name="UwKenmerk">
    <vt:lpwstr/>
  </property>
  <property fmtid="{D5CDD505-2E9C-101B-9397-08002B2CF9AE}" pid="7" name="Aan">
    <vt:lpwstr>De Voorzitter van de Tweede Kamer der Staten-Generaal_x000d_
Postbus 20018 2500 EA Den Haag</vt:lpwstr>
  </property>
  <property fmtid="{D5CDD505-2E9C-101B-9397-08002B2CF9AE}" pid="8" name="Rubricering">
    <vt:lpwstr/>
  </property>
  <property fmtid="{D5CDD505-2E9C-101B-9397-08002B2CF9AE}" pid="9" name="ContentTypeId">
    <vt:lpwstr>0x01010055FA9704FB00984BBE97230966B25D48</vt:lpwstr>
  </property>
</Properties>
</file>