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30267D" w:rsidRDefault="000B7976">
      <w:pPr>
        <w:pStyle w:val="Huisstijl-Aanhef"/>
        <w:spacing w:line="260" w:lineRule="exact"/>
      </w:pPr>
      <w:bookmarkStart w:name="_GoBack" w:id="0"/>
      <w:bookmarkEnd w:id="0"/>
      <w:r>
        <w:t xml:space="preserve">Geachte </w:t>
      </w:r>
      <w:r w:rsidR="002073F1">
        <w:t>voorzitter</w:t>
      </w:r>
      <w:r>
        <w:t>,</w:t>
      </w:r>
    </w:p>
    <w:p w:rsidR="002073F1" w:rsidP="0030267D" w:rsidRDefault="002073F1">
      <w:pPr>
        <w:spacing w:line="260" w:lineRule="exact"/>
      </w:pPr>
      <w:r w:rsidRPr="004601B9">
        <w:t xml:space="preserve">Hierbij bied ik u </w:t>
      </w:r>
      <w:r>
        <w:t xml:space="preserve">een </w:t>
      </w:r>
      <w:r w:rsidR="0008659F">
        <w:t xml:space="preserve">tweede </w:t>
      </w:r>
      <w:r>
        <w:t xml:space="preserve">nota van wijziging </w:t>
      </w:r>
      <w:r w:rsidR="0030267D">
        <w:t xml:space="preserve">aan </w:t>
      </w:r>
      <w:r>
        <w:t>inzake het bovenvermelde voorstel van wet.</w:t>
      </w: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  <w:r>
        <w:t>Hoogachtend,</w:t>
      </w:r>
    </w:p>
    <w:p w:rsidR="002073F1" w:rsidP="0030267D" w:rsidRDefault="002073F1">
      <w:pPr>
        <w:spacing w:line="260" w:lineRule="exact"/>
      </w:pPr>
      <w:r>
        <w:t>De minister van Financiën,</w:t>
      </w: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</w:p>
    <w:p w:rsidR="002073F1" w:rsidP="0030267D" w:rsidRDefault="002073F1">
      <w:pPr>
        <w:spacing w:line="260" w:lineRule="exact"/>
      </w:pPr>
      <w:r>
        <w:t>J.R.V.A. Dijsselbloem</w:t>
      </w:r>
    </w:p>
    <w:sectPr w:rsidR="002073F1" w:rsidSect="00F81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3F1" w:rsidRDefault="002073F1">
      <w:pPr>
        <w:spacing w:line="240" w:lineRule="auto"/>
      </w:pPr>
      <w:r>
        <w:separator/>
      </w:r>
    </w:p>
  </w:endnote>
  <w:endnote w:type="continuationSeparator" w:id="0">
    <w:p w:rsidR="002073F1" w:rsidRDefault="002073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F9" w:rsidRDefault="008E78F9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FD21B8">
          <w:pPr>
            <w:pStyle w:val="Huisstijl-Paginanummer"/>
          </w:pPr>
          <w:r>
            <w:t>Pagina </w:t>
          </w:r>
          <w:fldSimple w:instr=" PAGE    \* MERGEFORMAT ">
            <w:r w:rsidR="008E78F9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8E78F9">
              <w:rPr>
                <w:noProof/>
              </w:rPr>
              <w:t>1</w:t>
            </w:r>
          </w:fldSimple>
        </w:p>
      </w:tc>
    </w:tr>
  </w:tbl>
  <w:p w:rsidR="00FD21B8" w:rsidRDefault="00650913">
    <w:pPr>
      <w:pStyle w:val="Huisstijl-Rubricering"/>
    </w:pPr>
    <w:r>
      <w:fldChar w:fldCharType="begin"/>
    </w:r>
    <w:r w:rsidR="00D45EEA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650913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D45EEA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8E78F9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8E78F9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3F1" w:rsidRDefault="002073F1">
      <w:pPr>
        <w:spacing w:line="240" w:lineRule="auto"/>
      </w:pPr>
      <w:r>
        <w:separator/>
      </w:r>
    </w:p>
  </w:footnote>
  <w:footnote w:type="continuationSeparator" w:id="0">
    <w:p w:rsidR="002073F1" w:rsidRDefault="002073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F9" w:rsidRDefault="008E78F9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C90F2C" w:rsidP="00332C67">
    <w:pPr>
      <w:pStyle w:val="Huisstijl-Afzendgegevenskop"/>
      <w:framePr w:w="2103" w:h="12013" w:hRule="exact" w:hSpace="180" w:wrap="around" w:vAnchor="page" w:hAnchor="page" w:x="9316" w:y="3022"/>
    </w:pPr>
    <w:r w:rsidRPr="00E81A4D">
      <w:t>Directie Financiele Markten</w:t>
    </w:r>
  </w:p>
  <w:p w:rsidR="00C90F2C" w:rsidRDefault="00C90F2C" w:rsidP="00332C67">
    <w:pPr>
      <w:pStyle w:val="Huisstijl-ReferentiegegevenskopW2"/>
      <w:framePr w:w="2103" w:h="12013" w:hRule="exact" w:hSpace="180" w:wrap="around" w:vAnchor="page" w:hAnchor="page" w:x="9316" w:y="3022"/>
    </w:pPr>
    <w:r w:rsidRPr="00E81A4D">
      <w:t>Ons kenmerk</w:t>
    </w:r>
  </w:p>
  <w:p w:rsidR="00C90F2C" w:rsidRPr="00FD21B8" w:rsidRDefault="00C90F2C" w:rsidP="00332C67">
    <w:pPr>
      <w:pStyle w:val="Huisstijl-Referentiegegevens"/>
      <w:framePr w:w="2103" w:h="12013" w:hRule="exact" w:hSpace="180" w:wrap="around" w:vAnchor="page" w:hAnchor="page" w:x="9316" w:y="3022"/>
    </w:pPr>
    <w:r w:rsidRPr="00C8655C">
      <w:t>FM/</w:t>
    </w:r>
    <w:fldSimple w:instr=" DOCPROPERTY  Kenmerk  \* MERGEFORMAT ">
      <w:r w:rsidR="008E78F9">
        <w:t>2015-873</w:t>
      </w:r>
    </w:fldSimple>
    <w:r w:rsidRPr="00C8655C">
      <w:t xml:space="preserve"> U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2073F1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Directie Financië</w:t>
    </w:r>
    <w:r w:rsidR="00FD21B8" w:rsidRPr="00E81A4D">
      <w:t>le Markten</w:t>
    </w:r>
  </w:p>
  <w:p w:rsidR="00FD21B8" w:rsidRDefault="00FD21B8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Korte Voorhout 7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2511 CW  Den Haag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Postbus 20201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2500 EE  Den Haag</w:t>
    </w:r>
  </w:p>
  <w:p w:rsidR="00FD21B8" w:rsidRPr="002073F1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2073F1">
      <w:rPr>
        <w:lang w:val="en-US"/>
      </w:rPr>
      <w:t>www.rijksoverheid.nl</w:t>
    </w:r>
  </w:p>
  <w:p w:rsidR="00FD21B8" w:rsidRDefault="00FD21B8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Ons kenmerk</w:t>
    </w:r>
  </w:p>
  <w:p w:rsidR="00FD21B8" w:rsidRDefault="00FD21B8" w:rsidP="00692DBF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C8655C">
      <w:t>FM/</w:t>
    </w:r>
    <w:fldSimple w:instr=" DOCPROPERTY  Kenmerk  \* MERGEFORMAT ">
      <w:r w:rsidR="008E78F9">
        <w:t>2015-873</w:t>
      </w:r>
    </w:fldSimple>
    <w:r w:rsidR="00692DBF">
      <w:t xml:space="preserve"> </w:t>
    </w:r>
    <w:r w:rsidR="00650913"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  <w:r w:rsidR="00692DBF">
      <w:t>M</w: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pStyle w:val="Huisstijl-Retouradres"/>
          </w:pPr>
          <w:r w:rsidRPr="00E81A4D">
            <w:t>&gt; Retouradres</w:t>
          </w:r>
          <w:r>
            <w:t> Postbus 20201  2500 EE  Den Haag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650913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FD21B8">
            <w:instrText xml:space="preserve"> DOCPROPERTY  Rubricering  \* MERGEFORMAT </w:instrText>
          </w:r>
          <w:r>
            <w:fldChar w:fldCharType="end"/>
          </w:r>
        </w:p>
        <w:p w:rsidR="008E78F9" w:rsidRDefault="00650913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D45EEA">
            <w:instrText xml:space="preserve"> DOCPROPERTY  Aan  \* MERGEFORMAT </w:instrText>
          </w:r>
          <w:r>
            <w:fldChar w:fldCharType="separate"/>
          </w:r>
          <w:r w:rsidR="008E78F9">
            <w:t>Voorzitter van de Tweede Kamer der Staten-Generaal</w:t>
          </w:r>
        </w:p>
        <w:p w:rsidR="008E78F9" w:rsidRDefault="008E78F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8E78F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AE Den Haag</w:t>
          </w:r>
          <w:r w:rsidR="00650913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FD21B8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8E78F9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30 juni 2015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FD21B8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650913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8E78F9">
              <w:t>Het voorstel van wet tot wijziging van de Wet op het financieel toezicht en enige andere wetten op het terrein van de financiële markten (Wijzigingswet financiële markten 2016)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30267D"/>
    <w:rsid w:val="0008659F"/>
    <w:rsid w:val="000B7976"/>
    <w:rsid w:val="00191478"/>
    <w:rsid w:val="002073F1"/>
    <w:rsid w:val="00232352"/>
    <w:rsid w:val="0030267D"/>
    <w:rsid w:val="0040714C"/>
    <w:rsid w:val="004224DC"/>
    <w:rsid w:val="004B3AB8"/>
    <w:rsid w:val="00561F2D"/>
    <w:rsid w:val="005D7103"/>
    <w:rsid w:val="00623000"/>
    <w:rsid w:val="00650913"/>
    <w:rsid w:val="00692DBF"/>
    <w:rsid w:val="006C6495"/>
    <w:rsid w:val="008726E6"/>
    <w:rsid w:val="008E78F9"/>
    <w:rsid w:val="00911C9F"/>
    <w:rsid w:val="0094716C"/>
    <w:rsid w:val="009D7BC1"/>
    <w:rsid w:val="00A15B8F"/>
    <w:rsid w:val="00A23EC7"/>
    <w:rsid w:val="00A77092"/>
    <w:rsid w:val="00AB3EF9"/>
    <w:rsid w:val="00AE70BA"/>
    <w:rsid w:val="00BE3F1B"/>
    <w:rsid w:val="00C8655C"/>
    <w:rsid w:val="00C90F2C"/>
    <w:rsid w:val="00CE728B"/>
    <w:rsid w:val="00D45EEA"/>
    <w:rsid w:val="00D67849"/>
    <w:rsid w:val="00E05A5B"/>
    <w:rsid w:val="00E81A4D"/>
    <w:rsid w:val="00E907B0"/>
    <w:rsid w:val="00EE4C6F"/>
    <w:rsid w:val="00F81A1C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SSALAH\AppData\Local\Microsoft\Windows\Temporary%20Internet%20Files\Content.IE5\C1VR7TK1\DocGen_Brief_nl_N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25</ap:Words>
  <ap:Characters>158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2015-06-30T12:52:00.0000000Z</dcterms:created>
  <dcterms:modified xsi:type="dcterms:W3CDTF">2015-06-30T12:52:00.0000000Z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Het voorstel van wet tot wijziging van de Wet op het financieel toezicht en enige andere wetten op het terrein van de financiële markten (Wijzigingswet financiële markten 2016)</vt:lpwstr>
  </property>
  <property fmtid="{D5CDD505-2E9C-101B-9397-08002B2CF9AE}" pid="4" name="Datum">
    <vt:lpwstr/>
  </property>
  <property fmtid="{D5CDD505-2E9C-101B-9397-08002B2CF9AE}" pid="5" name="Kenmerk">
    <vt:lpwstr>2015-873</vt:lpwstr>
  </property>
  <property fmtid="{D5CDD505-2E9C-101B-9397-08002B2CF9AE}" pid="6" name="UwKenmerk">
    <vt:lpwstr/>
  </property>
  <property fmtid="{D5CDD505-2E9C-101B-9397-08002B2CF9AE}" pid="7" name="Aan">
    <vt:lpwstr>Voorzitter van de Tweede Kamer der Staten-Generaal_x000d_
Postbus 20018_x000d_
2500 AE Den Haag</vt:lpwstr>
  </property>
  <property fmtid="{D5CDD505-2E9C-101B-9397-08002B2CF9AE}" pid="8" name="Rubricering">
    <vt:lpwstr/>
  </property>
  <property fmtid="{D5CDD505-2E9C-101B-9397-08002B2CF9AE}" pid="9" name="ContentTypeId">
    <vt:lpwstr>0x01010084CB7A24E49F8C4CB865D149215F602B</vt:lpwstr>
  </property>
</Properties>
</file>