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798297"/>
        <w:docPartObj>
          <w:docPartGallery w:val="Cover Pages"/>
          <w:docPartUnique/>
        </w:docPartObj>
      </w:sdtPr>
      <w:sdtContent>
        <w:p w:rsidR="00EE2A9D" w:rsidP="00EE2A9D" w:rsidRDefault="00DB7E6B"/>
        <w:p w:rsidR="00241BB9" w:rsidRDefault="00350836">
          <w:pPr>
            <w:spacing w:line="240" w:lineRule="auto"/>
          </w:pPr>
        </w:p>
      </w:sdtContent>
    </w:sdt>
    <w:p w:rsidR="00CD5856" w:rsidRDefault="00DB7E6B">
      <w:pPr>
        <w:spacing w:line="240" w:lineRule="auto"/>
      </w:pPr>
    </w:p>
    <w:p w:rsidR="00CD5856" w:rsidRDefault="00DB7E6B"/>
    <w:p w:rsidR="00CD5856" w:rsidRDefault="00DB7E6B"/>
    <w:p w:rsidR="00CD5856" w:rsidRDefault="00DB7E6B">
      <w:pPr>
        <w:sectPr w:rsidR="00CD5856" w:rsidSect="003C47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DB7E6B">
      <w:pPr>
        <w:pStyle w:val="Huisstijl-Aanhef"/>
      </w:pPr>
      <w:r>
        <w:t>Geachte voorzitter,</w:t>
      </w:r>
    </w:p>
    <w:p w:rsidR="00762213" w:rsidP="00762213" w:rsidRDefault="00DB7E6B">
      <w:r>
        <w:t>Hierbij bied ik u de nota van wijziging inzake het bovenvermelde voorstel aan.</w:t>
      </w:r>
    </w:p>
    <w:p w:rsidR="00762213" w:rsidP="00762213" w:rsidRDefault="00DB7E6B">
      <w:pPr>
        <w:pStyle w:val="Huisstijl-Ondertekeningvervolg"/>
        <w:rPr>
          <w:i w:val="0"/>
        </w:rPr>
      </w:pPr>
    </w:p>
    <w:p w:rsidRPr="009A31BF" w:rsidR="00CD5856" w:rsidRDefault="00DB7E6B">
      <w:pPr>
        <w:pStyle w:val="Huisstijl-Slotzin"/>
      </w:pPr>
      <w:r>
        <w:t>Hoogachtend,</w:t>
      </w:r>
    </w:p>
    <w:p w:rsidR="00CD5856" w:rsidRDefault="00DB7E6B">
      <w:pPr>
        <w:pStyle w:val="Huisstijl-Ondertekeningvervolg"/>
        <w:rPr>
          <w:i w:val="0"/>
        </w:rPr>
      </w:pPr>
    </w:p>
    <w:p w:rsidR="00E37122" w:rsidP="00E37122" w:rsidRDefault="00350836">
      <w:pPr>
        <w:pStyle w:val="Huisstijl-Ondertekeningvervolg"/>
        <w:rPr>
          <w:i w:val="0"/>
        </w:rPr>
      </w:pPr>
      <w:r>
        <w:rPr>
          <w:i w:val="0"/>
        </w:rPr>
        <w:fldChar w:fldCharType="begin"/>
      </w:r>
      <w:r w:rsidR="00DB7E6B">
        <w:rPr>
          <w:i w:val="0"/>
        </w:rPr>
        <w:instrText xml:space="preserve"> IF </w:instrText>
      </w:r>
      <w:r>
        <w:rPr>
          <w:i w:val="0"/>
        </w:rPr>
        <w:fldChar w:fldCharType="begin"/>
      </w:r>
      <w:r w:rsidR="00DB7E6B">
        <w:rPr>
          <w:i w:val="0"/>
        </w:rPr>
        <w:instrText xml:space="preserve"> DOCPROPERTY  BewindspersoonVWS </w:instrText>
      </w:r>
      <w:r>
        <w:rPr>
          <w:i w:val="0"/>
        </w:rPr>
        <w:fldChar w:fldCharType="separate"/>
      </w:r>
      <w:r w:rsidR="00DB7E6B">
        <w:rPr>
          <w:i w:val="0"/>
        </w:rPr>
        <w:instrText>Minister van Volksgezondheid, Welzijn en</w:instrText>
      </w:r>
      <w:r w:rsidR="00DB7E6B">
        <w:rPr>
          <w:i w:val="0"/>
        </w:rPr>
        <w:instrText xml:space="preserve"> Sport</w:instrText>
      </w:r>
      <w:r>
        <w:rPr>
          <w:i w:val="0"/>
        </w:rPr>
        <w:fldChar w:fldCharType="end"/>
      </w:r>
      <w:r w:rsidR="00DB7E6B">
        <w:rPr>
          <w:i w:val="0"/>
        </w:rPr>
        <w:instrText>="</w:instrText>
      </w:r>
      <w:r w:rsidRPr="004A4CB5" w:rsidR="00DB7E6B">
        <w:rPr>
          <w:i w:val="0"/>
        </w:rPr>
        <w:instrText>Staatssecretaris van Volksgezondheid, Welzijn en Sport</w:instrText>
      </w:r>
      <w:r w:rsidR="00DB7E6B">
        <w:rPr>
          <w:i w:val="0"/>
        </w:rPr>
        <w:instrText>" "de s</w:instrText>
      </w:r>
      <w:r w:rsidRPr="004A4CB5" w:rsidR="00DB7E6B">
        <w:rPr>
          <w:i w:val="0"/>
        </w:rPr>
        <w:instrText>taatssecretaris van Volksgezondheid,</w:instrText>
      </w:r>
    </w:p>
    <w:p w:rsidR="00E37122" w:rsidP="00E37122" w:rsidRDefault="00DB7E6B">
      <w:pPr>
        <w:pStyle w:val="Huisstijl-Ondertekeningvervolg"/>
        <w:rPr>
          <w:i w:val="0"/>
        </w:rPr>
      </w:pPr>
      <w:r w:rsidRPr="004A4CB5">
        <w:rPr>
          <w:i w:val="0"/>
        </w:rPr>
        <w:instrText>Welzijn en Sport</w:instrText>
      </w:r>
      <w:r>
        <w:rPr>
          <w:i w:val="0"/>
        </w:rPr>
        <w:instrText xml:space="preserve">," </w:instrText>
      </w:r>
      <w:r w:rsidR="00350836">
        <w:rPr>
          <w:i w:val="0"/>
        </w:rPr>
        <w:fldChar w:fldCharType="end"/>
      </w:r>
      <w:r w:rsidR="00350836">
        <w:rPr>
          <w:i w:val="0"/>
        </w:rPr>
        <w:fldChar w:fldCharType="begin"/>
      </w:r>
      <w:r>
        <w:rPr>
          <w:i w:val="0"/>
        </w:rPr>
        <w:instrText xml:space="preserve"> IF </w:instrText>
      </w:r>
      <w:r w:rsidR="00350836">
        <w:rPr>
          <w:i w:val="0"/>
        </w:rPr>
        <w:fldChar w:fldCharType="begin"/>
      </w:r>
      <w:r>
        <w:rPr>
          <w:i w:val="0"/>
        </w:rPr>
        <w:instrText xml:space="preserve"> DOCPROPERTY  BewindspersoonVWS </w:instrText>
      </w:r>
      <w:r w:rsidR="00350836">
        <w:rPr>
          <w:i w:val="0"/>
        </w:rPr>
        <w:fldChar w:fldCharType="separate"/>
      </w:r>
      <w:r>
        <w:rPr>
          <w:i w:val="0"/>
        </w:rPr>
        <w:instrText>Minister van Volksgezondheid, Welzijn en Sport</w:instrText>
      </w:r>
      <w:r w:rsidR="00350836">
        <w:rPr>
          <w:i w:val="0"/>
        </w:rPr>
        <w:fldChar w:fldCharType="end"/>
      </w:r>
      <w:r>
        <w:rPr>
          <w:i w:val="0"/>
        </w:rPr>
        <w:instrText>="Minister</w:instrText>
      </w:r>
      <w:r w:rsidRPr="004A4CB5">
        <w:rPr>
          <w:i w:val="0"/>
        </w:rPr>
        <w:instrText xml:space="preserve"> van Volksgezondheid, Welzijn e</w:instrText>
      </w:r>
      <w:r w:rsidRPr="004A4CB5">
        <w:rPr>
          <w:i w:val="0"/>
        </w:rPr>
        <w:instrText>n Sport</w:instrText>
      </w:r>
      <w:r>
        <w:rPr>
          <w:i w:val="0"/>
        </w:rPr>
        <w:instrText>" "de minister</w:instrText>
      </w:r>
      <w:r w:rsidRPr="004A4CB5">
        <w:rPr>
          <w:i w:val="0"/>
        </w:rPr>
        <w:instrText xml:space="preserve"> van Volksgezondheid,</w:instrText>
      </w:r>
    </w:p>
    <w:p w:rsidR="00E37122" w:rsidP="00E37122" w:rsidRDefault="00DB7E6B">
      <w:pPr>
        <w:pStyle w:val="Huisstijl-Ondertekeningvervolg"/>
        <w:rPr>
          <w:i w:val="0"/>
        </w:rPr>
      </w:pPr>
      <w:r w:rsidRPr="004A4CB5">
        <w:rPr>
          <w:i w:val="0"/>
        </w:rPr>
        <w:instrText>Welzijn en Sport</w:instrText>
      </w:r>
      <w:r>
        <w:rPr>
          <w:i w:val="0"/>
        </w:rPr>
        <w:instrText xml:space="preserve">," </w:instrText>
      </w:r>
      <w:r w:rsidR="00350836">
        <w:rPr>
          <w:i w:val="0"/>
        </w:rPr>
        <w:fldChar w:fldCharType="separate"/>
      </w:r>
      <w:r>
        <w:rPr>
          <w:i w:val="0"/>
        </w:rPr>
        <w:t>de minister</w:t>
      </w:r>
      <w:r w:rsidRPr="004A4CB5">
        <w:rPr>
          <w:i w:val="0"/>
        </w:rPr>
        <w:t xml:space="preserve"> van Volksgezondheid,</w:t>
      </w:r>
    </w:p>
    <w:p w:rsidR="005600D7" w:rsidP="00E37122" w:rsidRDefault="00DB7E6B">
      <w:pPr>
        <w:pStyle w:val="Huisstijl-Ondertekeningvervolg"/>
        <w:rPr>
          <w:i w:val="0"/>
        </w:rPr>
      </w:pPr>
      <w:r w:rsidRPr="004A4CB5">
        <w:rPr>
          <w:i w:val="0"/>
        </w:rPr>
        <w:t>Welzijn en Sport</w:t>
      </w:r>
      <w:r>
        <w:rPr>
          <w:i w:val="0"/>
        </w:rPr>
        <w:t>,</w:t>
      </w:r>
      <w:r w:rsidR="00350836">
        <w:rPr>
          <w:i w:val="0"/>
        </w:rPr>
        <w:fldChar w:fldCharType="end"/>
      </w:r>
    </w:p>
    <w:p w:rsidR="00CD5856" w:rsidRDefault="00DB7E6B">
      <w:pPr>
        <w:pStyle w:val="Huisstijl-Ondertekeningvervolg"/>
        <w:rPr>
          <w:i w:val="0"/>
        </w:rPr>
      </w:pPr>
    </w:p>
    <w:p w:rsidR="008A3222" w:rsidRDefault="00DB7E6B">
      <w:pPr>
        <w:pStyle w:val="Huisstijl-Ondertekeningvervolg"/>
        <w:rPr>
          <w:i w:val="0"/>
        </w:rPr>
      </w:pPr>
    </w:p>
    <w:p w:rsidR="008A3222" w:rsidRDefault="00DB7E6B">
      <w:pPr>
        <w:pStyle w:val="Huisstijl-Ondertekeningvervolg"/>
        <w:rPr>
          <w:i w:val="0"/>
        </w:rPr>
      </w:pPr>
    </w:p>
    <w:p w:rsidR="008A3222" w:rsidRDefault="00DB7E6B">
      <w:pPr>
        <w:pStyle w:val="Huisstijl-Ondertekeningvervolg"/>
        <w:rPr>
          <w:i w:val="0"/>
        </w:rPr>
      </w:pPr>
    </w:p>
    <w:p w:rsidRPr="009A31BF" w:rsidR="008E4B89" w:rsidRDefault="00DB7E6B">
      <w:pPr>
        <w:pStyle w:val="Huisstijl-Ondertekeningvervolg"/>
        <w:rPr>
          <w:i w:val="0"/>
        </w:rPr>
      </w:pPr>
    </w:p>
    <w:p w:rsidR="00CD5856" w:rsidRDefault="00350836">
      <w:pPr>
        <w:pStyle w:val="Huisstijl-Ondertekeningvervolgtitel"/>
      </w:pPr>
      <w:fldSimple w:instr=" DOCPROPERTY  NaamOndertekenaar  \* MERGEFORMAT ">
        <w:r w:rsidR="00DB7E6B">
          <w:t>mw. drs. E.I. Schippers</w:t>
        </w:r>
      </w:fldSimple>
    </w:p>
    <w:p w:rsidR="00523C02" w:rsidP="004E2A11" w:rsidRDefault="00DB7E6B">
      <w:pPr>
        <w:spacing w:line="240" w:lineRule="auto"/>
        <w:rPr>
          <w:noProof/>
        </w:rPr>
      </w:pPr>
    </w:p>
    <w:sectPr w:rsidR="00523C02" w:rsidSect="008D59C5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836" w:rsidRDefault="00350836" w:rsidP="00350836">
      <w:pPr>
        <w:spacing w:line="240" w:lineRule="auto"/>
      </w:pPr>
      <w:r>
        <w:separator/>
      </w:r>
    </w:p>
  </w:endnote>
  <w:endnote w:type="continuationSeparator" w:id="0">
    <w:p w:rsidR="00350836" w:rsidRDefault="00350836" w:rsidP="0035083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213" w:rsidRDefault="00DB7E6B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639" w:rsidRDefault="00350836">
    <w:pPr>
      <w:pStyle w:val="Voettekst"/>
    </w:pPr>
    <w:r w:rsidRPr="00350836">
      <w:rPr>
        <w:noProof/>
        <w:lang w:val="en-US" w:eastAsia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2054" type="#_x0000_t202" style="position:absolute;margin-left:466.35pt;margin-top:805.15pt;width:99.2pt;height:14.6pt;z-index:251675648;visibility:visible;mso-position-horizontal-relative:page;mso-position-vertical-relative:page;mso-width-relative:margin;mso-height-relative:margin" strokecolor="white">
          <v:textbox inset="0,0,0,0">
            <w:txbxContent>
              <w:p w:rsidR="00DC7639" w:rsidRDefault="00DB7E6B" w:rsidP="00DC7639">
                <w:pPr>
                  <w:pStyle w:val="Huisstijl-Paginanummer"/>
                </w:pPr>
                <w:r>
                  <w:t xml:space="preserve">Pagina </w:t>
                </w:r>
                <w:r w:rsidR="00350836">
                  <w:fldChar w:fldCharType="begin"/>
                </w:r>
                <w:r>
                  <w:instrText xml:space="preserve"> PAGE    \* MERGEFORMAT </w:instrText>
                </w:r>
                <w:r w:rsidR="00350836">
                  <w:fldChar w:fldCharType="separate"/>
                </w:r>
                <w:r>
                  <w:rPr>
                    <w:noProof/>
                  </w:rPr>
                  <w:t>1</w:t>
                </w:r>
                <w:r w:rsidR="00350836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213" w:rsidRDefault="00DB7E6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836" w:rsidRDefault="00350836" w:rsidP="00350836">
      <w:pPr>
        <w:spacing w:line="240" w:lineRule="auto"/>
      </w:pPr>
      <w:r>
        <w:separator/>
      </w:r>
    </w:p>
  </w:footnote>
  <w:footnote w:type="continuationSeparator" w:id="0">
    <w:p w:rsidR="00350836" w:rsidRDefault="00350836" w:rsidP="0035083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213" w:rsidRDefault="00DB7E6B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DB7E6B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350836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DB7E6B">
                <w:pPr>
                  <w:pStyle w:val="Huisstijl-AfzendgegevensW1"/>
                </w:pPr>
                <w:r>
                  <w:t>Bezoekadres</w:t>
                </w:r>
              </w:p>
              <w:p w:rsidR="00CD5856" w:rsidRDefault="00DB7E6B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DB7E6B">
                <w:pPr>
                  <w:pStyle w:val="Huisstijl-Afzendgegevens"/>
                </w:pPr>
                <w:r w:rsidRPr="008D59C5">
                  <w:t>2515 XP</w:t>
                </w:r>
                <w:r>
                  <w:t xml:space="preserve">  </w:t>
                </w:r>
                <w:r w:rsidRPr="008D59C5">
                  <w:t>Den Haag</w:t>
                </w:r>
              </w:p>
              <w:p w:rsidR="00CD5856" w:rsidRDefault="00DB7E6B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DB7E6B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350836">
                <w:pPr>
                  <w:pStyle w:val="Huisstijl-Referentiegegevens"/>
                </w:pPr>
                <w:fldSimple w:instr=" DOCPROPERTY  KenmerkVWS  \* MERGEFORMAT ">
                  <w:r w:rsidR="00DB7E6B">
                    <w:t>758256-135838-WJZ</w:t>
                  </w:r>
                </w:fldSimple>
              </w:p>
              <w:p w:rsidR="00CD5856" w:rsidRPr="002B504F" w:rsidRDefault="00DB7E6B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CD5856" w:rsidRPr="009A31BF" w:rsidRDefault="00DB7E6B">
                <w:pPr>
                  <w:pStyle w:val="Huisstijl-Referentiegegevens"/>
                </w:pPr>
                <w:r>
                  <w:t>1</w:t>
                </w:r>
                <w:r w:rsidR="00350836" w:rsidRPr="00763E81">
                  <w:fldChar w:fldCharType="begin"/>
                </w:r>
                <w:r>
                  <w:instrText xml:space="preserve"> DOCPROPERTY  Bijlagen  \* MERGEFORMAT </w:instrText>
                </w:r>
                <w:r w:rsidR="00350836" w:rsidRPr="00763E81">
                  <w:fldChar w:fldCharType="end"/>
                </w:r>
              </w:p>
              <w:p w:rsidR="00CD5856" w:rsidRDefault="00DB7E6B">
                <w:pPr>
                  <w:pStyle w:val="Huisstijl-ReferentiegegevenskopW1"/>
                </w:pPr>
                <w:r>
                  <w:t>Uw brief</w:t>
                </w:r>
              </w:p>
              <w:p w:rsidR="00CD5856" w:rsidRDefault="00350836">
                <w:pPr>
                  <w:pStyle w:val="Huisstijl-Referentiegegevens"/>
                </w:pPr>
                <w:r>
                  <w:fldChar w:fldCharType="begin"/>
                </w:r>
                <w:r w:rsidR="00DB7E6B">
                  <w:instrText xml:space="preserve"> DOCPROPERTY  KenmerkAfzender  \* MERGEFORMAT </w:instrText>
                </w:r>
                <w:r>
                  <w:fldChar w:fldCharType="end"/>
                </w:r>
                <w:r w:rsidR="00DB7E6B">
                  <w:t xml:space="preserve"> </w:t>
                </w:r>
              </w:p>
              <w:p w:rsidR="00CD5856" w:rsidRDefault="00DB7E6B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DB7E6B"/>
            </w:txbxContent>
          </v:textbox>
          <w10:wrap anchorx="page" anchory="page"/>
        </v:shape>
      </w:pict>
    </w:r>
    <w:r w:rsidR="00350836">
      <w:rPr>
        <w:lang w:eastAsia="nl-NL" w:bidi="ar-SA"/>
      </w:rPr>
      <w:pict>
        <v:shape id="Text Box 29" o:spid="_x0000_s2050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DB7E6B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  <w:t>6 mei 2015</w:t>
                </w:r>
              </w:p>
              <w:p w:rsidR="00CD5856" w:rsidRDefault="00DB7E6B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Betreft</w:t>
                </w:r>
                <w:r>
                  <w:tab/>
                </w:r>
                <w:fldSimple w:instr=" DOCPROPERTY  Onderwerp  \* MERGEFORMAT ">
                  <w:r>
                    <w:t>Veegwet VWS 2015</w:t>
                  </w:r>
                </w:fldSimple>
              </w:p>
              <w:p w:rsidR="00CD5856" w:rsidRDefault="00DB7E6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350836"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DB7E6B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350836">
      <w:rPr>
        <w:lang w:eastAsia="nl-NL" w:bidi="ar-SA"/>
      </w:rPr>
      <w:pict>
        <v:shape id="Text Box 27" o:spid="_x0000_s2052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DB7E6B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 DEN HAAG</w:t>
                </w:r>
              </w:p>
            </w:txbxContent>
          </v:textbox>
          <w10:wrap anchorx="page" anchory="page"/>
        </v:shape>
      </w:pict>
    </w:r>
    <w:r w:rsidR="00350836"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DB7E6B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213" w:rsidRDefault="00DB7E6B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350836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5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DB7E6B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350836">
                <w:pPr>
                  <w:pStyle w:val="Huisstijl-Referentiegegevens"/>
                </w:pPr>
                <w:fldSimple w:instr=" DOCPROPERTY  KenmerkVWS  \* MERGEFORMAT ">
                  <w:r w:rsidR="00DB7E6B">
                    <w:t>758256-135838-WJZ</w:t>
                  </w:r>
                </w:fldSimple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6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DB7E6B">
                <w:pPr>
                  <w:pStyle w:val="Huisstijl-Paginanummer"/>
                </w:pPr>
                <w:r>
                  <w:t xml:space="preserve">Pagina </w:t>
                </w:r>
                <w:r w:rsidR="00350836">
                  <w:fldChar w:fldCharType="begin"/>
                </w:r>
                <w:r>
                  <w:instrText xml:space="preserve"> PAGE    \* MERGEFORMAT </w:instrText>
                </w:r>
                <w:r w:rsidR="00350836">
                  <w:fldChar w:fldCharType="separate"/>
                </w:r>
                <w:r>
                  <w:rPr>
                    <w:noProof/>
                  </w:rPr>
                  <w:t>2</w:t>
                </w:r>
                <w:r w:rsidR="00350836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2</w:t>
                  </w:r>
                </w:fldSimple>
              </w:p>
              <w:p w:rsidR="00CD5856" w:rsidRDefault="00DB7E6B"/>
              <w:p w:rsidR="00CD5856" w:rsidRDefault="00DB7E6B">
                <w:pPr>
                  <w:pStyle w:val="Huisstijl-Paginanummer"/>
                </w:pPr>
              </w:p>
              <w:p w:rsidR="00CD5856" w:rsidRDefault="00DB7E6B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350836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7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DB7E6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3837501"/>
                    <w:dataBinding w:prefixMappings="xmlns:dg='http://docgen.org/date' " w:xpath="/dg:DocgenData[1]/dg:Date[1]" w:storeItemID="{638E1AF9-0BBE-4B94-A3F4-F6B5671D83EA}"/>
                    <w:date w:fullDate="2014-06-2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26 juni 2014</w:t>
                    </w:r>
                  </w:sdtContent>
                </w:sdt>
              </w:p>
              <w:p w:rsidR="00CD5856" w:rsidRDefault="00DB7E6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BETREFT</w:t>
                </w:r>
              </w:p>
              <w:p w:rsidR="00CD5856" w:rsidRDefault="00DB7E6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DB7E6B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DB7E6B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8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DB7E6B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DB7E6B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DB7E6B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DB7E6B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DB7E6B">
                <w:pPr>
                  <w:pStyle w:val="Huisstijl-Afzendgegevens"/>
                </w:pPr>
                <w:r w:rsidRPr="008D59C5">
                  <w:t>ing. J.A. Ramlal</w:t>
                </w:r>
              </w:p>
              <w:p w:rsidR="00CD5856" w:rsidRDefault="00DB7E6B">
                <w:pPr>
                  <w:pStyle w:val="Huisstijl-Afzendgegevens"/>
                </w:pPr>
                <w:r w:rsidRPr="008D59C5">
                  <w:t>ja.ramlal@minvws.nl</w:t>
                </w:r>
              </w:p>
              <w:p w:rsidR="00CD5856" w:rsidRDefault="00DB7E6B">
                <w:pPr>
                  <w:pStyle w:val="Huisstijl-ReferentiegegevenskopW2"/>
                </w:pPr>
                <w:r>
                  <w:t>Ons kenmerk</w:t>
                </w:r>
              </w:p>
              <w:p w:rsidR="00CD5856" w:rsidRDefault="00DB7E6B">
                <w:pPr>
                  <w:pStyle w:val="Huisstijl-Referentiegegevens"/>
                </w:pPr>
                <w:r>
                  <w:t>KENMERK</w:t>
                </w:r>
              </w:p>
              <w:p w:rsidR="00CD5856" w:rsidRDefault="00DB7E6B">
                <w:pPr>
                  <w:pStyle w:val="Huisstijl-ReferentiegegevenskopW1"/>
                </w:pPr>
                <w:r>
                  <w:t>Uw kenmerk</w:t>
                </w:r>
              </w:p>
              <w:p w:rsidR="00CD5856" w:rsidRDefault="00DB7E6B">
                <w:pPr>
                  <w:pStyle w:val="Huisstijl-Referentiegegevens"/>
                </w:pPr>
                <w:r>
                  <w:t>UW BRIEF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DB7E6B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0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DB7E6B">
                <w:pPr>
                  <w:pStyle w:val="Huisstijl-Paginanummer"/>
                </w:pPr>
                <w:r>
                  <w:t xml:space="preserve">Pagina </w:t>
                </w:r>
                <w:r w:rsidR="00350836">
                  <w:fldChar w:fldCharType="begin"/>
                </w:r>
                <w:r>
                  <w:instrText xml:space="preserve"> PAGE    \* MERGEFORMAT </w:instrText>
                </w:r>
                <w:r w:rsidR="00350836">
                  <w:fldChar w:fldCharType="separate"/>
                </w:r>
                <w:r>
                  <w:t>1</w:t>
                </w:r>
                <w:r w:rsidR="00350836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1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DB7E6B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2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DB7E6B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2F4858D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A3B024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8073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42CA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18D8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8666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F252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42EE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D6AD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350836"/>
    <w:rsid w:val="00350836"/>
    <w:rsid w:val="00DB7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100</ap:Words>
  <ap:Characters>551</ap:Characters>
  <ap:DocSecurity>12</ap:DocSecurity>
  <ap:Lines>4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650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lastPrinted>2015-04-29T09:37:00.0000000Z</lastPrinted>
  <dcterms:created xsi:type="dcterms:W3CDTF">2015-05-06T07:54:00.0000000Z</dcterms:created>
  <dcterms:modified xsi:type="dcterms:W3CDTF">2015-05-06T07:54:00.0000000Z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anhef">
    <vt:lpwstr/>
  </property>
  <property fmtid="{D5CDD505-2E9C-101B-9397-08002B2CF9AE}" pid="3" name="BewindspersoonVWS">
    <vt:lpwstr>Minister van Volksgezondheid, Welzijn en Sport</vt:lpwstr>
  </property>
  <property fmtid="{D5CDD505-2E9C-101B-9397-08002B2CF9AE}" pid="4" name="BewindspersoonVWS Minister van Volksgezondheid, Welzijn en Sport=&quot;Staatssecretaris van Volksgezondheid, Welzijn en Sport&quot; &quot;de staatssecretaris van Volksgezondheid,&#10;Welzijn en Sport,&quot;  IF  DOCPROPERTY  BewindspersoonVWS Minister van Volksgezondheid, Welzij">
    <vt:lpwstr/>
  </property>
  <property fmtid="{D5CDD505-2E9C-101B-9397-08002B2CF9AE}" pid="5" name="Bijlagen">
    <vt:lpwstr/>
  </property>
  <property fmtid="{D5CDD505-2E9C-101B-9397-08002B2CF9AE}" pid="6" name="GroetRegel">
    <vt:lpwstr/>
  </property>
  <property fmtid="{D5CDD505-2E9C-101B-9397-08002B2CF9AE}" pid="7" name="KenmerkAfzender">
    <vt:lpwstr/>
  </property>
  <property fmtid="{D5CDD505-2E9C-101B-9397-08002B2CF9AE}" pid="8" name="KenmerkVWS">
    <vt:lpwstr>758256-135838-WJZ</vt:lpwstr>
  </property>
  <property fmtid="{D5CDD505-2E9C-101B-9397-08002B2CF9AE}" pid="9" name="Naam">
    <vt:lpwstr>Janssen, J.A. (Jan)</vt:lpwstr>
  </property>
  <property fmtid="{D5CDD505-2E9C-101B-9397-08002B2CF9AE}" pid="10" name="NaamOndertekenaar">
    <vt:lpwstr>mw. drs. E.I. Schippers</vt:lpwstr>
  </property>
  <property fmtid="{D5CDD505-2E9C-101B-9397-08002B2CF9AE}" pid="11" name="Onderwerp">
    <vt:lpwstr>Veegwet VWS 2015</vt:lpwstr>
  </property>
  <property fmtid="{D5CDD505-2E9C-101B-9397-08002B2CF9AE}" pid="12" name="RolOndertekenaar">
    <vt:lpwstr>de Minister van Volksgezondheid, Welzijn en Sport</vt:lpwstr>
  </property>
  <property fmtid="{D5CDD505-2E9C-101B-9397-08002B2CF9AE}" pid="13" name="ContentTypeId">
    <vt:lpwstr>0x01010031B8CA5B14E6AC4F95C68AAD748F1175</vt:lpwstr>
  </property>
  <property fmtid="{D5CDD505-2E9C-101B-9397-08002B2CF9AE}" pid="14" name="Welzijn en Sport,&quot;  IF  DOCPROPERTY  BewindspersoonVWS Minister van Volksgezondheid, Welzij">
    <vt:lpwstr/>
  </property>
</Properties>
</file>