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BA4DA3"/>
        <w:p w:rsidR="00241BB9" w:rsidRDefault="003E4CE3">
          <w:pPr>
            <w:spacing w:line="240" w:lineRule="auto"/>
          </w:pPr>
        </w:p>
      </w:sdtContent>
    </w:sdt>
    <w:p w:rsidR="00CD5856" w:rsidRDefault="00BA4DA3">
      <w:pPr>
        <w:spacing w:line="240" w:lineRule="auto"/>
      </w:pPr>
    </w:p>
    <w:p w:rsidR="00CD5856" w:rsidRDefault="00BA4DA3"/>
    <w:p w:rsidR="00CD5856" w:rsidRDefault="00BA4DA3"/>
    <w:p w:rsidR="00CD5856" w:rsidRDefault="00BA4DA3">
      <w:pPr>
        <w:sectPr w:rsidR="00CD5856" w:rsidSect="003D25D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BA4DA3">
      <w:pPr>
        <w:pStyle w:val="Huisstijl-Aanhef"/>
      </w:pPr>
      <w:r>
        <w:lastRenderedPageBreak/>
        <w:t>Geachte voorzitter,</w:t>
      </w:r>
    </w:p>
    <w:p w:rsidR="00087809" w:rsidP="00087809" w:rsidRDefault="00BA4DA3">
      <w:pPr>
        <w:pStyle w:val="Huisstijl-Datumenbetreft"/>
        <w:pBdr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</w:pBdr>
        <w:shd w:val="solid" w:color="FFFFFF" w:fill="FFFFFF"/>
      </w:pPr>
      <w:r>
        <w:t xml:space="preserve">Gaarne bied ik u hierbij, mede namens de Minister van </w:t>
      </w:r>
      <w:r w:rsidRPr="00087809">
        <w:t>Binnenlandse Zaken en Koninkrijksrelaties</w:t>
      </w:r>
      <w:r>
        <w:t xml:space="preserve">, de nota naar aanleiding van het verslag aan inzake het voorstel van wet, houdende uitvoering van het op 13 december 2006 te New York tot stand gekomen Verdrag </w:t>
      </w:r>
      <w:r>
        <w:t>inzake de rechten van personen met een handicap (Trb. 2007, 169) (Kamerstukken II 2013/14, 33 990).</w:t>
      </w:r>
    </w:p>
    <w:p w:rsidR="00087809" w:rsidP="00087809" w:rsidRDefault="00BA4DA3"/>
    <w:p w:rsidR="00CD5856" w:rsidRDefault="00BA4DA3">
      <w:pPr>
        <w:pStyle w:val="Huisstijl-Slotzin"/>
      </w:pPr>
      <w:r w:rsidRPr="009A31BF">
        <w:t>Hoogachtend,</w:t>
      </w:r>
    </w:p>
    <w:p w:rsidRPr="003D25D7" w:rsidR="003D25D7" w:rsidP="003D25D7" w:rsidRDefault="00BA4DA3">
      <w:pPr>
        <w:pStyle w:val="Huisstijl-Ondertekening"/>
      </w:pPr>
    </w:p>
    <w:p w:rsidR="003D25D7" w:rsidP="00113778" w:rsidRDefault="00BA4DA3">
      <w:pPr>
        <w:pStyle w:val="Huisstijl-Ondertekening"/>
      </w:pPr>
      <w:r>
        <w:t>de staatssecretaris van Volksgezondheid,</w:t>
      </w:r>
      <w:r>
        <w:br/>
        <w:t>Welzijn en Sport,</w:t>
      </w:r>
      <w:r>
        <w:br/>
      </w:r>
    </w:p>
    <w:p w:rsidR="00050D5B" w:rsidP="00113778" w:rsidRDefault="00BA4DA3">
      <w:pPr>
        <w:pStyle w:val="Huisstijl-Ondertekening"/>
      </w:pPr>
      <w:r>
        <w:br/>
      </w:r>
      <w:r>
        <w:br/>
      </w:r>
      <w:r>
        <w:br/>
      </w:r>
      <w:r>
        <w:br/>
        <w:t>drs. M.J. van Rijn</w:t>
      </w:r>
    </w:p>
    <w:p w:rsidRPr="009A31BF" w:rsidR="00CD5856" w:rsidRDefault="00BA4DA3">
      <w:pPr>
        <w:pStyle w:val="Huisstijl-Ondertekeningvervolg"/>
        <w:rPr>
          <w:i w:val="0"/>
        </w:rPr>
      </w:pPr>
    </w:p>
    <w:p w:rsidRPr="009A31BF" w:rsidR="00CD5856" w:rsidRDefault="00BA4DA3">
      <w:pPr>
        <w:pStyle w:val="Huisstijl-Ondertekeningvervolg"/>
        <w:rPr>
          <w:i w:val="0"/>
        </w:rPr>
      </w:pPr>
    </w:p>
    <w:p w:rsidRPr="009A31BF" w:rsidR="00CD5856" w:rsidRDefault="00BA4DA3">
      <w:pPr>
        <w:pStyle w:val="Huisstijl-Ondertekeningvervolg"/>
        <w:rPr>
          <w:i w:val="0"/>
        </w:rPr>
      </w:pPr>
    </w:p>
    <w:p w:rsidRPr="009A31BF" w:rsidR="00CD5856" w:rsidRDefault="00BA4DA3">
      <w:pPr>
        <w:pStyle w:val="Huisstijl-Ondertekeningvervolg"/>
        <w:rPr>
          <w:i w:val="0"/>
        </w:rPr>
      </w:pPr>
    </w:p>
    <w:sectPr w:rsidRPr="009A31BF" w:rsidR="00CD5856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CE3" w:rsidRDefault="003E4CE3" w:rsidP="003E4CE3">
      <w:pPr>
        <w:spacing w:line="240" w:lineRule="auto"/>
      </w:pPr>
      <w:r>
        <w:separator/>
      </w:r>
    </w:p>
  </w:endnote>
  <w:endnote w:type="continuationSeparator" w:id="0">
    <w:p w:rsidR="003E4CE3" w:rsidRDefault="003E4CE3" w:rsidP="003E4C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DA3" w:rsidRDefault="00BA4DA3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83627"/>
      <w:docPartObj>
        <w:docPartGallery w:val="Page Numbers (Bottom of Page)"/>
        <w:docPartUnique/>
      </w:docPartObj>
    </w:sdtPr>
    <w:sdtContent>
      <w:p w:rsidR="003D25D7" w:rsidRDefault="003E4CE3">
        <w:pPr>
          <w:pStyle w:val="Voettekst"/>
          <w:jc w:val="right"/>
        </w:pPr>
        <w:r>
          <w:fldChar w:fldCharType="begin"/>
        </w:r>
        <w:r w:rsidR="00BA4DA3">
          <w:instrText xml:space="preserve"> PAGE   \* MERGEFORMAT </w:instrText>
        </w:r>
        <w:r>
          <w:fldChar w:fldCharType="separate"/>
        </w:r>
        <w:r w:rsidR="00BA4D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4876" w:rsidRDefault="00BA4DA3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DA3" w:rsidRDefault="00BA4DA3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CE3" w:rsidRDefault="003E4CE3" w:rsidP="003E4CE3">
      <w:pPr>
        <w:spacing w:line="240" w:lineRule="auto"/>
      </w:pPr>
      <w:r>
        <w:separator/>
      </w:r>
    </w:p>
  </w:footnote>
  <w:footnote w:type="continuationSeparator" w:id="0">
    <w:p w:rsidR="003E4CE3" w:rsidRDefault="003E4CE3" w:rsidP="003E4C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DA3" w:rsidRDefault="00BA4DA3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A4DA3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3E4CE3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A4DA3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BA4DA3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BA4DA3">
                <w:pPr>
                  <w:pStyle w:val="Huisstijl-Afzendgegevens"/>
                </w:pPr>
                <w:r w:rsidRPr="008D59C5">
                  <w:t>2515 XP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CD5856" w:rsidRDefault="00BA4DA3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BA4DA3">
                <w:pPr>
                  <w:pStyle w:val="Huisstijl-ReferentiegegevenskopW2"/>
                </w:pPr>
                <w:r w:rsidRPr="008D59C5">
                  <w:t>Kenmerk</w:t>
                </w:r>
              </w:p>
              <w:p w:rsidR="003F7DCB" w:rsidRPr="003F7DCB" w:rsidRDefault="00BA4DA3" w:rsidP="003F7DCB">
                <w:pPr>
                  <w:pStyle w:val="Huisstijl-Referentiegegevens"/>
                </w:pPr>
                <w:r>
                  <w:t>703819-130644-DMO</w:t>
                </w:r>
              </w:p>
              <w:p w:rsidR="00CD5856" w:rsidRDefault="00BA4DA3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664876" w:rsidRDefault="00BA4DA3" w:rsidP="00664876">
                <w:pPr>
                  <w:pStyle w:val="Huisstijl-Referentiegegevens"/>
                </w:pPr>
              </w:p>
              <w:p w:rsidR="00664876" w:rsidRPr="00664876" w:rsidRDefault="00BA4DA3" w:rsidP="00664876">
                <w:pPr>
                  <w:pStyle w:val="Huisstijl-Referentiegegevens"/>
                </w:pPr>
                <w:r>
                  <w:t>1</w:t>
                </w:r>
              </w:p>
              <w:p w:rsidR="00CD5856" w:rsidRDefault="00BA4DA3">
                <w:pPr>
                  <w:pStyle w:val="Huisstijl-Algemenevoorwaarden"/>
                </w:pPr>
                <w:r>
                  <w:t>Correspondentie uitsluitend richten aan het retouradres met vermelding</w:t>
                </w:r>
                <w:r>
                  <w:t xml:space="preserve"> van de datum en het kenmerk van deze brief.</w:t>
                </w:r>
              </w:p>
              <w:p w:rsidR="00CD5856" w:rsidRDefault="00BA4DA3"/>
            </w:txbxContent>
          </v:textbox>
          <w10:wrap anchorx="page" anchory="page"/>
        </v:shape>
      </w:pict>
    </w:r>
    <w:r w:rsidR="003E4CE3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BA4DA3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Datum:  24 december 2014</w:t>
                </w:r>
                <w:r>
                  <w:tab/>
                </w:r>
              </w:p>
              <w:p w:rsidR="003F7DCB" w:rsidRDefault="00BA4DA3" w:rsidP="003F7DCB">
                <w:pPr>
                  <w:pStyle w:val="Huisstijl-Datumenbetreft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solid" w:color="FFFFFF" w:fill="FFFFFF"/>
                </w:pPr>
                <w:r>
                  <w:t xml:space="preserve">Betreft: Aanbiedingsbrief betreffende Voorstel van wet, houdende uitvoering van het op 13 december 2006 te New York tot stand gekomen Verdrag inzake de rechten van personen met een handicap (Trb. </w:t>
                </w:r>
                <w:r>
                  <w:t>2007, 169)</w:t>
                </w:r>
              </w:p>
              <w:sdt>
                <w:sdtPr>
                  <w:id w:val="24350025"/>
                  <w:docPartObj>
                    <w:docPartGallery w:val="Cover Pages"/>
                    <w:docPartUnique/>
                  </w:docPartObj>
                </w:sdtPr>
                <w:sdtContent>
                  <w:p w:rsidR="003F7DCB" w:rsidRDefault="00BA4DA3" w:rsidP="003F7DCB"/>
                  <w:p w:rsidR="003F7DCB" w:rsidRDefault="003E4CE3" w:rsidP="003F7DCB">
                    <w:pPr>
                      <w:spacing w:line="240" w:lineRule="auto"/>
                    </w:pPr>
                  </w:p>
                </w:sdtContent>
              </w:sdt>
              <w:p w:rsidR="00CD5856" w:rsidRDefault="00BA4DA3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</w:p>
              <w:p w:rsidR="00CD5856" w:rsidRDefault="00BA4DA3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3E4CE3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A4DA3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3E4CE3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A4DA3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3E4CE3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BA4DA3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DA3" w:rsidRDefault="00BA4DA3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3E4CE3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4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AD499E" w:rsidRDefault="00BA4DA3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5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A4DA3">
                <w:pPr>
                  <w:pStyle w:val="Huisstijl-Paginanummer"/>
                </w:pPr>
                <w:r>
                  <w:t xml:space="preserve">Pagina </w:t>
                </w:r>
                <w:r w:rsidR="003E4CE3">
                  <w:fldChar w:fldCharType="begin"/>
                </w:r>
                <w:r>
                  <w:instrText xml:space="preserve"> PAGE    \* MERGEFORMAT </w:instrText>
                </w:r>
                <w:r w:rsidR="003E4CE3">
                  <w:fldChar w:fldCharType="separate"/>
                </w:r>
                <w:r>
                  <w:t>2</w:t>
                </w:r>
                <w:r w:rsidR="003E4CE3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CD5856" w:rsidRDefault="00BA4DA3"/>
              <w:p w:rsidR="00CD5856" w:rsidRDefault="00BA4DA3">
                <w:pPr>
                  <w:pStyle w:val="Huisstijl-Paginanummer"/>
                </w:pPr>
              </w:p>
              <w:p w:rsidR="00CD5856" w:rsidRDefault="00BA4DA3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3E4CE3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6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BA4DA3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440138"/>
                    <w:dataBinding w:prefixMappings="xmlns:dg='http://docgen.org/date' " w:xpath="/dg:DocgenData[1]/dg:Date[1]" w:storeItemID="{D55856D8-DC02-4642-AB1A-A22FC4F13A48}"/>
                    <w:date w:fullDate="2014-12-04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4 december 2014</w:t>
                    </w:r>
                  </w:sdtContent>
                </w:sdt>
              </w:p>
              <w:p w:rsidR="00CD5856" w:rsidRDefault="00BA4DA3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BA4DA3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BA4DA3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BA4DA3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7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A4DA3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BA4DA3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BA4DA3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Pr="00CD2982" w:rsidRDefault="00BA4DA3">
                <w:pPr>
                  <w:pStyle w:val="Huisstijl-AfzendgegevenskopW1"/>
                  <w:rPr>
                    <w:lang w:val="en-US"/>
                  </w:rPr>
                </w:pPr>
                <w:r w:rsidRPr="00CD2982">
                  <w:rPr>
                    <w:lang w:val="en-US"/>
                  </w:rPr>
                  <w:t>Contactpersoon</w:t>
                </w:r>
              </w:p>
              <w:p w:rsidR="00CD5856" w:rsidRPr="00CD2982" w:rsidRDefault="00BA4DA3">
                <w:pPr>
                  <w:pStyle w:val="Huisstijl-Afzendgegevens"/>
                  <w:rPr>
                    <w:lang w:val="en-US"/>
                  </w:rPr>
                </w:pPr>
                <w:r w:rsidRPr="00CD2982">
                  <w:rPr>
                    <w:lang w:val="en-US"/>
                  </w:rPr>
                  <w:t>mr. E.F. Bakker</w:t>
                </w:r>
              </w:p>
              <w:p w:rsidR="00CD5856" w:rsidRPr="00CD2982" w:rsidRDefault="00BA4DA3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en-US"/>
                  </w:rPr>
                </w:pPr>
                <w:r w:rsidRPr="00CD2982">
                  <w:rPr>
                    <w:lang w:val="en-US"/>
                  </w:rPr>
                  <w:t>T</w:t>
                </w:r>
                <w:r w:rsidRPr="00CD2982">
                  <w:rPr>
                    <w:lang w:val="en-US"/>
                  </w:rPr>
                  <w:tab/>
                  <w:t>070-3405953</w:t>
                </w:r>
              </w:p>
              <w:p w:rsidR="00CD5856" w:rsidRPr="00CD2982" w:rsidRDefault="00BA4DA3">
                <w:pPr>
                  <w:pStyle w:val="Huisstijl-Afzendgegevens"/>
                  <w:rPr>
                    <w:lang w:val="en-US"/>
                  </w:rPr>
                </w:pPr>
                <w:r w:rsidRPr="00CD2982">
                  <w:rPr>
                    <w:lang w:val="en-US"/>
                  </w:rPr>
                  <w:t>ef.bakker@minvws.nl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8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A4DA3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</w:r>
                <w:r w:rsidRPr="008D59C5"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A4DA3">
                <w:pPr>
                  <w:pStyle w:val="Huisstijl-Paginanummer"/>
                </w:pPr>
                <w:r>
                  <w:t xml:space="preserve">Pagina </w:t>
                </w:r>
                <w:r w:rsidR="003E4CE3">
                  <w:fldChar w:fldCharType="begin"/>
                </w:r>
                <w:r>
                  <w:instrText xml:space="preserve"> PAGE    \* MERGEFORMAT </w:instrText>
                </w:r>
                <w:r w:rsidR="003E4CE3">
                  <w:fldChar w:fldCharType="separate"/>
                </w:r>
                <w:r>
                  <w:t>1</w:t>
                </w:r>
                <w:r w:rsidR="003E4CE3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0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A4DA3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1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BA4DA3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6BA62E32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9CF02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46E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4C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2B6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0B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CDC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26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603D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oNotTrackMoves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3E4CE3"/>
    <w:rsid w:val="003E4CE3"/>
    <w:rsid w:val="00BA4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KKEREF\AppData\Local\Microsoft\Windows\Temporary%20Internet%20Files\Low\Content.IE5\VW2U15KE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74</ap:Words>
  <ap:Characters>412</ap:Characters>
  <ap:DocSecurity>0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485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2014-12-17T14:43:00.0000000Z</lastPrinted>
  <dcterms:created xsi:type="dcterms:W3CDTF">2014-12-24T09:13:00.0000000Z</dcterms:created>
  <dcterms:modified xsi:type="dcterms:W3CDTF">2014-12-24T09:13:00.0000000Z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0x010100E2AC3828FF9AD84D91DB53D8B754ECCE</vt:lpwstr>
  </property>
</Properties>
</file>