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00E" w:rsidP="009F600E" w:rsidRDefault="009F600E">
      <w:bookmarkStart w:name="_GoBack" w:id="0"/>
      <w:bookmarkEnd w:id="0"/>
      <w:r>
        <w:t>Geachte voorzitter,</w:t>
      </w:r>
    </w:p>
    <w:p w:rsidR="009F600E" w:rsidP="009F600E" w:rsidRDefault="009F600E"/>
    <w:p w:rsidR="009F600E" w:rsidP="009F600E" w:rsidRDefault="009F600E"/>
    <w:p w:rsidR="009F600E" w:rsidP="009F600E" w:rsidRDefault="009F600E">
      <w:r>
        <w:t>Hierbij ontvangt u de Najaarsnota 2014.</w:t>
      </w:r>
    </w:p>
    <w:p w:rsidR="009F600E" w:rsidP="009F600E" w:rsidRDefault="009F600E"/>
    <w:p w:rsidR="009F600E" w:rsidP="009F600E" w:rsidRDefault="009F600E"/>
    <w:p w:rsidR="009F600E" w:rsidP="009F600E" w:rsidRDefault="009F600E">
      <w:r>
        <w:t>Hoogachtend,</w:t>
      </w:r>
    </w:p>
    <w:p w:rsidR="009F600E" w:rsidP="009F600E" w:rsidRDefault="009F600E"/>
    <w:p w:rsidR="009F600E" w:rsidP="009F600E" w:rsidRDefault="009F600E">
      <w:pPr>
        <w:spacing w:before="240" w:after="120" w:line="260" w:lineRule="exact"/>
      </w:pPr>
      <w:r>
        <w:t>De Minister van Financiën,</w:t>
      </w:r>
    </w:p>
    <w:p w:rsidR="009F600E" w:rsidP="009F600E" w:rsidRDefault="009F600E"/>
    <w:p w:rsidR="009F600E" w:rsidP="009F600E" w:rsidRDefault="009F600E"/>
    <w:p w:rsidR="009F600E" w:rsidP="009F600E" w:rsidRDefault="009F600E"/>
    <w:p w:rsidR="009F600E" w:rsidP="009F600E" w:rsidRDefault="009F600E"/>
    <w:p w:rsidR="009F600E" w:rsidP="009F600E" w:rsidRDefault="009F600E">
      <w:r>
        <w:t>J.R.V.A. Dijsselbloem</w:t>
      </w:r>
    </w:p>
    <w:p w:rsidRPr="007A2DBC" w:rsidR="009F600E" w:rsidP="009F600E" w:rsidRDefault="009F600E">
      <w:r w:rsidRPr="007A2DBC">
        <w:t xml:space="preserve"> </w:t>
      </w:r>
    </w:p>
    <w:p w:rsidR="009F600E" w:rsidRDefault="009F600E"/>
    <w:sectPr w:rsidR="009F600E" w:rsidSect="00911C9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00E" w:rsidRDefault="009F600E">
      <w:pPr>
        <w:spacing w:line="240" w:lineRule="auto"/>
      </w:pPr>
      <w:r>
        <w:separator/>
      </w:r>
    </w:p>
  </w:endnote>
  <w:endnote w:type="continuationSeparator" w:id="0">
    <w:p w:rsidR="009F600E" w:rsidRDefault="009F60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/>
      </w:tc>
      <w:tc>
        <w:tcPr>
          <w:tcW w:w="2148" w:type="dxa"/>
        </w:tcPr>
        <w:p w:rsidR="00FD21B8" w:rsidRDefault="00FD21B8">
          <w:pPr>
            <w:pStyle w:val="Huisstijl-Paginanummer"/>
          </w:pPr>
          <w:r>
            <w:t>Pagina </w:t>
          </w:r>
          <w:fldSimple w:instr=" PAGE    \* MERGEFORMAT ">
            <w:r w:rsidR="009D7B3B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9D7B3B">
              <w:rPr>
                <w:noProof/>
              </w:rPr>
              <w:t>1</w:t>
            </w:r>
          </w:fldSimple>
        </w:p>
      </w:tc>
    </w:tr>
  </w:tbl>
  <w:p w:rsidR="00FD21B8" w:rsidRDefault="00414CA8">
    <w:pPr>
      <w:pStyle w:val="Huisstijl-Rubricering"/>
    </w:pPr>
    <w:r>
      <w:fldChar w:fldCharType="begin"/>
    </w:r>
    <w:r w:rsidR="002100EB">
      <w:instrText xml:space="preserve"> DOCPROPERTY  Rubricering  \* MERGEFORMAT </w:instrText>
    </w:r>
    <w:r>
      <w:fldChar w:fldCharType="separate"/>
    </w:r>
    <w:r w:rsidR="009D7B3B">
      <w:rPr>
        <w:b w:val="0"/>
        <w:bCs/>
      </w:rPr>
      <w:t>Fout! Onbekende naam voor documenteigenschap.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FD21B8">
      <w:trPr>
        <w:trHeight w:hRule="exact" w:val="240"/>
      </w:trPr>
      <w:tc>
        <w:tcPr>
          <w:tcW w:w="7752" w:type="dxa"/>
          <w:shd w:val="clear" w:color="auto" w:fill="auto"/>
        </w:tcPr>
        <w:p w:rsidR="00FD21B8" w:rsidRDefault="00FD21B8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</w:p>
      </w:tc>
      <w:tc>
        <w:tcPr>
          <w:tcW w:w="2148" w:type="dxa"/>
        </w:tcPr>
        <w:p w:rsidR="00FD21B8" w:rsidRDefault="00FD21B8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Pagina </w:t>
          </w:r>
          <w:fldSimple w:instr=" PAGE    \* MERGEFORMAT ">
            <w:r w:rsidR="009D7B3B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9D7B3B">
              <w:rPr>
                <w:noProof/>
              </w:rPr>
              <w:t>1</w:t>
            </w:r>
          </w:fldSimple>
        </w:p>
      </w:tc>
    </w:tr>
  </w:tbl>
  <w:p w:rsidR="00FD21B8" w:rsidRDefault="00FD21B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00E" w:rsidRDefault="009F600E">
      <w:pPr>
        <w:spacing w:line="240" w:lineRule="auto"/>
      </w:pPr>
      <w:r>
        <w:separator/>
      </w:r>
    </w:p>
  </w:footnote>
  <w:footnote w:type="continuationSeparator" w:id="0">
    <w:p w:rsidR="009F600E" w:rsidRDefault="009F600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F2C" w:rsidRDefault="00C90F2C" w:rsidP="00332C67">
    <w:pPr>
      <w:pStyle w:val="Huisstijl-Afzendgegevenskop"/>
      <w:framePr w:w="2103" w:h="12013" w:hRule="exact" w:hSpace="180" w:wrap="around" w:vAnchor="page" w:hAnchor="page" w:x="9316" w:y="3022"/>
    </w:pPr>
    <w:r w:rsidRPr="00E81A4D">
      <w:t>Directie Begrotingszaken</w:t>
    </w:r>
  </w:p>
  <w:p w:rsidR="00C90F2C" w:rsidRDefault="00C90F2C" w:rsidP="00332C67">
    <w:pPr>
      <w:pStyle w:val="Huisstijl-ReferentiegegevenskopW2"/>
      <w:framePr w:w="2103" w:h="12013" w:hRule="exact" w:hSpace="180" w:wrap="around" w:vAnchor="page" w:hAnchor="page" w:x="9316" w:y="3022"/>
    </w:pPr>
    <w:r w:rsidRPr="00E81A4D">
      <w:t>Ons kenmerk</w:t>
    </w:r>
  </w:p>
  <w:p w:rsidR="00C90F2C" w:rsidRPr="00FD21B8" w:rsidRDefault="00C90F2C" w:rsidP="00332C67">
    <w:pPr>
      <w:pStyle w:val="Huisstijl-Referentiegegevens"/>
      <w:framePr w:w="2103" w:h="12013" w:hRule="exact" w:hSpace="180" w:wrap="around" w:vAnchor="page" w:hAnchor="page" w:x="9316" w:y="3022"/>
    </w:pPr>
    <w:r w:rsidRPr="00C8655C">
      <w:t>BZ/</w:t>
    </w:r>
    <w:r w:rsidR="00414CA8">
      <w:fldChar w:fldCharType="begin"/>
    </w:r>
    <w:r w:rsidRPr="00C8655C">
      <w:instrText xml:space="preserve"> DOCPROPERTY  Kenmerk  \* MERGEFORMAT </w:instrText>
    </w:r>
    <w:r w:rsidR="00414CA8">
      <w:fldChar w:fldCharType="separate"/>
    </w:r>
    <w:r w:rsidR="009D7B3B">
      <w:rPr>
        <w:b/>
        <w:bCs/>
      </w:rPr>
      <w:t>Fout! Onbekende naam voor documenteigenschap.</w:t>
    </w:r>
    <w:r w:rsidR="00414CA8">
      <w:fldChar w:fldCharType="end"/>
    </w:r>
    <w:r w:rsidRPr="00C8655C">
      <w:t xml:space="preserve"> U</w:t>
    </w:r>
  </w:p>
  <w:p w:rsidR="00FD21B8" w:rsidRDefault="00FD21B8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B8" w:rsidRDefault="00FD21B8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Directie Begrotingszaken</w:t>
    </w:r>
  </w:p>
  <w:p w:rsidR="00FD21B8" w:rsidRDefault="00FD21B8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Korte Voorhout 7</w:t>
    </w:r>
  </w:p>
  <w:p w:rsidR="00FD21B8" w:rsidRDefault="00FD21B8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2511 CW  Den Haag</w:t>
    </w:r>
    <w:r>
      <w:t>  </w:t>
    </w:r>
  </w:p>
  <w:p w:rsidR="00FD21B8" w:rsidRDefault="00FD21B8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Postbus 20201</w:t>
    </w:r>
  </w:p>
  <w:p w:rsidR="00FD21B8" w:rsidRDefault="00FD21B8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2500 EE  Den Haag</w:t>
    </w:r>
    <w:r>
      <w:t>  </w:t>
    </w:r>
  </w:p>
  <w:p w:rsidR="00FD21B8" w:rsidRDefault="00FD21B8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www.rijksoverheid.nl</w:t>
    </w:r>
  </w:p>
  <w:p w:rsidR="00FD21B8" w:rsidRDefault="00FD21B8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Ons kenmerk</w:t>
    </w:r>
  </w:p>
  <w:p w:rsidR="00FD21B8" w:rsidRDefault="00FD21B8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C8655C">
      <w:t>BZ/</w:t>
    </w:r>
    <w:r w:rsidR="007017E9">
      <w:t>2014-490</w:t>
    </w:r>
  </w:p>
  <w:p w:rsidR="00FD21B8" w:rsidRDefault="00FD21B8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Uw brief (kenmerk)</w:t>
    </w:r>
  </w:p>
  <w:p w:rsidR="00FD21B8" w:rsidRDefault="00FD21B8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FD21B8" w:rsidRDefault="00FD21B8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Bijlagen</w:t>
    </w:r>
  </w:p>
  <w:p w:rsidR="00FD21B8" w:rsidRDefault="00CA5817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t>Najaarsnota 2014</w:t>
    </w:r>
  </w:p>
  <w:p w:rsidR="00FD21B8" w:rsidRDefault="00414CA8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FD21B8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FD21B8" w:rsidRDefault="00FD21B8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D21B8" w:rsidRDefault="00FD21B8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FD21B8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pStyle w:val="Huisstijl-Retouradres"/>
          </w:pPr>
          <w:r w:rsidRPr="00E81A4D">
            <w:t>&gt; Retouradres</w:t>
          </w:r>
          <w:r>
            <w:t> Postbus 20201  2500 EE  Den Haag  </w:t>
          </w:r>
        </w:p>
      </w:tc>
    </w:tr>
    <w:tr w:rsidR="00FD21B8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FD21B8" w:rsidRPr="00CA5817" w:rsidRDefault="00FD21B8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  <w:rPr>
              <w:b w:val="0"/>
              <w:sz w:val="18"/>
              <w:szCs w:val="18"/>
            </w:rPr>
          </w:pPr>
        </w:p>
        <w:p w:rsidR="00CA5817" w:rsidRDefault="00CA5817" w:rsidP="00CA5817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De voorzitter van de Tweede Kamer der Staten-Generaal</w:t>
          </w:r>
        </w:p>
        <w:p w:rsidR="00CA5817" w:rsidRDefault="00CA5817" w:rsidP="00CA5817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FD21B8" w:rsidRDefault="00CA5817" w:rsidP="009D7B3B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Den Haag</w:t>
          </w:r>
        </w:p>
      </w:tc>
    </w:tr>
    <w:tr w:rsidR="00FD21B8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FD21B8" w:rsidRDefault="00FD21B8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FD21B8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FD21B8" w:rsidRDefault="00CA5817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21 november 2014</w:t>
          </w:r>
        </w:p>
      </w:tc>
    </w:tr>
    <w:tr w:rsidR="00FD21B8">
      <w:trPr>
        <w:trHeight w:val="240"/>
      </w:trPr>
      <w:tc>
        <w:tcPr>
          <w:tcW w:w="742" w:type="dxa"/>
          <w:shd w:val="clear" w:color="auto" w:fill="auto"/>
        </w:tcPr>
        <w:p w:rsidR="00FD21B8" w:rsidRDefault="00FD21B8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FD21B8" w:rsidRDefault="00CA5817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Najaarsnota 2014</w:t>
          </w:r>
        </w:p>
      </w:tc>
    </w:tr>
  </w:tbl>
  <w:p w:rsidR="00FD21B8" w:rsidRDefault="00FD21B8">
    <w:pPr>
      <w:pStyle w:val="Koptekst"/>
    </w:pPr>
  </w:p>
  <w:p w:rsidR="00FD21B8" w:rsidRDefault="00FD21B8">
    <w:pPr>
      <w:pStyle w:val="Koptekst"/>
    </w:pPr>
  </w:p>
  <w:p w:rsidR="00FD21B8" w:rsidRDefault="00FD21B8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AA4161"/>
    <w:rsid w:val="000B7976"/>
    <w:rsid w:val="00191478"/>
    <w:rsid w:val="002100EB"/>
    <w:rsid w:val="0040714C"/>
    <w:rsid w:val="00414CA8"/>
    <w:rsid w:val="004B3AB8"/>
    <w:rsid w:val="00561F2D"/>
    <w:rsid w:val="005D7103"/>
    <w:rsid w:val="00623000"/>
    <w:rsid w:val="006C6495"/>
    <w:rsid w:val="007017E9"/>
    <w:rsid w:val="00911C9F"/>
    <w:rsid w:val="0094716C"/>
    <w:rsid w:val="009D7B3B"/>
    <w:rsid w:val="009D7BC1"/>
    <w:rsid w:val="009F600E"/>
    <w:rsid w:val="00AA4161"/>
    <w:rsid w:val="00AB3EF9"/>
    <w:rsid w:val="00AC1C8F"/>
    <w:rsid w:val="00AE70BA"/>
    <w:rsid w:val="00BE3F1B"/>
    <w:rsid w:val="00C8655C"/>
    <w:rsid w:val="00C90F2C"/>
    <w:rsid w:val="00CA5817"/>
    <w:rsid w:val="00CE728B"/>
    <w:rsid w:val="00D67849"/>
    <w:rsid w:val="00E05A5B"/>
    <w:rsid w:val="00E81A4D"/>
    <w:rsid w:val="00F328EB"/>
    <w:rsid w:val="00F508B1"/>
    <w:rsid w:val="00F875B1"/>
    <w:rsid w:val="00F93787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F600E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15</ap:Words>
  <ap:Characters>119</ap:Characters>
  <ap:DocSecurity>0</ap:DocSecurity>
  <ap:Lines>1</ap:Lines>
  <ap:Paragraphs>1</ap:Paragraphs>
  <ap:ScaleCrop>false</ap:ScaleCrop>
  <ap:LinksUpToDate>false</ap:LinksUpToDate>
  <ap:CharactersWithSpaces>133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2014-11-21T12:55:00.0000000Z</dcterms:created>
  <dcterms:modified xsi:type="dcterms:W3CDTF">2014-11-21T12:55:00.0000000Z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0x010100DF6CD162E076204C983A6BE35440AB97</vt:lpwstr>
  </property>
</Properties>
</file>