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  <w:bookmarkStart w:name="_GoBack" w:id="2"/>
      <w:bookmarkEnd w:id="2"/>
    </w:p>
    <w:p w:rsidR="00AA6A05" w:rsidP="00082176" w:rsidRDefault="00D40123" w14:paraId="55140C2F" w14:textId="6F167618">
      <w:pPr>
        <w:spacing w:line="276" w:lineRule="auto"/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050967">
        <w:t>acht</w:t>
      </w:r>
      <w:r w:rsidR="003C06DA">
        <w:t xml:space="preserve"> fiche</w:t>
      </w:r>
      <w:r w:rsidR="006F290A">
        <w:t>s</w:t>
      </w:r>
      <w:r>
        <w:t>,</w:t>
      </w:r>
      <w:r w:rsidR="003C06DA">
        <w:t xml:space="preserve"> die werd</w:t>
      </w:r>
      <w:r w:rsidR="006F290A">
        <w:t>en</w:t>
      </w:r>
      <w:r w:rsidR="00AA6A05">
        <w:t xml:space="preserve"> opgesteld door de werkgroep Beoordeling Nieuwe Commissievoorstellen (BNC).</w:t>
      </w:r>
    </w:p>
    <w:p w:rsidR="002B2F4F" w:rsidP="00082176" w:rsidRDefault="002B2F4F" w14:paraId="55140C30" w14:textId="77777777">
      <w:pPr>
        <w:spacing w:line="276" w:lineRule="auto"/>
      </w:pPr>
    </w:p>
    <w:p w:rsidR="00050967" w:rsidP="00050967" w:rsidRDefault="00050967" w14:paraId="02290874" w14:textId="2EBB6CE1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 w:rsidRPr="00CF3AC6">
        <w:rPr>
          <w:szCs w:val="18"/>
          <w:lang w:eastAsia="zh-CN"/>
        </w:rPr>
        <w:t xml:space="preserve">Fiche 1: </w:t>
      </w:r>
      <w:r w:rsidRPr="00CF3AC6">
        <w:rPr>
          <w:szCs w:val="18"/>
        </w:rPr>
        <w:t>Mededeling programma voor gezonde en resultaatgerichte</w:t>
      </w:r>
    </w:p>
    <w:p w:rsidRPr="00CF3AC6" w:rsidR="00050967" w:rsidP="00050967" w:rsidRDefault="00050967" w14:paraId="7B3605EE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      </w:t>
      </w:r>
      <w:r w:rsidRPr="00CF3AC6">
        <w:rPr>
          <w:szCs w:val="18"/>
        </w:rPr>
        <w:t xml:space="preserve"> </w:t>
      </w:r>
      <w:r>
        <w:rPr>
          <w:szCs w:val="18"/>
        </w:rPr>
        <w:t xml:space="preserve">      </w:t>
      </w:r>
      <w:r w:rsidRPr="00CF3AC6">
        <w:rPr>
          <w:szCs w:val="18"/>
        </w:rPr>
        <w:t xml:space="preserve">regelgeving (REFIT): stand van zaken en vooruitzichten </w:t>
      </w:r>
    </w:p>
    <w:p w:rsidR="00050967" w:rsidP="00050967" w:rsidRDefault="00050967" w14:paraId="628E79B7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2: </w:t>
      </w:r>
      <w:r w:rsidRPr="00CF3AC6">
        <w:rPr>
          <w:szCs w:val="18"/>
        </w:rPr>
        <w:t xml:space="preserve">Mededeling onderzoek en innovatie: de bronnen van toekomstige </w:t>
      </w:r>
    </w:p>
    <w:p w:rsidRPr="00CF3AC6" w:rsidR="00050967" w:rsidP="00050967" w:rsidRDefault="00050967" w14:paraId="0EE054CC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             </w:t>
      </w:r>
      <w:r w:rsidRPr="00CF3AC6">
        <w:rPr>
          <w:szCs w:val="18"/>
        </w:rPr>
        <w:t xml:space="preserve">groei </w:t>
      </w:r>
    </w:p>
    <w:p w:rsidRPr="00CF3AC6" w:rsidR="00050967" w:rsidP="00050967" w:rsidRDefault="00050967" w14:paraId="4F21DE7D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3: </w:t>
      </w:r>
      <w:r w:rsidRPr="00CF3AC6">
        <w:rPr>
          <w:szCs w:val="18"/>
        </w:rPr>
        <w:t xml:space="preserve">Mededeling data-economie </w:t>
      </w:r>
    </w:p>
    <w:p w:rsidRPr="00CF3AC6" w:rsidR="00050967" w:rsidP="00050967" w:rsidRDefault="00050967" w14:paraId="61614D15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4: </w:t>
      </w:r>
      <w:r w:rsidRPr="00CF3AC6">
        <w:rPr>
          <w:szCs w:val="18"/>
        </w:rPr>
        <w:t xml:space="preserve">Mededeling naar een circulaire economie </w:t>
      </w:r>
    </w:p>
    <w:p w:rsidRPr="00CF3AC6" w:rsidR="00050967" w:rsidP="00050967" w:rsidRDefault="00050967" w14:paraId="6CD6F924" w14:textId="107521E5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5: </w:t>
      </w:r>
      <w:r w:rsidRPr="00CF3AC6">
        <w:rPr>
          <w:szCs w:val="18"/>
        </w:rPr>
        <w:t xml:space="preserve">Wijzigingsvoorstel </w:t>
      </w:r>
      <w:r w:rsidR="00484E25">
        <w:rPr>
          <w:szCs w:val="18"/>
        </w:rPr>
        <w:t>A</w:t>
      </w:r>
      <w:r w:rsidRPr="00CF3AC6">
        <w:rPr>
          <w:szCs w:val="18"/>
        </w:rPr>
        <w:t>fval</w:t>
      </w:r>
      <w:r w:rsidR="00484E25">
        <w:rPr>
          <w:szCs w:val="18"/>
        </w:rPr>
        <w:t xml:space="preserve"> R</w:t>
      </w:r>
      <w:r w:rsidRPr="00CF3AC6">
        <w:rPr>
          <w:szCs w:val="18"/>
        </w:rPr>
        <w:t xml:space="preserve">ichtlijnen </w:t>
      </w:r>
    </w:p>
    <w:p w:rsidRPr="00CF3AC6" w:rsidR="00050967" w:rsidP="00050967" w:rsidRDefault="00050967" w14:paraId="0E20C41B" w14:textId="77777777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6: </w:t>
      </w:r>
      <w:r w:rsidRPr="00CF3AC6">
        <w:rPr>
          <w:szCs w:val="18"/>
        </w:rPr>
        <w:t xml:space="preserve">Mededeling groen actieplan voor het mkb  </w:t>
      </w:r>
    </w:p>
    <w:p w:rsidRPr="00CF3AC6" w:rsidR="00050967" w:rsidP="00050967" w:rsidRDefault="00050967" w14:paraId="1A0FF430" w14:textId="16349FD3">
      <w:pPr>
        <w:autoSpaceDE w:val="0"/>
        <w:autoSpaceDN w:val="0"/>
        <w:adjustRightInd w:val="0"/>
        <w:spacing w:line="360" w:lineRule="auto"/>
        <w:ind w:left="360"/>
        <w:rPr>
          <w:szCs w:val="18"/>
        </w:rPr>
      </w:pPr>
      <w:r>
        <w:rPr>
          <w:szCs w:val="18"/>
        </w:rPr>
        <w:t xml:space="preserve">Fiche 7: </w:t>
      </w:r>
      <w:r w:rsidRPr="00CF3AC6">
        <w:rPr>
          <w:szCs w:val="18"/>
        </w:rPr>
        <w:t>Mededeling</w:t>
      </w:r>
      <w:r w:rsidR="006B6FA5">
        <w:rPr>
          <w:szCs w:val="18"/>
        </w:rPr>
        <w:t xml:space="preserve"> over</w:t>
      </w:r>
      <w:r w:rsidRPr="00CF3AC6">
        <w:rPr>
          <w:szCs w:val="18"/>
        </w:rPr>
        <w:t xml:space="preserve"> circulaire economie in de bouwsector </w:t>
      </w:r>
    </w:p>
    <w:p w:rsidRPr="00371DE5" w:rsidR="00050967" w:rsidP="00050967" w:rsidRDefault="00050967" w14:paraId="711787A3" w14:textId="77777777">
      <w:pPr>
        <w:keepNext/>
        <w:spacing w:line="360" w:lineRule="auto"/>
        <w:ind w:left="133" w:firstLine="227"/>
        <w:outlineLvl w:val="0"/>
        <w:rPr>
          <w:szCs w:val="18"/>
        </w:rPr>
      </w:pPr>
      <w:r>
        <w:rPr>
          <w:szCs w:val="18"/>
        </w:rPr>
        <w:t xml:space="preserve">Fiche 8: </w:t>
      </w:r>
      <w:r w:rsidRPr="00F61ADD">
        <w:rPr>
          <w:szCs w:val="18"/>
        </w:rPr>
        <w:t>Mededeling groene werkgelegenheid</w:t>
      </w:r>
    </w:p>
    <w:p w:rsidRPr="00D534B0" w:rsidR="00036B33" w:rsidP="00036B33" w:rsidRDefault="00036B33" w14:paraId="0AD31104" w14:textId="1614DA7C">
      <w:pPr>
        <w:spacing w:line="276" w:lineRule="auto"/>
        <w:ind w:left="227"/>
      </w:pPr>
    </w:p>
    <w:p w:rsidRPr="00371DE5" w:rsidR="00036B33" w:rsidP="00036B33" w:rsidRDefault="00036B33" w14:paraId="5E40817F" w14:textId="77777777">
      <w:pPr>
        <w:keepNext/>
        <w:spacing w:line="276" w:lineRule="auto"/>
        <w:ind w:left="227"/>
        <w:outlineLvl w:val="0"/>
        <w:rPr>
          <w:szCs w:val="18"/>
        </w:rPr>
      </w:pPr>
    </w:p>
    <w:p w:rsidRPr="00371DE5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3"/>
            <w:bookmarkEnd w:id="0"/>
            <w:bookmarkEnd w:id="1"/>
            <w:r>
              <w:t>De Minister van Buitenlandse Zaken,</w:t>
            </w:r>
            <w:bookmarkEnd w:id="3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5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5"/>
          <w:p w:rsidRPr="00C37FE1" w:rsidR="00A70303" w:rsidP="00245F87" w:rsidRDefault="00A70303" w14:paraId="55140C43" w14:textId="77777777">
            <w:r>
              <w:t xml:space="preserve">Frans Timmermans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A70303" w:rsidP="00A70303" w:rsidRDefault="00A70303" w14:paraId="55140C46" w14:textId="77777777">
      <w:bookmarkStart w:name="bm_antwoord" w:id="7"/>
      <w:r w:rsidRPr="00C37FE1">
        <w:t xml:space="preserve"> </w:t>
      </w:r>
      <w:bookmarkEnd w:id="7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8B6367">
            <w:fldChar w:fldCharType="begin"/>
          </w:r>
          <w:r w:rsidR="008B6367">
            <w:instrText xml:space="preserve"> NUMPAGES   \* MERGEFORMAT </w:instrText>
          </w:r>
          <w:r w:rsidR="008B6367">
            <w:fldChar w:fldCharType="separate"/>
          </w:r>
          <w:r w:rsidR="00C76B8F">
            <w:t>1</w:t>
          </w:r>
          <w:r w:rsidR="008B6367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55140C5D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B6367">
            <w:fldChar w:fldCharType="begin"/>
          </w:r>
          <w:r w:rsidR="008B6367">
            <w:instrText xml:space="preserve"> NUMPAGES   \* MERGEFORMAT </w:instrText>
          </w:r>
          <w:r w:rsidR="008B6367">
            <w:fldChar w:fldCharType="separate"/>
          </w:r>
          <w:r w:rsidR="00C76B8F">
            <w:t>1</w:t>
          </w:r>
          <w:r w:rsidR="008B6367">
            <w:fldChar w:fldCharType="end"/>
          </w:r>
        </w:p>
      </w:tc>
    </w:tr>
    <w:bookmarkEnd w:id="12"/>
  </w:tbl>
  <w:p w14:paraId="55140C5F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8B6367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C76B8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B6367">
            <w:fldChar w:fldCharType="begin"/>
          </w:r>
          <w:r w:rsidR="008B6367">
            <w:instrText xml:space="preserve"> NUMPAGES   \* MERGEFORMAT </w:instrText>
          </w:r>
          <w:r w:rsidR="008B6367">
            <w:fldChar w:fldCharType="separate"/>
          </w:r>
          <w:r w:rsidR="008B6367">
            <w:t>1</w:t>
          </w:r>
          <w:r w:rsidR="008B6367">
            <w:fldChar w:fldCharType="end"/>
          </w:r>
        </w:p>
      </w:tc>
    </w:tr>
  </w:tbl>
  <w:p w14:paraId="55140C73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C76B8F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DIE-BNC</w:t>
                                </w:r>
                                <w:bookmarkEnd w:id="11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C76B8F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  <w:p w14:paraId="55140C56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7777777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C76B8F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r w:rsidR="008B6367">
                                  <w:fldChar w:fldCharType="begin"/>
                                </w:r>
                                <w:r w:rsidR="008B6367">
                                  <w:instrText xml:space="preserve"> DOCPROPERTY  L_HOME_URL  \* MERGEFORMAT </w:instrText>
                                </w:r>
                                <w:r w:rsidR="008B6367">
                                  <w:fldChar w:fldCharType="separate"/>
                                </w:r>
                                <w:r w:rsidR="00C76B8F">
                                  <w:t>www.minbuza.nl</w:t>
                                </w:r>
                                <w:r w:rsidR="008B6367">
                                  <w:fldChar w:fldCharType="end"/>
                                </w:r>
                              </w:p>
                              <w:p w14:paraId="55140C8A" w14:textId="77777777"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bookmarkEnd w:id="16"/>
                              <w:p w14:paraId="55140C8B" w14:textId="77777777" w:rsidR="0014093E" w:rsidRPr="007363CA" w:rsidRDefault="0014093E" w:rsidP="00BC4AE3">
                                <w:pPr>
                                  <w:pStyle w:val="Huisstijl-Adres"/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C76B8F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14:paraId="55140C8C" w14:textId="77777777"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8" w:name="bm_phone"/>
                                <w:r w:rsidR="007363CA" w:rsidRPr="00D71F0D">
                                  <w:t xml:space="preserve">0031 70 348 </w:t>
                                </w:r>
                                <w:bookmarkEnd w:id="18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19" w:name="bm_fax"/>
                                <w:bookmarkStart w:id="20" w:name="bm_email"/>
                                <w:bookmarkEnd w:id="19"/>
                                <w:r w:rsidR="007363CA" w:rsidRPr="00D71F0D">
                                  <w:t>DIE-BNC@minbuza.nl</w:t>
                                </w:r>
                                <w:bookmarkEnd w:id="20"/>
                              </w:p>
                            </w:tc>
                          </w:tr>
                          <w:tr w:rsidR="0014093E" w:rsidRPr="007363CA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D71F0D" w:rsidRDefault="0014093E" w:rsidP="00BC4AE3"/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7777777" w:rsidR="0014093E" w:rsidRPr="007363CA" w:rsidRDefault="008B6367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C76B8F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1" w14:textId="2A53D0D3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BF18F7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6C4809">
                                  <w:t>4.</w:t>
                                </w:r>
                                <w:r w:rsidR="00CD66B8">
                                  <w:t>472529</w:t>
                                </w:r>
                                <w:r w:rsidR="00050967">
                                  <w:t xml:space="preserve"> </w:t>
                                </w:r>
                                <w:r w:rsidR="00716023">
                                  <w:t xml:space="preserve"> </w:t>
                                </w:r>
                              </w:p>
                              <w:p w14:paraId="55140C92" w14:textId="77777777"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C76B8F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55140C94" w14:textId="77777777" w:rsidR="0014093E" w:rsidRPr="007363CA" w:rsidRDefault="008B6367" w:rsidP="007F2529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L_ENCLOSURES  \* MERGEFORMAT </w:instrText>
                                </w:r>
                                <w:r>
                                  <w:fldChar w:fldCharType="separate"/>
                                </w:r>
                                <w:r w:rsidR="00C76B8F">
                                  <w:t>Bijlage(n)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7777777" w:rsidR="0014093E" w:rsidRPr="007363CA" w:rsidRDefault="0014093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2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C76B8F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r w:rsidR="008B6367">
                            <w:fldChar w:fldCharType="begin"/>
                          </w:r>
                          <w:r w:rsidR="008B6367">
                            <w:instrText xml:space="preserve"> DOCPROPERTY  L_HOME_URL  \* MERGEFORMAT </w:instrText>
                          </w:r>
                          <w:r w:rsidR="008B6367">
                            <w:fldChar w:fldCharType="separate"/>
                          </w:r>
                          <w:r w:rsidR="00C76B8F">
                            <w:t>www.minbuza.nl</w:t>
                          </w:r>
                          <w:r w:rsidR="008B6367">
                            <w:fldChar w:fldCharType="end"/>
                          </w:r>
                        </w:p>
                        <w:p w14:paraId="55140C8A" w14:textId="77777777"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bookmarkEnd w:id="25"/>
                        <w:p w14:paraId="55140C8B" w14:textId="77777777" w:rsidR="0014093E" w:rsidRPr="007363CA" w:rsidRDefault="0014093E" w:rsidP="00BC4AE3">
                          <w:pPr>
                            <w:pStyle w:val="Huisstijl-Adres"/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7363CA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C76B8F">
                            <w:rPr>
                              <w:b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14:paraId="55140C8C" w14:textId="77777777"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7" w:name="bm_phone"/>
                          <w:r w:rsidR="007363CA" w:rsidRPr="00D71F0D">
                            <w:t xml:space="preserve">0031 70 348 </w:t>
                          </w:r>
                          <w:bookmarkEnd w:id="27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8" w:name="bm_fax"/>
                          <w:bookmarkStart w:id="29" w:name="bm_email"/>
                          <w:bookmarkEnd w:id="28"/>
                          <w:r w:rsidR="007363CA" w:rsidRPr="00D71F0D">
                            <w:t>DIE-BNC@minbuza.nl</w:t>
                          </w:r>
                          <w:bookmarkEnd w:id="29"/>
                        </w:p>
                      </w:tc>
                    </w:tr>
                    <w:tr w:rsidR="0014093E" w:rsidRPr="007363CA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D71F0D" w:rsidRDefault="0014093E" w:rsidP="00BC4AE3"/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7777777" w:rsidR="0014093E" w:rsidRPr="007363CA" w:rsidRDefault="008B6367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C76B8F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91" w14:textId="2A53D0D3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BF18F7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6C4809">
                            <w:t>4.</w:t>
                          </w:r>
                          <w:r w:rsidR="00CD66B8">
                            <w:t>472529</w:t>
                          </w:r>
                          <w:r w:rsidR="00050967">
                            <w:t xml:space="preserve"> </w:t>
                          </w:r>
                          <w:r w:rsidR="00716023">
                            <w:t xml:space="preserve"> </w:t>
                          </w:r>
                        </w:p>
                        <w:p w14:paraId="55140C92" w14:textId="77777777"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C76B8F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55140C94" w14:textId="77777777" w:rsidR="0014093E" w:rsidRPr="007363CA" w:rsidRDefault="008B6367" w:rsidP="007F2529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L_ENCLOSURES  \* MERGEFORMAT </w:instrText>
                          </w:r>
                          <w:r>
                            <w:fldChar w:fldCharType="separate"/>
                          </w:r>
                          <w:r w:rsidR="00C76B8F">
                            <w:t>Bijlage(n)</w:t>
                          </w:r>
                          <w:r>
                            <w:fldChar w:fldCharType="end"/>
                          </w:r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8B6367">
            <w:fldChar w:fldCharType="begin"/>
          </w:r>
          <w:r w:rsidR="008B6367">
            <w:instrText xml:space="preserve"> DOCPROPERTY  bz_geadresseerden  \* MERGEFORMAT </w:instrText>
          </w:r>
          <w:r w:rsidR="008B6367">
            <w:fldChar w:fldCharType="separate"/>
          </w:r>
          <w:r w:rsidR="00C76B8F" w:rsidRPr="00C76B8F">
            <w:rPr>
              <w:bCs/>
            </w:rPr>
            <w:t>Voorzitter</w:t>
          </w:r>
          <w:r w:rsidR="008B6367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8B6367">
            <w:fldChar w:fldCharType="begin"/>
          </w:r>
          <w:r w:rsidR="008B6367">
            <w:instrText xml:space="preserve"> DOCPROPERTY  bz_kamernr  \* MERGEFORMAT </w:instrText>
          </w:r>
          <w:r w:rsidR="008B6367">
            <w:fldChar w:fldCharType="separate"/>
          </w:r>
          <w:r w:rsidR="00C76B8F" w:rsidRPr="00C76B8F">
            <w:rPr>
              <w:bCs/>
            </w:rPr>
            <w:t>Tweede</w:t>
          </w:r>
          <w:r w:rsidR="008B6367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55140C64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8B6367">
            <w:fldChar w:fldCharType="begin"/>
          </w:r>
          <w:r w:rsidR="008B6367">
            <w:instrText xml:space="preserve"> DOCPROPERTY  bz_adres_huisnummer  \* MERGEFORMAT </w:instrText>
          </w:r>
          <w:r w:rsidR="008B6367">
            <w:fldChar w:fldCharType="separate"/>
          </w:r>
          <w:r w:rsidR="00C76B8F" w:rsidRPr="00C76B8F">
            <w:rPr>
              <w:bCs/>
              <w:lang w:val="en-US"/>
            </w:rPr>
            <w:t>4</w:t>
          </w:r>
          <w:r w:rsidR="008B6367">
            <w:rPr>
              <w:bCs/>
              <w:lang w:val="en-US"/>
            </w:rPr>
            <w:fldChar w:fldCharType="end"/>
          </w:r>
        </w:p>
        <w:p w14:paraId="55140C65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4CFC1DCD" w:rsidR="0014093E" w:rsidRPr="00035E67" w:rsidRDefault="0014093E" w:rsidP="0005096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C76B8F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050967">
            <w:rPr>
              <w:rFonts w:cs="Verdana"/>
              <w:szCs w:val="18"/>
            </w:rPr>
            <w:t>5</w:t>
          </w:r>
          <w:r w:rsidR="00CB53F6">
            <w:rPr>
              <w:rFonts w:cs="Verdana"/>
              <w:szCs w:val="18"/>
            </w:rPr>
            <w:t xml:space="preserve"> september 201</w:t>
          </w:r>
          <w:r w:rsidR="00AF4374">
            <w:rPr>
              <w:rFonts w:cs="Verdana"/>
              <w:szCs w:val="18"/>
            </w:rPr>
            <w:t>4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C76B8F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1" w:name="bm_subject"/>
          <w:r w:rsidR="007363CA">
            <w:t>Informatievoorziening over nieuwe Commissievoorstellen</w:t>
          </w:r>
          <w:bookmarkEnd w:id="31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3604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15C1D"/>
    <w:rsid w:val="00020189"/>
    <w:rsid w:val="00020EE4"/>
    <w:rsid w:val="00021FFE"/>
    <w:rsid w:val="00023E9A"/>
    <w:rsid w:val="00034A84"/>
    <w:rsid w:val="00035E67"/>
    <w:rsid w:val="00036B33"/>
    <w:rsid w:val="000445F7"/>
    <w:rsid w:val="0004508E"/>
    <w:rsid w:val="00046814"/>
    <w:rsid w:val="00050967"/>
    <w:rsid w:val="00051579"/>
    <w:rsid w:val="00065239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7F2"/>
    <w:rsid w:val="000D595D"/>
    <w:rsid w:val="000E0FEC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2BEA"/>
    <w:rsid w:val="001A40DF"/>
    <w:rsid w:val="001A489C"/>
    <w:rsid w:val="001A492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34C6"/>
    <w:rsid w:val="001E46B3"/>
    <w:rsid w:val="001E5581"/>
    <w:rsid w:val="001F182C"/>
    <w:rsid w:val="001F2FC1"/>
    <w:rsid w:val="001F3C70"/>
    <w:rsid w:val="00204032"/>
    <w:rsid w:val="00205037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D6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E2"/>
    <w:rsid w:val="00286214"/>
    <w:rsid w:val="00286998"/>
    <w:rsid w:val="002910CB"/>
    <w:rsid w:val="00291AB7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1633"/>
    <w:rsid w:val="002D317B"/>
    <w:rsid w:val="002D4824"/>
    <w:rsid w:val="002D502D"/>
    <w:rsid w:val="002D5187"/>
    <w:rsid w:val="002E0F69"/>
    <w:rsid w:val="002F6C89"/>
    <w:rsid w:val="0030032B"/>
    <w:rsid w:val="00312597"/>
    <w:rsid w:val="00314773"/>
    <w:rsid w:val="0032483E"/>
    <w:rsid w:val="00330EF1"/>
    <w:rsid w:val="003370E1"/>
    <w:rsid w:val="00341FA0"/>
    <w:rsid w:val="00344747"/>
    <w:rsid w:val="00344E82"/>
    <w:rsid w:val="0034590C"/>
    <w:rsid w:val="00353932"/>
    <w:rsid w:val="003559BD"/>
    <w:rsid w:val="0035717C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A7868"/>
    <w:rsid w:val="003A7FBB"/>
    <w:rsid w:val="003B4CA4"/>
    <w:rsid w:val="003B6C0D"/>
    <w:rsid w:val="003B7EE7"/>
    <w:rsid w:val="003C06DA"/>
    <w:rsid w:val="003C18DA"/>
    <w:rsid w:val="003C40EF"/>
    <w:rsid w:val="003D17DC"/>
    <w:rsid w:val="003D39EC"/>
    <w:rsid w:val="003D735C"/>
    <w:rsid w:val="003E0F16"/>
    <w:rsid w:val="003E3D54"/>
    <w:rsid w:val="003E3DD5"/>
    <w:rsid w:val="003F07C6"/>
    <w:rsid w:val="003F44B7"/>
    <w:rsid w:val="00400A29"/>
    <w:rsid w:val="0040550A"/>
    <w:rsid w:val="00406FC3"/>
    <w:rsid w:val="0041377E"/>
    <w:rsid w:val="00413D48"/>
    <w:rsid w:val="00417192"/>
    <w:rsid w:val="004211CC"/>
    <w:rsid w:val="00425F94"/>
    <w:rsid w:val="004279E6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72A9"/>
    <w:rsid w:val="0046224C"/>
    <w:rsid w:val="004633C9"/>
    <w:rsid w:val="00465B52"/>
    <w:rsid w:val="0047053B"/>
    <w:rsid w:val="0047295D"/>
    <w:rsid w:val="00472C0D"/>
    <w:rsid w:val="00474B75"/>
    <w:rsid w:val="00482A7E"/>
    <w:rsid w:val="00483F0B"/>
    <w:rsid w:val="00483F34"/>
    <w:rsid w:val="00484E25"/>
    <w:rsid w:val="004871A5"/>
    <w:rsid w:val="0049326A"/>
    <w:rsid w:val="0049462B"/>
    <w:rsid w:val="00496319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229F7"/>
    <w:rsid w:val="005429DC"/>
    <w:rsid w:val="005534E3"/>
    <w:rsid w:val="005556B0"/>
    <w:rsid w:val="0055763B"/>
    <w:rsid w:val="0056015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1320"/>
    <w:rsid w:val="005A2876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28C"/>
    <w:rsid w:val="006215E9"/>
    <w:rsid w:val="00621CD7"/>
    <w:rsid w:val="0062533C"/>
    <w:rsid w:val="00625CD0"/>
    <w:rsid w:val="006269B1"/>
    <w:rsid w:val="0062754E"/>
    <w:rsid w:val="00627B1A"/>
    <w:rsid w:val="00631CFC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860D3"/>
    <w:rsid w:val="006906E5"/>
    <w:rsid w:val="006A30BE"/>
    <w:rsid w:val="006A67FE"/>
    <w:rsid w:val="006A7400"/>
    <w:rsid w:val="006A7D61"/>
    <w:rsid w:val="006B2C03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37D69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6D3F"/>
    <w:rsid w:val="007B2F93"/>
    <w:rsid w:val="007B4503"/>
    <w:rsid w:val="007B5ACF"/>
    <w:rsid w:val="007B5CBB"/>
    <w:rsid w:val="007B68FE"/>
    <w:rsid w:val="007B729C"/>
    <w:rsid w:val="007C406E"/>
    <w:rsid w:val="007C5183"/>
    <w:rsid w:val="007D0509"/>
    <w:rsid w:val="007D42C4"/>
    <w:rsid w:val="007D5DCF"/>
    <w:rsid w:val="007E27CB"/>
    <w:rsid w:val="007F2529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2CD8"/>
    <w:rsid w:val="00846884"/>
    <w:rsid w:val="00846955"/>
    <w:rsid w:val="00846978"/>
    <w:rsid w:val="008478F4"/>
    <w:rsid w:val="00851116"/>
    <w:rsid w:val="00851426"/>
    <w:rsid w:val="00853A3D"/>
    <w:rsid w:val="008541C3"/>
    <w:rsid w:val="008547BA"/>
    <w:rsid w:val="008553C7"/>
    <w:rsid w:val="008558B6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710F"/>
    <w:rsid w:val="00887E81"/>
    <w:rsid w:val="00890C96"/>
    <w:rsid w:val="00890DD0"/>
    <w:rsid w:val="00893C73"/>
    <w:rsid w:val="00894F40"/>
    <w:rsid w:val="00897452"/>
    <w:rsid w:val="008A7A9E"/>
    <w:rsid w:val="008B3929"/>
    <w:rsid w:val="008B3A0F"/>
    <w:rsid w:val="008B4021"/>
    <w:rsid w:val="008B4CB3"/>
    <w:rsid w:val="008B6367"/>
    <w:rsid w:val="008C200A"/>
    <w:rsid w:val="008C5110"/>
    <w:rsid w:val="008E49AD"/>
    <w:rsid w:val="008E5576"/>
    <w:rsid w:val="008F0929"/>
    <w:rsid w:val="008F3246"/>
    <w:rsid w:val="008F508C"/>
    <w:rsid w:val="008F6D77"/>
    <w:rsid w:val="009016FA"/>
    <w:rsid w:val="00903344"/>
    <w:rsid w:val="00910642"/>
    <w:rsid w:val="00917A20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30A"/>
    <w:rsid w:val="00996688"/>
    <w:rsid w:val="009A0C37"/>
    <w:rsid w:val="009A3B71"/>
    <w:rsid w:val="009A61BC"/>
    <w:rsid w:val="009A6C50"/>
    <w:rsid w:val="009B08BB"/>
    <w:rsid w:val="009B0B9C"/>
    <w:rsid w:val="009B36BE"/>
    <w:rsid w:val="009B698A"/>
    <w:rsid w:val="009B7EEB"/>
    <w:rsid w:val="009C3CAE"/>
    <w:rsid w:val="009C3F20"/>
    <w:rsid w:val="009D6819"/>
    <w:rsid w:val="009D6A0B"/>
    <w:rsid w:val="009E3549"/>
    <w:rsid w:val="009E5328"/>
    <w:rsid w:val="009F0D37"/>
    <w:rsid w:val="009F20F8"/>
    <w:rsid w:val="009F47B8"/>
    <w:rsid w:val="00A0257B"/>
    <w:rsid w:val="00A035D0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29AC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574E"/>
    <w:rsid w:val="00AE6D3C"/>
    <w:rsid w:val="00AF149A"/>
    <w:rsid w:val="00AF193A"/>
    <w:rsid w:val="00AF3D6A"/>
    <w:rsid w:val="00AF4374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81164"/>
    <w:rsid w:val="00B90463"/>
    <w:rsid w:val="00B93893"/>
    <w:rsid w:val="00B94609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4F1E"/>
    <w:rsid w:val="00BD5B85"/>
    <w:rsid w:val="00BE1BEF"/>
    <w:rsid w:val="00BE3F88"/>
    <w:rsid w:val="00BE4756"/>
    <w:rsid w:val="00BE723C"/>
    <w:rsid w:val="00BF18F7"/>
    <w:rsid w:val="00BF2770"/>
    <w:rsid w:val="00BF5F32"/>
    <w:rsid w:val="00C02FAA"/>
    <w:rsid w:val="00C0778E"/>
    <w:rsid w:val="00C10B4F"/>
    <w:rsid w:val="00C10F3B"/>
    <w:rsid w:val="00C20614"/>
    <w:rsid w:val="00C206F1"/>
    <w:rsid w:val="00C25921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76B8F"/>
    <w:rsid w:val="00C93C1F"/>
    <w:rsid w:val="00C97C80"/>
    <w:rsid w:val="00CA075D"/>
    <w:rsid w:val="00CA47D3"/>
    <w:rsid w:val="00CA723B"/>
    <w:rsid w:val="00CB3BB5"/>
    <w:rsid w:val="00CB4037"/>
    <w:rsid w:val="00CB53F6"/>
    <w:rsid w:val="00CC3B34"/>
    <w:rsid w:val="00CD362D"/>
    <w:rsid w:val="00CD66B8"/>
    <w:rsid w:val="00CD7D69"/>
    <w:rsid w:val="00CE0CC2"/>
    <w:rsid w:val="00CE1879"/>
    <w:rsid w:val="00CE3329"/>
    <w:rsid w:val="00CE5848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B95"/>
    <w:rsid w:val="00D40123"/>
    <w:rsid w:val="00D411B7"/>
    <w:rsid w:val="00D43A7A"/>
    <w:rsid w:val="00D45699"/>
    <w:rsid w:val="00D516BE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10DC6"/>
    <w:rsid w:val="00E11F8E"/>
    <w:rsid w:val="00E12E12"/>
    <w:rsid w:val="00E16D97"/>
    <w:rsid w:val="00E17467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7469"/>
    <w:rsid w:val="00EC0DFF"/>
    <w:rsid w:val="00EC237D"/>
    <w:rsid w:val="00EC48CC"/>
    <w:rsid w:val="00ED072A"/>
    <w:rsid w:val="00ED48A3"/>
    <w:rsid w:val="00ED4B19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405"/>
    <w:rsid w:val="00F634FE"/>
    <w:rsid w:val="00F663C3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36AB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04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90</ap:Words>
  <ap:Characters>653</ap:Characters>
  <ap:DocSecurity>0</ap:DocSecurity>
  <ap:Lines>5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742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2014-09-05T07:34:00.0000000Z</lastPrinted>
  <dcterms:created xsi:type="dcterms:W3CDTF">2014-09-05T15:54:00.0000000Z</dcterms:created>
  <dcterms:modified xsi:type="dcterms:W3CDTF">2014-09-05T15:54:00.0000000Z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0x010100D2347410623DDE4183F32E02490E3D4B</vt:lpwstr>
  </property>
</Properties>
</file>