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D9" w:rsidP="00EE2A9D" w:rsidRDefault="009A2849"/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9A2849"/>
        <w:p w:rsidR="00241BB9" w:rsidRDefault="00507CA9">
          <w:pPr>
            <w:spacing w:line="240" w:lineRule="auto"/>
          </w:pPr>
        </w:p>
      </w:sdtContent>
    </w:sdt>
    <w:p w:rsidR="00CD5856" w:rsidRDefault="009A2849">
      <w:pPr>
        <w:spacing w:line="240" w:lineRule="auto"/>
      </w:pPr>
    </w:p>
    <w:p w:rsidR="00CD5856" w:rsidRDefault="009A2849"/>
    <w:p w:rsidR="00CD5856" w:rsidRDefault="009A2849"/>
    <w:p w:rsidR="00CD5856" w:rsidRDefault="009A2849">
      <w:pPr>
        <w:sectPr w:rsidR="00CD5856" w:rsidSect="00E3350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9A2849">
      <w:pPr>
        <w:pStyle w:val="Huisstijl-Aanhef"/>
      </w:pPr>
      <w:r>
        <w:t>Geachte voorzitter,</w:t>
      </w:r>
    </w:p>
    <w:p w:rsidRPr="008D59C5" w:rsidR="008D59C5" w:rsidP="008D59C5" w:rsidRDefault="009A2849">
      <w:r>
        <w:t xml:space="preserve">Hierbij bied ik u de </w:t>
      </w:r>
      <w:r>
        <w:t>nota naar aanleiding van het verslag inzake het bovenvermeld voorstel aan.</w:t>
      </w:r>
    </w:p>
    <w:p w:rsidRPr="008D59C5" w:rsidR="00334C45" w:rsidRDefault="009A2849"/>
    <w:p w:rsidR="00CD5856" w:rsidRDefault="009A2849">
      <w:pPr>
        <w:pStyle w:val="Huisstijl-Slotzin"/>
      </w:pPr>
      <w:r w:rsidRPr="009A31BF">
        <w:t>Hoogachtend,</w:t>
      </w:r>
    </w:p>
    <w:p w:rsidRPr="00E33504" w:rsidR="00E33504" w:rsidP="00E33504" w:rsidRDefault="009A2849">
      <w:pPr>
        <w:pStyle w:val="Huisstijl-Ondertekening"/>
      </w:pPr>
    </w:p>
    <w:p w:rsidR="00CD5856" w:rsidRDefault="009A2849">
      <w:pPr>
        <w:pStyle w:val="Huisstijl-Ondertekeningvervolg"/>
        <w:rPr>
          <w:i w:val="0"/>
        </w:rPr>
      </w:pPr>
      <w:r>
        <w:rPr>
          <w:i w:val="0"/>
        </w:rPr>
        <w:t>de Minister van Volksgezondheid,</w:t>
      </w:r>
    </w:p>
    <w:p w:rsidR="00FD29D9" w:rsidRDefault="009A2849">
      <w:pPr>
        <w:pStyle w:val="Huisstijl-Ondertekeningvervolg"/>
        <w:rPr>
          <w:i w:val="0"/>
        </w:rPr>
      </w:pPr>
      <w:r>
        <w:rPr>
          <w:i w:val="0"/>
        </w:rPr>
        <w:t>Welzijn en Sport,</w:t>
      </w:r>
    </w:p>
    <w:p w:rsidR="00FD29D9" w:rsidRDefault="009A2849">
      <w:pPr>
        <w:pStyle w:val="Huisstijl-Ondertekeningvervolg"/>
        <w:rPr>
          <w:i w:val="0"/>
        </w:rPr>
      </w:pPr>
    </w:p>
    <w:p w:rsidR="00FD29D9" w:rsidRDefault="009A2849">
      <w:pPr>
        <w:pStyle w:val="Huisstijl-Ondertekeningvervolg"/>
        <w:rPr>
          <w:i w:val="0"/>
        </w:rPr>
      </w:pPr>
    </w:p>
    <w:p w:rsidR="00FD29D9" w:rsidRDefault="009A2849">
      <w:pPr>
        <w:pStyle w:val="Huisstijl-Ondertekeningvervolg"/>
        <w:rPr>
          <w:i w:val="0"/>
        </w:rPr>
      </w:pPr>
    </w:p>
    <w:p w:rsidR="00FD29D9" w:rsidRDefault="009A2849">
      <w:pPr>
        <w:pStyle w:val="Huisstijl-Ondertekeningvervolg"/>
        <w:rPr>
          <w:i w:val="0"/>
        </w:rPr>
      </w:pPr>
    </w:p>
    <w:p w:rsidR="00FD29D9" w:rsidRDefault="009A2849">
      <w:pPr>
        <w:pStyle w:val="Huisstijl-Ondertekeningvervolg"/>
        <w:rPr>
          <w:i w:val="0"/>
        </w:rPr>
      </w:pPr>
    </w:p>
    <w:p w:rsidRPr="009A31BF" w:rsidR="00CD5856" w:rsidP="00E33504" w:rsidRDefault="009A2849">
      <w:pPr>
        <w:pStyle w:val="Huisstijl-Ondertekeningvervolg"/>
        <w:rPr>
          <w:i w:val="0"/>
        </w:rPr>
      </w:pPr>
      <w:r>
        <w:rPr>
          <w:i w:val="0"/>
        </w:rPr>
        <w:t>mw. drs. E.I. Schippers</w:t>
      </w:r>
    </w:p>
    <w:sectPr w:rsidRPr="009A31BF" w:rsidR="00CD5856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CA9" w:rsidRDefault="00507CA9" w:rsidP="00507CA9">
      <w:pPr>
        <w:spacing w:line="240" w:lineRule="auto"/>
      </w:pPr>
      <w:r>
        <w:separator/>
      </w:r>
    </w:p>
  </w:endnote>
  <w:endnote w:type="continuationSeparator" w:id="0">
    <w:p w:rsidR="00507CA9" w:rsidRDefault="00507CA9" w:rsidP="00507CA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D9B" w:rsidRDefault="009A2849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25939"/>
      <w:docPartObj>
        <w:docPartGallery w:val="Page Numbers (Bottom of Page)"/>
        <w:docPartUnique/>
      </w:docPartObj>
    </w:sdtPr>
    <w:sdtContent>
      <w:p w:rsidR="00E33504" w:rsidRDefault="00507CA9">
        <w:pPr>
          <w:pStyle w:val="Voettekst"/>
          <w:jc w:val="right"/>
        </w:pPr>
        <w:r>
          <w:fldChar w:fldCharType="begin"/>
        </w:r>
        <w:r w:rsidR="009A2849">
          <w:instrText xml:space="preserve"> PAGE   \* MERGEFORMAT </w:instrText>
        </w:r>
        <w:r>
          <w:fldChar w:fldCharType="separate"/>
        </w:r>
        <w:r w:rsidR="009A28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33504" w:rsidRDefault="009A2849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D9B" w:rsidRDefault="009A2849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CA9" w:rsidRDefault="00507CA9" w:rsidP="00507CA9">
      <w:pPr>
        <w:spacing w:line="240" w:lineRule="auto"/>
      </w:pPr>
      <w:r>
        <w:separator/>
      </w:r>
    </w:p>
  </w:footnote>
  <w:footnote w:type="continuationSeparator" w:id="0">
    <w:p w:rsidR="00507CA9" w:rsidRDefault="00507CA9" w:rsidP="00507CA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D9B" w:rsidRDefault="009A2849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9A2849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507CA9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A2849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9A2849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9A2849">
                <w:pPr>
                  <w:pStyle w:val="Huisstijl-Afzendgegevens"/>
                </w:pPr>
                <w:r w:rsidRPr="008D59C5">
                  <w:t>2515 XP</w:t>
                </w:r>
                <w:r>
                  <w:t xml:space="preserve">  </w:t>
                </w:r>
                <w:r w:rsidRPr="008D59C5">
                  <w:t>Den Haag</w:t>
                </w:r>
              </w:p>
              <w:p w:rsidR="00CD5856" w:rsidRDefault="009A2849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DD110B" w:rsidRDefault="009A2849" w:rsidP="00DD110B">
                <w:pPr>
                  <w:pStyle w:val="Huisstijl-ReferentiegegevenskopW2"/>
                  <w:spacing w:before="0"/>
                </w:pPr>
              </w:p>
              <w:p w:rsidR="00CD5856" w:rsidRDefault="009A2849" w:rsidP="00DD110B">
                <w:pPr>
                  <w:pStyle w:val="Huisstijl-ReferentiegegevenskopW2"/>
                  <w:spacing w:before="0"/>
                </w:pPr>
                <w:r w:rsidRPr="008D59C5">
                  <w:t>Kenmerk</w:t>
                </w:r>
              </w:p>
              <w:p w:rsidR="00CA62EA" w:rsidRDefault="009A2849" w:rsidP="00DD110B">
                <w:pPr>
                  <w:pStyle w:val="Huisstijl-ReferentiegegevenskopW1"/>
                  <w:spacing w:before="0"/>
                  <w:rPr>
                    <w:b w:val="0"/>
                  </w:rPr>
                </w:pPr>
                <w:r w:rsidRPr="00CA62EA">
                  <w:rPr>
                    <w:b w:val="0"/>
                  </w:rPr>
                  <w:t>653270-124798-WJZ</w:t>
                </w:r>
              </w:p>
              <w:p w:rsidR="00CD5856" w:rsidRDefault="009A2849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E1AEF" w:rsidRPr="00CE1AEF" w:rsidRDefault="009A2849" w:rsidP="00CE1AEF">
                <w:pPr>
                  <w:pStyle w:val="Huisstijl-Referentiegegevens"/>
                </w:pPr>
                <w:r>
                  <w:t>1</w:t>
                </w:r>
              </w:p>
              <w:p w:rsidR="00CD5856" w:rsidRDefault="009A2849">
                <w:pPr>
                  <w:pStyle w:val="Huisstijl-Algemenevoorwaarden"/>
                </w:pPr>
                <w:r>
                  <w:t xml:space="preserve">Correspondentie uitsluitend richten aan het retouradres met </w:t>
                </w:r>
                <w:r>
                  <w:t>vermelding van de datum en het kenmerk van deze brief.</w:t>
                </w:r>
              </w:p>
              <w:p w:rsidR="00CD5856" w:rsidRDefault="009A2849"/>
            </w:txbxContent>
          </v:textbox>
          <w10:wrap anchorx="page" anchory="page"/>
        </v:shape>
      </w:pict>
    </w:r>
    <w:r w:rsidR="00507CA9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9A2849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28 augustus 2014</w:t>
                </w:r>
              </w:p>
              <w:p w:rsidR="00FD29D9" w:rsidRDefault="009A2849" w:rsidP="00FD29D9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>Betreft</w:t>
                </w:r>
                <w:r>
                  <w:tab/>
                  <w:t xml:space="preserve">Nota naar aanleiding van het verslag inzake wijziging van de Geneesmiddelenwet ter implementatie van richtlijn 2012/26/EU, wat de geneesmiddelenbewaking betreft </w:t>
                </w:r>
              </w:p>
              <w:p w:rsidR="00CD5856" w:rsidRDefault="009A2849" w:rsidP="00FD29D9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ab/>
                  <w:t>(33</w:t>
                </w:r>
                <w:r>
                  <w:t xml:space="preserve"> 937)</w:t>
                </w:r>
              </w:p>
              <w:p w:rsidR="00CD5856" w:rsidRPr="00FD29D9" w:rsidRDefault="009A2849">
                <w:pPr>
                  <w:pStyle w:val="Huisstijl-Datumenbetreft"/>
                  <w:tabs>
                    <w:tab w:val="left" w:pos="-5954"/>
                    <w:tab w:val="left" w:pos="-5670"/>
                  </w:tabs>
                  <w:rPr>
                    <w:b/>
                  </w:rPr>
                </w:pPr>
              </w:p>
            </w:txbxContent>
          </v:textbox>
          <w10:wrap anchorx="page" anchory="page"/>
        </v:shape>
      </w:pict>
    </w:r>
    <w:r w:rsidR="00507CA9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A2849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507CA9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A2849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507CA9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9A2849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D9B" w:rsidRDefault="009A2849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507CA9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4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905FB9" w:rsidRDefault="009A2849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5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A2849">
                <w:pPr>
                  <w:pStyle w:val="Huisstijl-Paginanummer"/>
                </w:pPr>
                <w:r>
                  <w:t xml:space="preserve">Pagina </w:t>
                </w:r>
                <w:r w:rsidR="00507CA9">
                  <w:fldChar w:fldCharType="begin"/>
                </w:r>
                <w:r>
                  <w:instrText xml:space="preserve"> PAGE    \* MERGEFORMAT </w:instrText>
                </w:r>
                <w:r w:rsidR="00507CA9">
                  <w:fldChar w:fldCharType="separate"/>
                </w:r>
                <w:r>
                  <w:t>2</w:t>
                </w:r>
                <w:r w:rsidR="00507CA9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CD5856" w:rsidRDefault="009A2849"/>
              <w:p w:rsidR="00CD5856" w:rsidRDefault="009A2849">
                <w:pPr>
                  <w:pStyle w:val="Huisstijl-Paginanummer"/>
                </w:pPr>
              </w:p>
              <w:p w:rsidR="00CD5856" w:rsidRDefault="009A2849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507CA9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6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9A284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7612834"/>
                    <w:dataBinding w:prefixMappings="xmlns:dg='http://docgen.org/date' " w:xpath="/dg:DocgenData[1]/dg:Date[1]" w:storeItemID="{59CDAD52-DC6C-4FDD-A6CE-5A244C83E4D0}"/>
                    <w:date w:fullDate="2014-08-04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4 augustus 2014</w:t>
                    </w:r>
                  </w:sdtContent>
                </w:sdt>
              </w:p>
              <w:p w:rsidR="00CD5856" w:rsidRDefault="009A284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9A284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9A2849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9A2849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7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A2849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9A2849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9A2849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Pr="00FD29D9" w:rsidRDefault="009A2849">
                <w:pPr>
                  <w:pStyle w:val="Huisstijl-AfzendgegevenskopW1"/>
                  <w:rPr>
                    <w:lang w:val="en-US"/>
                  </w:rPr>
                </w:pPr>
                <w:r w:rsidRPr="00FD29D9">
                  <w:rPr>
                    <w:lang w:val="en-US"/>
                  </w:rPr>
                  <w:t>Contactpersoon</w:t>
                </w:r>
              </w:p>
              <w:p w:rsidR="00CD5856" w:rsidRPr="00FD29D9" w:rsidRDefault="009A2849">
                <w:pPr>
                  <w:pStyle w:val="Huisstijl-Afzendgegevens"/>
                  <w:rPr>
                    <w:lang w:val="en-US"/>
                  </w:rPr>
                </w:pPr>
                <w:r w:rsidRPr="00FD29D9">
                  <w:rPr>
                    <w:lang w:val="en-US"/>
                  </w:rPr>
                  <w:t>mr. drs. A.N.M.L. Siem-Tjam</w:t>
                </w:r>
              </w:p>
              <w:p w:rsidR="00CD5856" w:rsidRPr="00FD29D9" w:rsidRDefault="009A2849">
                <w:pPr>
                  <w:pStyle w:val="Huisstijl-AfzendgegevensW1"/>
                  <w:tabs>
                    <w:tab w:val="clear" w:pos="170"/>
                    <w:tab w:val="left" w:pos="-13750"/>
                  </w:tabs>
                  <w:rPr>
                    <w:lang w:val="en-US"/>
                  </w:rPr>
                </w:pPr>
                <w:r w:rsidRPr="00FD29D9">
                  <w:rPr>
                    <w:lang w:val="en-US"/>
                  </w:rPr>
                  <w:t>T</w:t>
                </w:r>
                <w:r w:rsidRPr="00FD29D9">
                  <w:rPr>
                    <w:lang w:val="en-US"/>
                  </w:rPr>
                  <w:tab/>
                  <w:t>070-3405880</w:t>
                </w:r>
              </w:p>
              <w:p w:rsidR="00CD5856" w:rsidRPr="00FD29D9" w:rsidRDefault="009A2849">
                <w:pPr>
                  <w:pStyle w:val="Huisstijl-Afzendgegevens"/>
                  <w:tabs>
                    <w:tab w:val="clear" w:pos="170"/>
                  </w:tabs>
                  <w:rPr>
                    <w:lang w:val="en-US"/>
                  </w:rPr>
                </w:pPr>
                <w:r w:rsidRPr="00FD29D9">
                  <w:rPr>
                    <w:lang w:val="en-US"/>
                  </w:rPr>
                  <w:t>F</w:t>
                </w:r>
                <w:r w:rsidRPr="00FD29D9">
                  <w:rPr>
                    <w:lang w:val="en-US"/>
                  </w:rPr>
                  <w:tab/>
                  <w:t>070-3405984</w:t>
                </w:r>
              </w:p>
              <w:p w:rsidR="00CD5856" w:rsidRPr="00FD29D9" w:rsidRDefault="009A2849">
                <w:pPr>
                  <w:pStyle w:val="Huisstijl-Afzendgegevens"/>
                  <w:rPr>
                    <w:lang w:val="en-US"/>
                  </w:rPr>
                </w:pPr>
                <w:r w:rsidRPr="00FD29D9">
                  <w:rPr>
                    <w:lang w:val="en-US"/>
                  </w:rPr>
                  <w:t>an.siemtjam@minvws.nl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8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A2849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</w:t>
                </w:r>
                <w:r w:rsidRPr="008D59C5">
                  <w:t xml:space="preserve">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A2849">
                <w:pPr>
                  <w:pStyle w:val="Huisstijl-Paginanummer"/>
                </w:pPr>
                <w:r>
                  <w:t xml:space="preserve">Pagina </w:t>
                </w:r>
                <w:r w:rsidR="00507CA9">
                  <w:fldChar w:fldCharType="begin"/>
                </w:r>
                <w:r>
                  <w:instrText xml:space="preserve"> PAGE    \* MERGEFORMAT </w:instrText>
                </w:r>
                <w:r w:rsidR="00507CA9">
                  <w:fldChar w:fldCharType="separate"/>
                </w:r>
                <w:r>
                  <w:t>1</w:t>
                </w:r>
                <w:r w:rsidR="00507CA9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0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A2849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1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9A2849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B1B6353C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C700C6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DA44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88DC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0626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629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14A1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E8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689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5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507CA9"/>
    <w:rsid w:val="00507CA9"/>
    <w:rsid w:val="009A2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EMTJAMANM\AppData\Local\Microsoft\Windows\Temporary%20Internet%20Files\Low\Content.IE5\BMBDA46V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187</ap:Characters>
  <ap:DocSecurity>12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219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2014-08-18T10:00:00.0000000Z</lastPrinted>
  <dcterms:created xsi:type="dcterms:W3CDTF">2014-08-28T13:54:00.0000000Z</dcterms:created>
  <dcterms:modified xsi:type="dcterms:W3CDTF">2014-08-28T13:54:00.0000000Z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0x0101009EAD2C15BA560547980322F7ABC8AA43</vt:lpwstr>
  </property>
</Properties>
</file>