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37FE1" w:rsidR="00C37FE1" w:rsidP="00C37FE1" w:rsidRDefault="00D122D5">
      <w:bookmarkStart w:name="bm_txtAanhef" w:id="0"/>
      <w:bookmarkStart w:name="bm_start" w:id="1"/>
      <w:bookmarkStart w:name="_GoBack" w:id="2"/>
      <w:bookmarkEnd w:id="2"/>
      <w:r>
        <w:t xml:space="preserve"> </w:t>
      </w:r>
      <w:bookmarkEnd w:id="0"/>
      <w:bookmarkEnd w:id="1"/>
    </w:p>
    <w:p w:rsidR="00EB0228" w:rsidP="00D36B95" w:rsidRDefault="00EB0228"/>
    <w:p w:rsidR="00EB0228" w:rsidP="00D36B95" w:rsidRDefault="00EB0228"/>
    <w:p w:rsidRPr="00825019" w:rsidR="00514C4B" w:rsidP="00D36B95" w:rsidRDefault="00514C4B">
      <w:r>
        <w:t>Hierbij</w:t>
      </w:r>
      <w:r w:rsidRPr="00825019">
        <w:t xml:space="preserve"> </w:t>
      </w:r>
      <w:bookmarkStart w:name="bm_txtWerkwoord" w:id="3"/>
      <w:r>
        <w:t>bied ik</w:t>
      </w:r>
      <w:bookmarkEnd w:id="3"/>
      <w:r w:rsidRPr="00825019">
        <w:t xml:space="preserve"> u</w:t>
      </w:r>
      <w:r>
        <w:t xml:space="preserve"> </w:t>
      </w:r>
      <w:r w:rsidRPr="00825019">
        <w:t xml:space="preserve">de antwoorden aan op de schriftelijke vragen gesteld door </w:t>
      </w:r>
      <w:bookmarkStart w:name="bm_txtLidLeden" w:id="4"/>
      <w:r>
        <w:t xml:space="preserve">de </w:t>
      </w:r>
      <w:bookmarkStart w:name="bm_txtonderwerp" w:id="5"/>
      <w:bookmarkEnd w:id="4"/>
      <w:r>
        <w:t xml:space="preserve">fracties van SP, CDA, PVV en CU n.a.v. de brief over </w:t>
      </w:r>
      <w:proofErr w:type="spellStart"/>
      <w:r>
        <w:t>exitcondities</w:t>
      </w:r>
      <w:proofErr w:type="spellEnd"/>
      <w:r>
        <w:t xml:space="preserve"> voor uittreding uit de EMU</w:t>
      </w:r>
      <w:bookmarkEnd w:id="5"/>
      <w:r w:rsidRPr="00825019">
        <w:t xml:space="preserve">. Deze vragen werden ingezonden op </w:t>
      </w:r>
      <w:bookmarkStart w:name="bm_txtgriffier" w:id="6"/>
      <w:r>
        <w:t>13 juni 2014</w:t>
      </w:r>
      <w:bookmarkEnd w:id="6"/>
      <w:r w:rsidRPr="00825019">
        <w:t xml:space="preserve"> met kenmerk </w:t>
      </w:r>
      <w:r w:rsidRPr="00514C4B">
        <w:t>21 501-07</w:t>
      </w:r>
      <w:r>
        <w:t>.</w:t>
      </w:r>
    </w:p>
    <w:p w:rsidRPr="00C37FE1" w:rsidR="00C37FE1" w:rsidP="00C37FE1" w:rsidRDefault="00C37FE1"/>
    <w:p w:rsidR="00C37FE1" w:rsidP="00C37FE1" w:rsidRDefault="00514C4B">
      <w:bookmarkStart w:name="bm_txtend" w:id="7"/>
      <w:r>
        <w:br/>
      </w:r>
      <w:r>
        <w:br/>
      </w:r>
      <w:r>
        <w:br/>
      </w:r>
      <w:bookmarkEnd w:id="7"/>
    </w:p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514C4B">
        <w:tc>
          <w:tcPr>
            <w:tcW w:w="4500" w:type="pct"/>
          </w:tcPr>
          <w:p w:rsidRPr="00C37FE1" w:rsidR="002F6C89" w:rsidP="002F6C89" w:rsidRDefault="00514C4B">
            <w:bookmarkStart w:name="bm_groet" w:id="8"/>
            <w:r>
              <w:t>De Minister van Buitenlandse Zaken,</w:t>
            </w:r>
            <w:bookmarkEnd w:id="8"/>
          </w:p>
        </w:tc>
        <w:tc>
          <w:tcPr>
            <w:tcW w:w="2500" w:type="pct"/>
          </w:tcPr>
          <w:p w:rsidRPr="00C37FE1" w:rsidR="002F6C89" w:rsidP="002F6C89" w:rsidRDefault="00514C4B">
            <w:bookmarkStart w:name="bm_groetam" w:id="9"/>
            <w:r>
              <w:t xml:space="preserve"> </w:t>
            </w:r>
            <w:bookmarkEnd w:id="9"/>
          </w:p>
        </w:tc>
      </w:tr>
      <w:tr w:rsidRPr="00C37FE1" w:rsidR="004B0BDA" w:rsidTr="00514C4B">
        <w:tc>
          <w:tcPr>
            <w:tcW w:w="4500" w:type="pct"/>
          </w:tcPr>
          <w:p w:rsidR="00514C4B" w:rsidP="002F6C89" w:rsidRDefault="00514C4B">
            <w:bookmarkStart w:name="bm_groet1" w:id="10"/>
          </w:p>
          <w:p w:rsidR="00514C4B" w:rsidP="002F6C89" w:rsidRDefault="00514C4B"/>
          <w:p w:rsidR="00514C4B" w:rsidP="002F6C89" w:rsidRDefault="00514C4B"/>
          <w:p w:rsidR="00514C4B" w:rsidP="002F6C89" w:rsidRDefault="00514C4B"/>
          <w:p w:rsidRPr="00C37FE1" w:rsidR="004B0BDA" w:rsidP="002F6C89" w:rsidRDefault="00514C4B">
            <w:r>
              <w:t>Frans Timmermans</w:t>
            </w:r>
            <w:bookmarkEnd w:id="10"/>
          </w:p>
        </w:tc>
        <w:tc>
          <w:tcPr>
            <w:tcW w:w="2500" w:type="pct"/>
          </w:tcPr>
          <w:p w:rsidRPr="00C37FE1" w:rsidR="004B0BDA" w:rsidP="002F6C89" w:rsidRDefault="00514C4B">
            <w:bookmarkStart w:name="bm_groetam1" w:id="11"/>
            <w:r>
              <w:t xml:space="preserve"> </w:t>
            </w:r>
            <w:bookmarkEnd w:id="11"/>
          </w:p>
        </w:tc>
      </w:tr>
    </w:tbl>
    <w:p w:rsidRPr="00825019" w:rsidR="00825019" w:rsidP="00514C4B" w:rsidRDefault="00825019">
      <w:pPr>
        <w:pStyle w:val="Koptekst"/>
      </w:pPr>
    </w:p>
    <w:sectPr w:rsidRPr="00825019" w:rsidR="00825019" w:rsidSect="00482A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C4B" w:rsidRDefault="00514C4B">
      <w:r>
        <w:separator/>
      </w:r>
    </w:p>
    <w:p w:rsidR="00514C4B" w:rsidRDefault="00514C4B"/>
  </w:endnote>
  <w:endnote w:type="continuationSeparator" w:id="0">
    <w:p w:rsidR="00514C4B" w:rsidRDefault="00514C4B">
      <w:r>
        <w:continuationSeparator/>
      </w:r>
    </w:p>
    <w:p w:rsidR="00514C4B" w:rsidRDefault="00514C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Voettekst"/>
    </w:pPr>
  </w:p>
  <w:p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r>
            <w:t>VERTROUWELIJK</w:t>
          </w:r>
        </w:p>
      </w:tc>
      <w:tc>
        <w:tcPr>
          <w:tcW w:w="2148" w:type="dxa"/>
        </w:tcPr>
        <w:p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514C4B">
            <w:rPr>
              <w:rStyle w:val="Huisstijl-GegevenCharChar"/>
            </w:rPr>
            <w:t>2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514C4B">
              <w:t>2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bookmarkStart w:id="15" w:name="bmVoettekst1"/>
        </w:p>
      </w:tc>
      <w:tc>
        <w:tcPr>
          <w:tcW w:w="2148" w:type="dxa"/>
        </w:tcPr>
        <w:p w:rsidR="0014093E" w:rsidRDefault="00514C4B" w:rsidP="00600CF0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2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fldSimple w:instr=" NUMPAGES   \* MERGEFORMAT ">
            <w:r>
              <w:t>2</w:t>
            </w:r>
          </w:fldSimple>
        </w:p>
      </w:tc>
    </w:tr>
    <w:bookmarkEnd w:id="15"/>
  </w:tbl>
  <w:p w:rsidR="0014093E" w:rsidRPr="0052768F" w:rsidRDefault="0014093E" w:rsidP="0052768F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023E9A"/>
      </w:tc>
      <w:tc>
        <w:tcPr>
          <w:tcW w:w="2148" w:type="dxa"/>
        </w:tcPr>
        <w:p w:rsidR="0014093E" w:rsidRDefault="00514C4B" w:rsidP="00023E9A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 w:rsidR="00845297">
            <w:rPr>
              <w:rStyle w:val="Huisstijl-GegevenCharChar"/>
            </w:rPr>
            <w:t>1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fldSimple w:instr=" NUMPAGES   \* MERGEFORMAT ">
            <w:r w:rsidR="00845297">
              <w:t>1</w:t>
            </w:r>
          </w:fldSimple>
        </w:p>
      </w:tc>
    </w:tr>
  </w:tbl>
  <w:p w:rsidR="0014093E" w:rsidRPr="0052768F" w:rsidRDefault="0014093E" w:rsidP="0052768F">
    <w:pPr>
      <w:pStyle w:val="Voettekst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C4B" w:rsidRDefault="00514C4B">
      <w:r>
        <w:separator/>
      </w:r>
    </w:p>
    <w:p w:rsidR="00514C4B" w:rsidRDefault="00514C4B"/>
  </w:footnote>
  <w:footnote w:type="continuationSeparator" w:id="0">
    <w:p w:rsidR="00514C4B" w:rsidRDefault="00514C4B">
      <w:r>
        <w:continuationSeparator/>
      </w:r>
    </w:p>
    <w:p w:rsidR="00514C4B" w:rsidRDefault="00514C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Koptekst"/>
    </w:pPr>
  </w:p>
  <w:p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4F44C2">
    <w:pPr>
      <w:pStyle w:val="Koptekst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1E92749" wp14:editId="6894BB5D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FB2EB1" w:rsidRDefault="00514C4B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12" w:name="bm_txtdirectie2"/>
                                <w:r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13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3"/>
                              </w:p>
                            </w:tc>
                          </w:tr>
                          <w:tr w:rsidR="0014093E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F54D9" w:rsidRDefault="0014093E" w:rsidP="004F44C2"/>
                            </w:tc>
                          </w:tr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514C4B" w:rsidP="004F44C2">
                                <w:pPr>
                                  <w:pStyle w:val="Huisstijl-Kopje"/>
                                </w:pPr>
                                <w:bookmarkStart w:id="14" w:name="bm_date2"/>
                                <w:bookmarkEnd w:id="14"/>
                                <w:r>
                                  <w:t>Onze Referentie</w:t>
                                </w:r>
                              </w:p>
                              <w:p w:rsidR="0014093E" w:rsidRPr="00F93F9E" w:rsidRDefault="0014093E" w:rsidP="00514C4B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FB2EB1" w:rsidRDefault="00514C4B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5" w:name="bm_txtdirectie2"/>
                          <w:r>
                            <w:rPr>
                              <w:b/>
                            </w:rPr>
                            <w:t>Directie Integratie Europa</w:t>
                          </w:r>
                          <w:bookmarkEnd w:id="15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6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6"/>
                        </w:p>
                      </w:tc>
                    </w:tr>
                    <w:tr w:rsidR="0014093E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F54D9" w:rsidRDefault="0014093E" w:rsidP="004F44C2"/>
                      </w:tc>
                    </w:tr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514C4B" w:rsidP="004F44C2">
                          <w:pPr>
                            <w:pStyle w:val="Huisstijl-Kopje"/>
                          </w:pPr>
                          <w:bookmarkStart w:id="17" w:name="bm_date2"/>
                          <w:bookmarkEnd w:id="17"/>
                          <w:r>
                            <w:t>Onze Referentie</w:t>
                          </w:r>
                        </w:p>
                        <w:p w:rsidR="0014093E" w:rsidRPr="00F93F9E" w:rsidRDefault="0014093E" w:rsidP="00514C4B">
                          <w:pPr>
                            <w:pStyle w:val="Huisstijl-Gegeven"/>
                          </w:pPr>
                        </w:p>
                      </w:tc>
                    </w:tr>
                    <w:tr w:rsidR="0014093E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:rsidTr="00733C20">
      <w:trPr>
        <w:trHeight w:hRule="exact" w:val="96"/>
      </w:trPr>
      <w:tc>
        <w:tcPr>
          <w:tcW w:w="7520" w:type="dxa"/>
          <w:shd w:val="clear" w:color="auto" w:fill="auto"/>
        </w:tcPr>
        <w:p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:rsidR="0014093E" w:rsidRPr="00740712" w:rsidRDefault="0014093E" w:rsidP="004F44C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BC4AE3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AEB17D" wp14:editId="28DBFFEC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05DF992" wp14:editId="703C3CFD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05DF992" wp14:editId="703C3CFD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AF5CFB6" wp14:editId="632E3DD3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514C4B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514C4B" w:rsidRDefault="00514C4B" w:rsidP="00973C3C">
                                <w:pPr>
                                  <w:pStyle w:val="Huisstijl-Adres"/>
                                </w:pPr>
                                <w:bookmarkStart w:id="16" w:name="bm_txtdirectie"/>
                                <w:bookmarkStart w:id="17" w:name="bm_addressfrom"/>
                                <w:r w:rsidRPr="00514C4B"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6"/>
                                <w:r w:rsidR="0014093E" w:rsidRPr="00514C4B">
                                  <w:br/>
                                  <w:t>Bezuidenhoutseweg 67</w:t>
                                </w:r>
                                <w:r w:rsidR="0014093E" w:rsidRPr="00514C4B">
                                  <w:br/>
                                  <w:t>2594 AC Den Haag</w:t>
                                </w:r>
                                <w:r w:rsidR="0014093E" w:rsidRPr="00514C4B">
                                  <w:br/>
                                  <w:t>Postbus 20061</w:t>
                                </w:r>
                                <w:r w:rsidR="0014093E" w:rsidRPr="00514C4B">
                                  <w:br/>
                                  <w:t>Nederland</w:t>
                                </w:r>
                                <w:r w:rsidR="0014093E" w:rsidRPr="00514C4B">
                                  <w:br/>
                                </w:r>
                                <w:r w:rsidR="00522E82" w:rsidRPr="00514C4B">
                                  <w:t>www.rijksoverheid.nl</w:t>
                                </w:r>
                              </w:p>
                              <w:p w:rsidR="0014093E" w:rsidRPr="00514C4B" w:rsidRDefault="0014093E" w:rsidP="0052768F">
                                <w:pPr>
                                  <w:pStyle w:val="Huisstijl-Adres"/>
                                </w:pPr>
                                <w:bookmarkStart w:id="18" w:name="bm_email"/>
                                <w:bookmarkEnd w:id="17"/>
                                <w:bookmarkEnd w:id="18"/>
                              </w:p>
                            </w:tc>
                          </w:tr>
                          <w:tr w:rsidR="0014093E" w:rsidRPr="00514C4B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514C4B" w:rsidRDefault="0014093E" w:rsidP="00BC4AE3"/>
                            </w:tc>
                          </w:tr>
                          <w:tr w:rsidR="0014093E" w:rsidRPr="00514C4B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514C4B" w:rsidRDefault="00514C4B" w:rsidP="00BC4AE3">
                                <w:pPr>
                                  <w:pStyle w:val="Huisstijl-Kopje"/>
                                </w:pPr>
                                <w:r w:rsidRPr="00514C4B">
                                  <w:t>Onze Referentie</w:t>
                                </w:r>
                              </w:p>
                              <w:p w:rsidR="00514C4B" w:rsidRPr="00EB0228" w:rsidRDefault="00EB0228" w:rsidP="00BC4AE3">
                                <w:pPr>
                                  <w:pStyle w:val="Huisstijl-Kopje"/>
                                  <w:rPr>
                                    <w:b w:val="0"/>
                                  </w:rPr>
                                </w:pPr>
                                <w:r>
                                  <w:rPr>
                                    <w:b w:val="0"/>
                                  </w:rPr>
                                  <w:t>Minbuza-2014.361006</w:t>
                                </w:r>
                              </w:p>
                              <w:p w:rsidR="00EB0228" w:rsidRDefault="00EB0228" w:rsidP="00BC4AE3">
                                <w:pPr>
                                  <w:pStyle w:val="Huisstijl-Kopje"/>
                                </w:pPr>
                              </w:p>
                              <w:p w:rsidR="0014093E" w:rsidRPr="00514C4B" w:rsidRDefault="00514C4B" w:rsidP="00BC4AE3">
                                <w:pPr>
                                  <w:pStyle w:val="Huisstijl-Kopje"/>
                                </w:pPr>
                                <w:r w:rsidRPr="00514C4B">
                                  <w:t>Uw Referentie</w:t>
                                </w:r>
                              </w:p>
                              <w:p w:rsidR="00514C4B" w:rsidRDefault="00514C4B" w:rsidP="007F2529">
                                <w:pPr>
                                  <w:pStyle w:val="Huisstijl-Kopje"/>
                                </w:pPr>
                              </w:p>
                              <w:p w:rsidR="0014093E" w:rsidRPr="00514C4B" w:rsidRDefault="00514C4B" w:rsidP="007F2529">
                                <w:pPr>
                                  <w:pStyle w:val="Huisstijl-Kopje"/>
                                </w:pPr>
                                <w:r w:rsidRPr="00514C4B">
                                  <w:t>Bijlage(n)</w:t>
                                </w:r>
                              </w:p>
                              <w:p w:rsidR="0014093E" w:rsidRPr="00514C4B" w:rsidRDefault="00514C4B" w:rsidP="00BC4AE3">
                                <w:pPr>
                                  <w:pStyle w:val="Huisstijl-Gegeven"/>
                                </w:pPr>
                                <w:bookmarkStart w:id="19" w:name="bm_enclosures"/>
                                <w:r w:rsidRPr="00514C4B">
                                  <w:t>1</w:t>
                                </w:r>
                                <w:bookmarkEnd w:id="19"/>
                              </w:p>
                              <w:p w:rsidR="0014093E" w:rsidRPr="00514C4B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514C4B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514C4B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Pr="00514C4B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514C4B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514C4B" w:rsidRDefault="00514C4B" w:rsidP="00973C3C">
                          <w:pPr>
                            <w:pStyle w:val="Huisstijl-Adres"/>
                          </w:pPr>
                          <w:bookmarkStart w:id="20" w:name="bm_txtdirectie"/>
                          <w:bookmarkStart w:id="21" w:name="bm_addressfrom"/>
                          <w:r w:rsidRPr="00514C4B">
                            <w:rPr>
                              <w:b/>
                            </w:rPr>
                            <w:t>Directie Integratie Europa</w:t>
                          </w:r>
                          <w:bookmarkEnd w:id="20"/>
                          <w:r w:rsidR="0014093E" w:rsidRPr="00514C4B">
                            <w:br/>
                            <w:t>Bezuidenhoutseweg 67</w:t>
                          </w:r>
                          <w:r w:rsidR="0014093E" w:rsidRPr="00514C4B">
                            <w:br/>
                            <w:t>2594 AC Den Haag</w:t>
                          </w:r>
                          <w:r w:rsidR="0014093E" w:rsidRPr="00514C4B">
                            <w:br/>
                            <w:t>Postbus 20061</w:t>
                          </w:r>
                          <w:r w:rsidR="0014093E" w:rsidRPr="00514C4B">
                            <w:br/>
                            <w:t>Nederland</w:t>
                          </w:r>
                          <w:r w:rsidR="0014093E" w:rsidRPr="00514C4B">
                            <w:br/>
                          </w:r>
                          <w:r w:rsidR="00522E82" w:rsidRPr="00514C4B">
                            <w:t>www.rijksoverheid.nl</w:t>
                          </w:r>
                        </w:p>
                        <w:p w:rsidR="0014093E" w:rsidRPr="00514C4B" w:rsidRDefault="0014093E" w:rsidP="0052768F">
                          <w:pPr>
                            <w:pStyle w:val="Huisstijl-Adres"/>
                          </w:pPr>
                          <w:bookmarkStart w:id="22" w:name="bm_email"/>
                          <w:bookmarkEnd w:id="21"/>
                          <w:bookmarkEnd w:id="22"/>
                        </w:p>
                      </w:tc>
                    </w:tr>
                    <w:tr w:rsidR="0014093E" w:rsidRPr="00514C4B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514C4B" w:rsidRDefault="0014093E" w:rsidP="00BC4AE3"/>
                      </w:tc>
                    </w:tr>
                    <w:tr w:rsidR="0014093E" w:rsidRPr="00514C4B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514C4B" w:rsidRDefault="00514C4B" w:rsidP="00BC4AE3">
                          <w:pPr>
                            <w:pStyle w:val="Huisstijl-Kopje"/>
                          </w:pPr>
                          <w:r w:rsidRPr="00514C4B">
                            <w:t>Onze Referentie</w:t>
                          </w:r>
                        </w:p>
                        <w:p w:rsidR="00514C4B" w:rsidRPr="00EB0228" w:rsidRDefault="00EB0228" w:rsidP="00BC4AE3">
                          <w:pPr>
                            <w:pStyle w:val="Huisstijl-Kopje"/>
                            <w:rPr>
                              <w:b w:val="0"/>
                            </w:rPr>
                          </w:pPr>
                          <w:r>
                            <w:rPr>
                              <w:b w:val="0"/>
                            </w:rPr>
                            <w:t>Minbuza-2014.361006</w:t>
                          </w:r>
                        </w:p>
                        <w:p w:rsidR="00EB0228" w:rsidRDefault="00EB0228" w:rsidP="00BC4AE3">
                          <w:pPr>
                            <w:pStyle w:val="Huisstijl-Kopje"/>
                          </w:pPr>
                        </w:p>
                        <w:p w:rsidR="0014093E" w:rsidRPr="00514C4B" w:rsidRDefault="00514C4B" w:rsidP="00BC4AE3">
                          <w:pPr>
                            <w:pStyle w:val="Huisstijl-Kopje"/>
                          </w:pPr>
                          <w:r w:rsidRPr="00514C4B">
                            <w:t>Uw Referentie</w:t>
                          </w:r>
                        </w:p>
                        <w:p w:rsidR="00514C4B" w:rsidRDefault="00514C4B" w:rsidP="007F2529">
                          <w:pPr>
                            <w:pStyle w:val="Huisstijl-Kopje"/>
                          </w:pPr>
                        </w:p>
                        <w:p w:rsidR="0014093E" w:rsidRPr="00514C4B" w:rsidRDefault="00514C4B" w:rsidP="007F2529">
                          <w:pPr>
                            <w:pStyle w:val="Huisstijl-Kopje"/>
                          </w:pPr>
                          <w:r w:rsidRPr="00514C4B">
                            <w:t>Bijlage(n)</w:t>
                          </w:r>
                        </w:p>
                        <w:p w:rsidR="0014093E" w:rsidRPr="00514C4B" w:rsidRDefault="00514C4B" w:rsidP="00BC4AE3">
                          <w:pPr>
                            <w:pStyle w:val="Huisstijl-Gegeven"/>
                          </w:pPr>
                          <w:bookmarkStart w:id="23" w:name="bm_enclosures"/>
                          <w:r w:rsidRPr="00514C4B">
                            <w:t>1</w:t>
                          </w:r>
                          <w:bookmarkEnd w:id="23"/>
                        </w:p>
                        <w:p w:rsidR="0014093E" w:rsidRPr="00514C4B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514C4B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514C4B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Pr="00514C4B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Tr="00733C20">
      <w:trPr>
        <w:trHeight w:hRule="exact" w:val="323"/>
      </w:trPr>
      <w:tc>
        <w:tcPr>
          <w:tcW w:w="7520" w:type="dxa"/>
          <w:shd w:val="clear" w:color="auto" w:fill="auto"/>
        </w:tcPr>
        <w:p w:rsidR="0014093E" w:rsidRPr="00BC3B53" w:rsidRDefault="0014093E" w:rsidP="00717318">
          <w:pPr>
            <w:pStyle w:val="Huisstijl-NAW"/>
          </w:pPr>
        </w:p>
      </w:tc>
    </w:tr>
    <w:tr w:rsidR="0014093E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514C4B" w:rsidRPr="00514C4B">
            <w:rPr>
              <w:bCs/>
            </w:rPr>
            <w:t>Voorzitter</w:t>
          </w:r>
          <w:r w:rsidRPr="003B4CA4">
            <w:t xml:space="preserve"> van de</w:t>
          </w:r>
          <w:r w:rsidRPr="003B4CA4">
            <w:br/>
          </w:r>
          <w:r w:rsidR="00514C4B" w:rsidRPr="00514C4B">
            <w:rPr>
              <w:bCs/>
            </w:rPr>
            <w:t>Tweede</w:t>
          </w:r>
          <w:r w:rsidRPr="003B4CA4">
            <w:t xml:space="preserve"> Kamer der Staten-Generaal</w:t>
          </w:r>
        </w:p>
        <w:p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514C4B" w:rsidRPr="00514C4B">
            <w:rPr>
              <w:bCs/>
              <w:lang w:val="en-US"/>
            </w:rPr>
            <w:t>4</w:t>
          </w:r>
        </w:p>
        <w:p w:rsidR="008C5110" w:rsidRPr="003B4CA4" w:rsidRDefault="008C5110" w:rsidP="008C5110">
          <w:pPr>
            <w:pStyle w:val="Huisstijl-NAW"/>
          </w:pPr>
          <w:r w:rsidRPr="003B4CA4">
            <w:t>Den Haag</w:t>
          </w:r>
        </w:p>
        <w:p w:rsidR="0014093E" w:rsidRPr="008C5110" w:rsidRDefault="0014093E" w:rsidP="008C5110">
          <w:pPr>
            <w:jc w:val="center"/>
          </w:pPr>
        </w:p>
      </w:tc>
    </w:tr>
    <w:tr w:rsidR="0014093E">
      <w:trPr>
        <w:trHeight w:hRule="exact" w:val="400"/>
      </w:trPr>
      <w:tc>
        <w:tcPr>
          <w:tcW w:w="7520" w:type="dxa"/>
          <w:shd w:val="clear" w:color="auto" w:fill="auto"/>
        </w:tcPr>
        <w:p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>
      <w:trPr>
        <w:trHeight w:val="240"/>
      </w:trPr>
      <w:tc>
        <w:tcPr>
          <w:tcW w:w="7520" w:type="dxa"/>
          <w:shd w:val="clear" w:color="auto" w:fill="auto"/>
        </w:tcPr>
        <w:p w:rsidR="0014093E" w:rsidRPr="00035E67" w:rsidRDefault="00514C4B" w:rsidP="00EF32E5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 w:rsidR="0014093E">
            <w:rPr>
              <w:rFonts w:cs="Verdana"/>
              <w:szCs w:val="18"/>
            </w:rPr>
            <w:tab/>
          </w:r>
          <w:bookmarkStart w:id="24" w:name="bm_date"/>
          <w:r w:rsidR="00EF32E5">
            <w:rPr>
              <w:rFonts w:cs="Verdana"/>
              <w:szCs w:val="18"/>
            </w:rPr>
            <w:t>11</w:t>
          </w:r>
          <w:r>
            <w:rPr>
              <w:rFonts w:cs="Verdana"/>
              <w:szCs w:val="18"/>
            </w:rPr>
            <w:t xml:space="preserve"> juli 2014</w:t>
          </w:r>
          <w:bookmarkEnd w:id="24"/>
        </w:p>
      </w:tc>
    </w:tr>
    <w:tr w:rsidR="0014093E" w:rsidRPr="001F182C" w:rsidTr="00E57A81">
      <w:trPr>
        <w:trHeight w:val="476"/>
      </w:trPr>
      <w:tc>
        <w:tcPr>
          <w:tcW w:w="7520" w:type="dxa"/>
          <w:shd w:val="clear" w:color="auto" w:fill="auto"/>
        </w:tcPr>
        <w:p w:rsidR="0014093E" w:rsidRPr="001F182C" w:rsidRDefault="00514C4B" w:rsidP="00514C4B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t>Betreft</w:t>
          </w:r>
          <w:r w:rsidR="0014093E" w:rsidRPr="001F182C">
            <w:tab/>
          </w:r>
          <w:bookmarkStart w:id="25" w:name="bm_subject"/>
          <w:r w:rsidR="0014093E" w:rsidRPr="008B4021">
            <w:t xml:space="preserve">Beantwoording vragen van </w:t>
          </w:r>
          <w:r>
            <w:t xml:space="preserve">de fracties van SP, CDA, PVV en CU n.a.v. de brief over </w:t>
          </w:r>
          <w:proofErr w:type="spellStart"/>
          <w:r>
            <w:t>exitcondities</w:t>
          </w:r>
          <w:proofErr w:type="spellEnd"/>
          <w:r>
            <w:t xml:space="preserve"> voor uittreding uit de EMU</w:t>
          </w:r>
          <w:bookmarkEnd w:id="25"/>
          <w:r>
            <w:t>.</w:t>
          </w:r>
        </w:p>
      </w:tc>
    </w:tr>
  </w:tbl>
  <w:p w:rsidR="0014093E" w:rsidRDefault="0014093E" w:rsidP="00BC4AE3">
    <w:pPr>
      <w:pStyle w:val="Koptekst"/>
    </w:pPr>
  </w:p>
  <w:p w:rsidR="0014093E" w:rsidRPr="00BC4AE3" w:rsidRDefault="0014093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434AC"/>
    <w:multiLevelType w:val="multilevel"/>
    <w:tmpl w:val="BAD28CEC"/>
    <w:lvl w:ilvl="0">
      <w:start w:val="1"/>
      <w:numFmt w:val="decimal"/>
      <w:pStyle w:val="Kop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removePersonalInformation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4B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4C4B"/>
    <w:rsid w:val="00516022"/>
    <w:rsid w:val="005219B8"/>
    <w:rsid w:val="00521CEE"/>
    <w:rsid w:val="00522E82"/>
    <w:rsid w:val="0052768F"/>
    <w:rsid w:val="005429DC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5297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70E9"/>
    <w:rsid w:val="00E77F89"/>
    <w:rsid w:val="00E863C3"/>
    <w:rsid w:val="00E879CF"/>
    <w:rsid w:val="00EA6A1C"/>
    <w:rsid w:val="00EA7215"/>
    <w:rsid w:val="00EA78AE"/>
    <w:rsid w:val="00EB0228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EF32E5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Kop2">
    <w:name w:val="heading 2"/>
    <w:basedOn w:val="Kop1"/>
    <w:next w:val="Standaard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Kop3">
    <w:name w:val="heading 3"/>
    <w:basedOn w:val="Kop1"/>
    <w:next w:val="Standaard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Kop4">
    <w:name w:val="heading 4"/>
    <w:basedOn w:val="Kop1"/>
    <w:next w:val="Standaard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Kop5">
    <w:name w:val="heading 5"/>
    <w:basedOn w:val="Standaard"/>
    <w:next w:val="Standaard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26442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264424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Standaard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Standaard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264424"/>
    <w:rPr>
      <w:noProof/>
    </w:rPr>
  </w:style>
  <w:style w:type="character" w:customStyle="1" w:styleId="Huisstijl-GegevenCharChar">
    <w:name w:val="Huisstijl-Gegeven Char Char"/>
    <w:basedOn w:val="Standaardalinea-lettertype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Koptekst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Standaardalinea-lettertype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Standaardalinea-lettertype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Standaard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jstopsomteken2">
    <w:name w:val="List Bullet 2"/>
    <w:basedOn w:val="Standaard"/>
    <w:rsid w:val="00264424"/>
    <w:rPr>
      <w:noProof/>
    </w:rPr>
  </w:style>
  <w:style w:type="character" w:customStyle="1" w:styleId="LijstnummeringChar">
    <w:name w:val="Lijstnummering Char"/>
    <w:basedOn w:val="Standaardalinea-lettertype"/>
    <w:link w:val="Lijstnummering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">
    <w:name w:val="List Number"/>
    <w:basedOn w:val="Standaard"/>
    <w:link w:val="LijstnummeringChar"/>
    <w:rsid w:val="00264424"/>
  </w:style>
  <w:style w:type="character" w:customStyle="1" w:styleId="Lijstnummering2Char">
    <w:name w:val="Lijstnummering 2 Char"/>
    <w:basedOn w:val="Standaardalinea-lettertype"/>
    <w:link w:val="Lijstnummering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2">
    <w:name w:val="List Number 2"/>
    <w:basedOn w:val="Standaard"/>
    <w:link w:val="Lijstnummering2Char"/>
    <w:rsid w:val="00264424"/>
  </w:style>
  <w:style w:type="character" w:styleId="Eindnootmarkering">
    <w:name w:val="endnote reference"/>
    <w:basedOn w:val="Standaardalinea-lettertype"/>
    <w:semiHidden/>
    <w:rsid w:val="00E478E0"/>
    <w:rPr>
      <w:vertAlign w:val="superscript"/>
    </w:rPr>
  </w:style>
  <w:style w:type="paragraph" w:styleId="Eindnoottekst">
    <w:name w:val="endnote text"/>
    <w:basedOn w:val="Standaard"/>
    <w:semiHidden/>
    <w:rsid w:val="00E478E0"/>
    <w:rPr>
      <w:sz w:val="20"/>
      <w:szCs w:val="20"/>
    </w:rPr>
  </w:style>
  <w:style w:type="character" w:styleId="Voetnootmarkering">
    <w:name w:val="footnote reference"/>
    <w:basedOn w:val="Standaardalinea-lettertype"/>
    <w:semiHidden/>
    <w:rsid w:val="00E478E0"/>
    <w:rPr>
      <w:vertAlign w:val="superscript"/>
    </w:rPr>
  </w:style>
  <w:style w:type="paragraph" w:styleId="Voetnoottekst">
    <w:name w:val="footnote text"/>
    <w:basedOn w:val="Standaard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Standaard"/>
    <w:next w:val="Standaard"/>
    <w:rsid w:val="00264424"/>
    <w:rPr>
      <w:i/>
    </w:rPr>
  </w:style>
  <w:style w:type="character" w:customStyle="1" w:styleId="Huisstijl-Koptekst">
    <w:name w:val="Huisstijl-Koptekst"/>
    <w:basedOn w:val="Standaardalinea-lettertype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Standaardtabe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Standaard"/>
    <w:next w:val="Standaard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Standaard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Standaard"/>
    <w:rsid w:val="00264424"/>
  </w:style>
  <w:style w:type="paragraph" w:styleId="Normaalweb">
    <w:name w:val="Normal (Web)"/>
    <w:basedOn w:val="Standaard"/>
    <w:rsid w:val="00264424"/>
  </w:style>
  <w:style w:type="paragraph" w:styleId="Ondertitel">
    <w:name w:val="Subtitle"/>
    <w:basedOn w:val="Standaard"/>
    <w:next w:val="Standaard"/>
    <w:qFormat/>
    <w:rsid w:val="00264424"/>
    <w:pPr>
      <w:spacing w:line="320" w:lineRule="atLeast"/>
      <w:outlineLvl w:val="1"/>
    </w:pPr>
    <w:rPr>
      <w:sz w:val="24"/>
    </w:rPr>
  </w:style>
  <w:style w:type="paragraph" w:styleId="Titel">
    <w:name w:val="Title"/>
    <w:basedOn w:val="Standaard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Inhopg1">
    <w:name w:val="toc 1"/>
    <w:basedOn w:val="Standaard"/>
    <w:next w:val="Standaard"/>
    <w:semiHidden/>
    <w:rsid w:val="00264424"/>
  </w:style>
  <w:style w:type="paragraph" w:styleId="Inhopg2">
    <w:name w:val="toc 2"/>
    <w:basedOn w:val="Inhopg1"/>
    <w:next w:val="Standaard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Inhopg3">
    <w:name w:val="toc 3"/>
    <w:basedOn w:val="Inhopg2"/>
    <w:next w:val="Standaard"/>
    <w:semiHidden/>
    <w:rsid w:val="00264424"/>
    <w:pPr>
      <w:spacing w:before="0"/>
    </w:pPr>
    <w:rPr>
      <w:b w:val="0"/>
    </w:rPr>
  </w:style>
  <w:style w:type="paragraph" w:styleId="Inhopg4">
    <w:name w:val="toc 4"/>
    <w:basedOn w:val="Inhopg3"/>
    <w:next w:val="Standaard"/>
    <w:semiHidden/>
    <w:rsid w:val="00264424"/>
  </w:style>
  <w:style w:type="paragraph" w:styleId="Inhopg5">
    <w:name w:val="toc 5"/>
    <w:basedOn w:val="Standaard"/>
    <w:next w:val="Standaard"/>
    <w:autoRedefine/>
    <w:semiHidden/>
    <w:rsid w:val="00264424"/>
    <w:pPr>
      <w:ind w:left="720"/>
    </w:pPr>
  </w:style>
  <w:style w:type="character" w:customStyle="1" w:styleId="Gedruktetekst">
    <w:name w:val="Gedrukte tekst"/>
    <w:basedOn w:val="Standaardalinea-lettertype"/>
    <w:rsid w:val="0022050A"/>
    <w:rPr>
      <w:i/>
      <w:position w:val="0"/>
      <w:sz w:val="20"/>
    </w:rPr>
  </w:style>
  <w:style w:type="paragraph" w:customStyle="1" w:styleId="FirstLineLetter">
    <w:name w:val="FirstLineLetter"/>
    <w:basedOn w:val="Standaard"/>
    <w:next w:val="Standaard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Geenlijst"/>
    <w:rsid w:val="00CE5848"/>
    <w:pPr>
      <w:numPr>
        <w:numId w:val="37"/>
      </w:numPr>
    </w:pPr>
  </w:style>
  <w:style w:type="numbering" w:customStyle="1" w:styleId="StyleNumbered">
    <w:name w:val="Style Numbered"/>
    <w:basedOn w:val="Geenlijst"/>
    <w:rsid w:val="00CE5848"/>
    <w:pPr>
      <w:numPr>
        <w:numId w:val="38"/>
      </w:numPr>
    </w:pPr>
  </w:style>
  <w:style w:type="paragraph" w:styleId="Bijschrift">
    <w:name w:val="caption"/>
    <w:basedOn w:val="Standaard"/>
    <w:next w:val="Standaard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ntekst">
    <w:name w:val="Balloon Text"/>
    <w:basedOn w:val="Standaard"/>
    <w:link w:val="Ballonteks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4093E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Kop2">
    <w:name w:val="heading 2"/>
    <w:basedOn w:val="Kop1"/>
    <w:next w:val="Standaard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Kop3">
    <w:name w:val="heading 3"/>
    <w:basedOn w:val="Kop1"/>
    <w:next w:val="Standaard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Kop4">
    <w:name w:val="heading 4"/>
    <w:basedOn w:val="Kop1"/>
    <w:next w:val="Standaard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Kop5">
    <w:name w:val="heading 5"/>
    <w:basedOn w:val="Standaard"/>
    <w:next w:val="Standaard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26442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264424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Standaard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Standaard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264424"/>
    <w:rPr>
      <w:noProof/>
    </w:rPr>
  </w:style>
  <w:style w:type="character" w:customStyle="1" w:styleId="Huisstijl-GegevenCharChar">
    <w:name w:val="Huisstijl-Gegeven Char Char"/>
    <w:basedOn w:val="Standaardalinea-lettertype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Koptekst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Standaardalinea-lettertype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Standaardalinea-lettertype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Standaard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jstopsomteken2">
    <w:name w:val="List Bullet 2"/>
    <w:basedOn w:val="Standaard"/>
    <w:rsid w:val="00264424"/>
    <w:rPr>
      <w:noProof/>
    </w:rPr>
  </w:style>
  <w:style w:type="character" w:customStyle="1" w:styleId="LijstnummeringChar">
    <w:name w:val="Lijstnummering Char"/>
    <w:basedOn w:val="Standaardalinea-lettertype"/>
    <w:link w:val="Lijstnummering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">
    <w:name w:val="List Number"/>
    <w:basedOn w:val="Standaard"/>
    <w:link w:val="LijstnummeringChar"/>
    <w:rsid w:val="00264424"/>
  </w:style>
  <w:style w:type="character" w:customStyle="1" w:styleId="Lijstnummering2Char">
    <w:name w:val="Lijstnummering 2 Char"/>
    <w:basedOn w:val="Standaardalinea-lettertype"/>
    <w:link w:val="Lijstnummering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2">
    <w:name w:val="List Number 2"/>
    <w:basedOn w:val="Standaard"/>
    <w:link w:val="Lijstnummering2Char"/>
    <w:rsid w:val="00264424"/>
  </w:style>
  <w:style w:type="character" w:styleId="Eindnootmarkering">
    <w:name w:val="endnote reference"/>
    <w:basedOn w:val="Standaardalinea-lettertype"/>
    <w:semiHidden/>
    <w:rsid w:val="00E478E0"/>
    <w:rPr>
      <w:vertAlign w:val="superscript"/>
    </w:rPr>
  </w:style>
  <w:style w:type="paragraph" w:styleId="Eindnoottekst">
    <w:name w:val="endnote text"/>
    <w:basedOn w:val="Standaard"/>
    <w:semiHidden/>
    <w:rsid w:val="00E478E0"/>
    <w:rPr>
      <w:sz w:val="20"/>
      <w:szCs w:val="20"/>
    </w:rPr>
  </w:style>
  <w:style w:type="character" w:styleId="Voetnootmarkering">
    <w:name w:val="footnote reference"/>
    <w:basedOn w:val="Standaardalinea-lettertype"/>
    <w:semiHidden/>
    <w:rsid w:val="00E478E0"/>
    <w:rPr>
      <w:vertAlign w:val="superscript"/>
    </w:rPr>
  </w:style>
  <w:style w:type="paragraph" w:styleId="Voetnoottekst">
    <w:name w:val="footnote text"/>
    <w:basedOn w:val="Standaard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Standaard"/>
    <w:next w:val="Standaard"/>
    <w:rsid w:val="00264424"/>
    <w:rPr>
      <w:i/>
    </w:rPr>
  </w:style>
  <w:style w:type="character" w:customStyle="1" w:styleId="Huisstijl-Koptekst">
    <w:name w:val="Huisstijl-Koptekst"/>
    <w:basedOn w:val="Standaardalinea-lettertype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Standaardtabe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Standaard"/>
    <w:next w:val="Standaard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Standaard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Standaard"/>
    <w:rsid w:val="00264424"/>
  </w:style>
  <w:style w:type="paragraph" w:styleId="Normaalweb">
    <w:name w:val="Normal (Web)"/>
    <w:basedOn w:val="Standaard"/>
    <w:rsid w:val="00264424"/>
  </w:style>
  <w:style w:type="paragraph" w:styleId="Ondertitel">
    <w:name w:val="Subtitle"/>
    <w:basedOn w:val="Standaard"/>
    <w:next w:val="Standaard"/>
    <w:qFormat/>
    <w:rsid w:val="00264424"/>
    <w:pPr>
      <w:spacing w:line="320" w:lineRule="atLeast"/>
      <w:outlineLvl w:val="1"/>
    </w:pPr>
    <w:rPr>
      <w:sz w:val="24"/>
    </w:rPr>
  </w:style>
  <w:style w:type="paragraph" w:styleId="Titel">
    <w:name w:val="Title"/>
    <w:basedOn w:val="Standaard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Inhopg1">
    <w:name w:val="toc 1"/>
    <w:basedOn w:val="Standaard"/>
    <w:next w:val="Standaard"/>
    <w:semiHidden/>
    <w:rsid w:val="00264424"/>
  </w:style>
  <w:style w:type="paragraph" w:styleId="Inhopg2">
    <w:name w:val="toc 2"/>
    <w:basedOn w:val="Inhopg1"/>
    <w:next w:val="Standaard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Inhopg3">
    <w:name w:val="toc 3"/>
    <w:basedOn w:val="Inhopg2"/>
    <w:next w:val="Standaard"/>
    <w:semiHidden/>
    <w:rsid w:val="00264424"/>
    <w:pPr>
      <w:spacing w:before="0"/>
    </w:pPr>
    <w:rPr>
      <w:b w:val="0"/>
    </w:rPr>
  </w:style>
  <w:style w:type="paragraph" w:styleId="Inhopg4">
    <w:name w:val="toc 4"/>
    <w:basedOn w:val="Inhopg3"/>
    <w:next w:val="Standaard"/>
    <w:semiHidden/>
    <w:rsid w:val="00264424"/>
  </w:style>
  <w:style w:type="paragraph" w:styleId="Inhopg5">
    <w:name w:val="toc 5"/>
    <w:basedOn w:val="Standaard"/>
    <w:next w:val="Standaard"/>
    <w:autoRedefine/>
    <w:semiHidden/>
    <w:rsid w:val="00264424"/>
    <w:pPr>
      <w:ind w:left="720"/>
    </w:pPr>
  </w:style>
  <w:style w:type="character" w:customStyle="1" w:styleId="Gedruktetekst">
    <w:name w:val="Gedrukte tekst"/>
    <w:basedOn w:val="Standaardalinea-lettertype"/>
    <w:rsid w:val="0022050A"/>
    <w:rPr>
      <w:i/>
      <w:position w:val="0"/>
      <w:sz w:val="20"/>
    </w:rPr>
  </w:style>
  <w:style w:type="paragraph" w:customStyle="1" w:styleId="FirstLineLetter">
    <w:name w:val="FirstLineLetter"/>
    <w:basedOn w:val="Standaard"/>
    <w:next w:val="Standaard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Geenlijst"/>
    <w:rsid w:val="00CE5848"/>
    <w:pPr>
      <w:numPr>
        <w:numId w:val="37"/>
      </w:numPr>
    </w:pPr>
  </w:style>
  <w:style w:type="numbering" w:customStyle="1" w:styleId="StyleNumbered">
    <w:name w:val="Style Numbered"/>
    <w:basedOn w:val="Geenlijst"/>
    <w:rsid w:val="00CE5848"/>
    <w:pPr>
      <w:numPr>
        <w:numId w:val="38"/>
      </w:numPr>
    </w:pPr>
  </w:style>
  <w:style w:type="paragraph" w:styleId="Bijschrift">
    <w:name w:val="caption"/>
    <w:basedOn w:val="Standaard"/>
    <w:next w:val="Standaard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ntekst">
    <w:name w:val="Balloon Text"/>
    <w:basedOn w:val="Standaard"/>
    <w:link w:val="Ballonteks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50</ap:Words>
  <ap:Characters>266</ap:Characters>
  <ap:DocSecurity>4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>Brief aan parlement</vt:lpstr>
    </vt:vector>
  </ap:TitlesOfParts>
  <ap:LinksUpToDate>false</ap:LinksUpToDate>
  <ap:CharactersWithSpaces>315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2014-07-11T15:55:00.0000000Z</dcterms:created>
  <dcterms:modified xsi:type="dcterms:W3CDTF">2014-07-11T15:55:00.0000000Z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oFAAohepTGvwTLguSCb3vbrVWxjgVZdC5WWBTYQhvfyfByvVbutXU9BmL2KKaSy4ZIiCHxcy6cLHg6ic
cV+zOyc+7J3+R/gcj4YCqbyrEhG6PRitfc5bExCym4wOZ5w3pj6Swbd96UW92mn7DQD/DOCYSSSH
/BL6yqf7+8OERupqSE/6aK/qhU+SVaphzZj4ygBafRSXhDTe1Z+kr1vNly4xjuZslvIK+KbFr8RA
TAe8j3/PAv8j4kszJ</vt:lpwstr>
  </property>
  <property fmtid="{D5CDD505-2E9C-101B-9397-08002B2CF9AE}" pid="3" name="MAIL_MSG_ID2">
    <vt:lpwstr>g56McAalUWJzZeYRykOgy9OfsPkPcsdgmR5I6KXYl5x0mmjCirLS6rasVIz
aVCizGL94iY7X7MMGl/C5JUQ44qOENFOdfk1m6zLwJAjaN+U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4AAAUmLmXdMZevSB1w4H+jNTOYqguqCj/Z3ApaYZMttZwP0bTsEXeIz+FQ==</vt:lpwstr>
  </property>
  <property fmtid="{D5CDD505-2E9C-101B-9397-08002B2CF9AE}" pid="6" name="ContentTypeId">
    <vt:lpwstr>0x01010097A769DD8300F8469C61E0B0FBA87736</vt:lpwstr>
  </property>
</Properties>
</file>