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26120B"/>
        <w:p w:rsidR="00241BB9" w:rsidRDefault="000B4919">
          <w:pPr>
            <w:spacing w:line="240" w:lineRule="auto"/>
          </w:pPr>
        </w:p>
      </w:sdtContent>
    </w:sdt>
    <w:p w:rsidR="00CD5856" w:rsidRDefault="0026120B">
      <w:pPr>
        <w:spacing w:line="240" w:lineRule="auto"/>
      </w:pPr>
    </w:p>
    <w:p w:rsidR="00CD5856" w:rsidRDefault="0026120B"/>
    <w:p w:rsidR="00CD5856" w:rsidRDefault="0026120B"/>
    <w:p w:rsidR="00CD5856" w:rsidRDefault="0026120B">
      <w:pPr>
        <w:sectPr w:rsidR="00CD5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="00CD5856" w:rsidRDefault="0026120B">
      <w:pPr>
        <w:pStyle w:val="Huisstijl-Aanhef"/>
      </w:pPr>
      <w:r>
        <w:t>Geachte voorzitter,</w:t>
      </w:r>
    </w:p>
    <w:p w:rsidR="00003F9F" w:rsidRDefault="0026120B">
      <w:pPr>
        <w:pStyle w:val="Huisstijl-Aanhef"/>
      </w:pPr>
    </w:p>
    <w:p w:rsidR="00003F9F" w:rsidP="00003F9F" w:rsidRDefault="0026120B">
      <w:bookmarkStart w:name="Text1" w:id="0"/>
      <w:r w:rsidRPr="00086082">
        <w:rPr>
          <w:rStyle w:val="Nadruk"/>
          <w:i w:val="0"/>
          <w:color w:val="000000"/>
          <w:szCs w:val="18"/>
        </w:rPr>
        <w:t xml:space="preserve">Hierbij bied ik u </w:t>
      </w:r>
      <w:r>
        <w:rPr>
          <w:rStyle w:val="Nadruk"/>
          <w:i w:val="0"/>
          <w:color w:val="000000"/>
          <w:szCs w:val="18"/>
        </w:rPr>
        <w:t xml:space="preserve">aan de </w:t>
      </w:r>
      <w:r>
        <w:rPr>
          <w:rStyle w:val="Nadruk"/>
          <w:i w:val="0"/>
          <w:color w:val="000000"/>
          <w:szCs w:val="18"/>
        </w:rPr>
        <w:t xml:space="preserve">antwoorden op de vragen gesteld op 2 juli 2014 door de vaste commissie van </w:t>
      </w:r>
      <w:r>
        <w:t>Volksgezondheid, Welzijn en Sport</w:t>
      </w:r>
      <w:r>
        <w:rPr>
          <w:rStyle w:val="Nadruk"/>
          <w:i w:val="0"/>
          <w:color w:val="000000"/>
          <w:szCs w:val="18"/>
        </w:rPr>
        <w:t xml:space="preserve"> inzake het </w:t>
      </w:r>
      <w:r>
        <w:t>Wetsvoorstel langdurige zorg</w:t>
      </w:r>
      <w:r w:rsidRPr="00086082">
        <w:rPr>
          <w:rStyle w:val="Nadruk"/>
          <w:i w:val="0"/>
          <w:color w:val="000000"/>
          <w:szCs w:val="18"/>
        </w:rPr>
        <w:t xml:space="preserve"> </w:t>
      </w:r>
      <w:r>
        <w:rPr>
          <w:rStyle w:val="Nadruk"/>
          <w:i w:val="0"/>
          <w:color w:val="000000"/>
          <w:szCs w:val="18"/>
        </w:rPr>
        <w:t xml:space="preserve">(Kamerstuknummer </w:t>
      </w:r>
      <w:r>
        <w:t>2014Z12256)</w:t>
      </w:r>
      <w:bookmarkEnd w:id="0"/>
      <w:r>
        <w:t xml:space="preserve">. </w:t>
      </w:r>
    </w:p>
    <w:p w:rsidR="00003F9F" w:rsidP="00003F9F" w:rsidRDefault="0026120B"/>
    <w:p w:rsidRPr="009A31BF" w:rsidR="00CD5856" w:rsidP="00003F9F" w:rsidRDefault="0026120B">
      <w:r w:rsidRPr="009A31BF">
        <w:t>Hoogachtend,</w:t>
      </w:r>
    </w:p>
    <w:p w:rsidR="00050D5B" w:rsidP="00113778" w:rsidRDefault="0026120B">
      <w:pPr>
        <w:pStyle w:val="Huisstijl-Ondertekening"/>
      </w:pPr>
      <w:r>
        <w:t>De Staatssecretaris van Volksgezondheid,</w:t>
      </w:r>
      <w:r>
        <w:br/>
        <w:t>Welzijn en Sport,</w:t>
      </w:r>
      <w:r>
        <w:br/>
      </w:r>
      <w:r>
        <w:br/>
      </w:r>
      <w:r>
        <w:br/>
      </w:r>
      <w:r>
        <w:br/>
      </w:r>
      <w:r>
        <w:br/>
        <w:t>drs. M.J. van Rijn</w:t>
      </w:r>
    </w:p>
    <w:p w:rsidRPr="009A31BF" w:rsidR="00CD5856" w:rsidRDefault="0026120B">
      <w:pPr>
        <w:pStyle w:val="Huisstijl-Ondertekeningvervolg"/>
        <w:rPr>
          <w:i w:val="0"/>
        </w:rPr>
      </w:pPr>
    </w:p>
    <w:p w:rsidRPr="009A31BF" w:rsidR="00CD5856" w:rsidRDefault="0026120B">
      <w:pPr>
        <w:pStyle w:val="Huisstijl-Ondertekeningvervolg"/>
        <w:rPr>
          <w:i w:val="0"/>
        </w:rPr>
      </w:pPr>
    </w:p>
    <w:p w:rsidRPr="009A31BF" w:rsidR="00CD5856" w:rsidRDefault="0026120B">
      <w:pPr>
        <w:pStyle w:val="Huisstijl-Ondertekeningvervolg"/>
        <w:rPr>
          <w:i w:val="0"/>
        </w:rPr>
      </w:pPr>
    </w:p>
    <w:p w:rsidRPr="009A31BF" w:rsidR="00CD5856" w:rsidRDefault="0026120B">
      <w:pPr>
        <w:pStyle w:val="Huisstijl-Ondertekeningvervolg"/>
        <w:rPr>
          <w:i w:val="0"/>
        </w:rPr>
      </w:pPr>
    </w:p>
    <w:sectPr w:rsidRPr="009A31BF" w:rsidR="00CD5856" w:rsidSect="008D59C5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4919" w:rsidRDefault="000B4919" w:rsidP="000B4919">
      <w:pPr>
        <w:spacing w:line="240" w:lineRule="auto"/>
      </w:pPr>
      <w:r>
        <w:separator/>
      </w:r>
    </w:p>
  </w:endnote>
  <w:endnote w:type="continuationSeparator" w:id="0">
    <w:p w:rsidR="000B4919" w:rsidRDefault="000B4919" w:rsidP="000B4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CF0" w:rsidRDefault="0026120B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CF0" w:rsidRDefault="0026120B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CF0" w:rsidRDefault="0026120B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4919" w:rsidRDefault="000B4919" w:rsidP="000B4919">
      <w:pPr>
        <w:spacing w:line="240" w:lineRule="auto"/>
      </w:pPr>
      <w:r>
        <w:separator/>
      </w:r>
    </w:p>
  </w:footnote>
  <w:footnote w:type="continuationSeparator" w:id="0">
    <w:p w:rsidR="000B4919" w:rsidRDefault="000B4919" w:rsidP="000B491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CF0" w:rsidRDefault="0026120B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26120B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0B4919"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0" o:spid="_x0000_s2049" type="#_x0000_t202" style="position:absolute;margin-left:466.35pt;margin-top:154.8pt;width:99.2pt;height:630.7pt;z-index:25166643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6120B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26120B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26120B">
                <w:pPr>
                  <w:pStyle w:val="Huisstijl-Afzendgegevens"/>
                </w:pPr>
                <w:r w:rsidRPr="008D59C5">
                  <w:t>2515 XP</w:t>
                </w:r>
                <w:r>
                  <w:t xml:space="preserve">  </w:t>
                </w:r>
                <w:r w:rsidRPr="008D59C5">
                  <w:t>Den Haag</w:t>
                </w:r>
              </w:p>
              <w:p w:rsidR="00CD5856" w:rsidRDefault="0026120B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3A6756" w:rsidRDefault="0026120B" w:rsidP="003A6756">
                <w:pPr>
                  <w:pStyle w:val="Huisstijl-Referentiegegevens"/>
                  <w:rPr>
                    <w:sz w:val="7"/>
                  </w:rPr>
                </w:pPr>
              </w:p>
              <w:p w:rsidR="00A464FD" w:rsidRPr="00A464FD" w:rsidRDefault="0026120B" w:rsidP="003A6756">
                <w:pPr>
                  <w:pStyle w:val="Huisstijl-Referentiegegevens"/>
                  <w:rPr>
                    <w:sz w:val="12"/>
                    <w:szCs w:val="12"/>
                  </w:rPr>
                </w:pPr>
                <w:r w:rsidRPr="00A464FD">
                  <w:rPr>
                    <w:b/>
                    <w:sz w:val="12"/>
                    <w:szCs w:val="12"/>
                  </w:rPr>
                  <w:t>kenmerk</w:t>
                </w:r>
                <w:r w:rsidRPr="00A464FD">
                  <w:rPr>
                    <w:sz w:val="12"/>
                    <w:szCs w:val="12"/>
                  </w:rPr>
                  <w:br/>
                  <w:t>642208-123496-LZ</w:t>
                </w:r>
              </w:p>
              <w:p w:rsidR="00CD5856" w:rsidRDefault="0026120B">
                <w:pPr>
                  <w:pStyle w:val="Huisstijl-ReferentiegegevenskopW1"/>
                </w:pPr>
                <w:r w:rsidRPr="008D59C5">
                  <w:t>Bijlage(n)</w:t>
                </w:r>
              </w:p>
              <w:p w:rsidR="00A464FD" w:rsidRPr="00A464FD" w:rsidRDefault="0026120B" w:rsidP="00A464FD">
                <w:pPr>
                  <w:pStyle w:val="Huisstijl-Referentiegegevens"/>
                </w:pPr>
                <w:r>
                  <w:t>1</w:t>
                </w:r>
              </w:p>
              <w:p w:rsidR="00CD5856" w:rsidRDefault="0026120B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26120B"/>
            </w:txbxContent>
          </v:textbox>
          <w10:wrap anchorx="page" anchory="page"/>
        </v:shape>
      </w:pict>
    </w:r>
    <w:r w:rsidR="000B4919">
      <w:rPr>
        <w:lang w:eastAsia="nl-NL" w:bidi="ar-SA"/>
      </w:rPr>
      <w:pict>
        <v:shape id="Text Box 29" o:spid="_x0000_s2050" type="#_x0000_t202" style="position:absolute;margin-left:79.65pt;margin-top:296.85pt;width:323.1pt;height:36pt;z-index:251665408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26120B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     3 juli 2014</w:t>
                </w:r>
                <w:r>
                  <w:tab/>
                </w:r>
              </w:p>
              <w:p w:rsidR="00CD5856" w:rsidRDefault="0026120B" w:rsidP="00003F9F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  <w:ind w:left="850" w:hanging="850"/>
                </w:pPr>
                <w:r>
                  <w:t>Betreft</w:t>
                </w:r>
                <w:r>
                  <w:tab/>
                </w:r>
                <w:r w:rsidRPr="008D59C5">
                  <w:t xml:space="preserve">Voorstel van wet houdende Regels inzake de verzekering van zorg aan mensen die zijn aangewezen op </w:t>
                </w:r>
                <w:r w:rsidRPr="008D59C5">
                  <w:t>langdurige zorg (Wet langdurige zorg)</w:t>
                </w:r>
                <w:r>
                  <w:t>.</w:t>
                </w:r>
              </w:p>
              <w:p w:rsidR="00CD5856" w:rsidRDefault="0026120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0B4919"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6120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 w:rsidR="000B4919">
      <w:rPr>
        <w:lang w:eastAsia="nl-NL" w:bidi="ar-SA"/>
      </w:rPr>
      <w:pict>
        <v:shape id="Text Box 27" o:spid="_x0000_s2052" type="#_x0000_t202" style="position:absolute;margin-left:79.4pt;margin-top:153.1pt;width:263.6pt;height:85.05pt;z-index:25166336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6120B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 w:rsidR="000B4919"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2336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26120B">
                <w:pPr>
                  <w:pStyle w:val="Huisstijl-Retouradres"/>
                </w:pPr>
                <w:r w:rsidRPr="008D59C5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CF0" w:rsidRDefault="0026120B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0B4919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4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E53735" w:rsidRDefault="0026120B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5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6120B">
                <w:pPr>
                  <w:pStyle w:val="Huisstijl-Paginanummer"/>
                </w:pPr>
                <w:r>
                  <w:t xml:space="preserve">Pagina </w:t>
                </w:r>
                <w:r w:rsidR="000B4919">
                  <w:fldChar w:fldCharType="begin"/>
                </w:r>
                <w:r>
                  <w:instrText xml:space="preserve"> PAGE    \* MERGEFORMAT </w:instrText>
                </w:r>
                <w:r w:rsidR="000B4919">
                  <w:fldChar w:fldCharType="separate"/>
                </w:r>
                <w:r>
                  <w:t>2</w:t>
                </w:r>
                <w:r w:rsidR="000B4919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CD5856" w:rsidRDefault="0026120B"/>
              <w:p w:rsidR="00CD5856" w:rsidRDefault="0026120B">
                <w:pPr>
                  <w:pStyle w:val="Huisstijl-Paginanummer"/>
                </w:pPr>
              </w:p>
              <w:p w:rsidR="00CD5856" w:rsidRDefault="0026120B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0B4919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6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26120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15143704"/>
                    <w:dataBinding w:prefixMappings="xmlns:dg='http://docgen.org/date' " w:xpath="/dg:DocgenData[1]/dg:Date[1]" w:storeItemID="{C279DBFA-6E84-400C-88FA-288307DB8F85}"/>
                    <w:date w:fullDate="2014-07-03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3 juli 2014</w:t>
                    </w:r>
                  </w:sdtContent>
                </w:sdt>
              </w:p>
              <w:p w:rsidR="00CD5856" w:rsidRDefault="0026120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26120B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26120B">
      <w:rPr>
        <w:noProof/>
        <w:lang w:eastAsia="nl-NL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26120B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7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6120B">
                <w:pPr>
                  <w:pStyle w:val="Huisstijl-Afzendgegevens"/>
                </w:pPr>
                <w:r w:rsidRPr="008D59C5">
                  <w:t>Rijnstraat 50</w:t>
                </w:r>
              </w:p>
              <w:p w:rsidR="00CD5856" w:rsidRDefault="0026120B">
                <w:pPr>
                  <w:pStyle w:val="Huisstijl-Afzendgegevens"/>
                </w:pPr>
                <w:r w:rsidRPr="008D59C5">
                  <w:t>Den Haag</w:t>
                </w:r>
              </w:p>
              <w:p w:rsidR="00CD5856" w:rsidRDefault="0026120B">
                <w:pPr>
                  <w:pStyle w:val="Huisstijl-Afzendgegevens"/>
                </w:pPr>
                <w:r w:rsidRPr="008D59C5">
                  <w:t>www.rijksoverheid.nl</w:t>
                </w:r>
              </w:p>
              <w:p w:rsidR="00CD5856" w:rsidRDefault="0026120B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26120B">
                <w:pPr>
                  <w:pStyle w:val="Huisstijl-Afzendgegevens"/>
                </w:pPr>
                <w:r w:rsidRPr="008D59C5">
                  <w:t>drs. S.C.A. Lubbers</w:t>
                </w:r>
              </w:p>
              <w:p w:rsidR="00CD5856" w:rsidRDefault="0026120B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Pr="008D59C5">
                  <w:t>070-3405610</w:t>
                </w:r>
              </w:p>
              <w:p w:rsidR="00CD5856" w:rsidRDefault="0026120B">
                <w:pPr>
                  <w:pStyle w:val="Huisstijl-Afzendgegevens"/>
                </w:pPr>
                <w:r w:rsidRPr="008D59C5">
                  <w:t>sc.lubbers@minvws.nl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8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6120B">
                <w:pPr>
                  <w:pStyle w:val="Huisstijl-Toezendgegevens"/>
                </w:pPr>
                <w:r w:rsidRPr="008D59C5">
                  <w:t>De Voorzitter van de Tweede Kamer</w:t>
                </w:r>
                <w:r w:rsidRPr="008D59C5">
                  <w:br/>
                  <w:t>der Staten-Generaal</w:t>
                </w:r>
                <w:r w:rsidRPr="008D59C5">
                  <w:br/>
                  <w:t>Postbus 20018</w:t>
                </w:r>
                <w:r w:rsidRPr="008D59C5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6120B">
                <w:pPr>
                  <w:pStyle w:val="Huisstijl-Paginanummer"/>
                </w:pPr>
                <w:r>
                  <w:t xml:space="preserve">Pagina </w:t>
                </w:r>
                <w:r w:rsidR="000B4919">
                  <w:fldChar w:fldCharType="begin"/>
                </w:r>
                <w:r>
                  <w:instrText xml:space="preserve"> PAGE    \* MERGEFORMAT </w:instrText>
                </w:r>
                <w:r w:rsidR="000B4919">
                  <w:fldChar w:fldCharType="separate"/>
                </w:r>
                <w:r>
                  <w:t>1</w:t>
                </w:r>
                <w:r w:rsidR="000B4919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0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26120B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1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26120B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B3463854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47C601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E0D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7CFA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D2C18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48F2C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5458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5C27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D22B0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5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0B4919"/>
    <w:rsid w:val="000B4919"/>
    <w:rsid w:val="00261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character" w:styleId="Nadruk">
    <w:name w:val="Emphasis"/>
    <w:basedOn w:val="Standaardalinea-lettertype"/>
    <w:uiPriority w:val="20"/>
    <w:qFormat/>
    <w:rsid w:val="00003F9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BBERSSCA\AppData\Local\Microsoft\Windows\Temporary%20Internet%20Files\Low\Content.IE5\V7H5VX6P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51</ap:Words>
  <ap:Characters>283</ap:Characters>
  <ap:DocSecurity>12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333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2014-07-03T15:08:00.0000000Z</lastPrinted>
  <dcterms:created xsi:type="dcterms:W3CDTF">2014-07-03T15:29:00.0000000Z</dcterms:created>
  <dcterms:modified xsi:type="dcterms:W3CDTF">2014-07-03T15:29:00.0000000Z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0x01010030A2528F83F75D4A8B55DAAC7A78CCF1</vt:lpwstr>
  </property>
</Properties>
</file>