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16711E"/>
        <w:p w:rsidR="00241BB9" w:rsidRDefault="00DE0623">
          <w:pPr>
            <w:spacing w:line="240" w:lineRule="auto"/>
          </w:pPr>
        </w:p>
      </w:sdtContent>
    </w:sdt>
    <w:p w:rsidR="00CD5856" w:rsidRDefault="0016711E">
      <w:pPr>
        <w:spacing w:line="240" w:lineRule="auto"/>
      </w:pPr>
    </w:p>
    <w:p w:rsidR="00CD5856" w:rsidRDefault="0016711E"/>
    <w:p w:rsidR="00CD5856" w:rsidRDefault="0016711E"/>
    <w:p w:rsidR="00CD5856" w:rsidRDefault="0016711E">
      <w:pPr>
        <w:sectPr w:rsidR="00CD5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FD4390" w:rsidP="00FD4390" w:rsidRDefault="0016711E">
      <w:pPr>
        <w:pStyle w:val="Huisstijl-Aanhef"/>
        <w:spacing w:before="0" w:after="0"/>
      </w:pPr>
      <w:r>
        <w:t>Geachte voorzitter,</w:t>
      </w:r>
    </w:p>
    <w:p w:rsidR="00FD4390" w:rsidP="00FD4390" w:rsidRDefault="0016711E">
      <w:pPr>
        <w:pStyle w:val="Huisstijl-Aanhef"/>
        <w:spacing w:before="0" w:after="0"/>
        <w:rPr>
          <w:szCs w:val="18"/>
        </w:rPr>
      </w:pPr>
    </w:p>
    <w:p w:rsidRPr="00FD4390" w:rsidR="009F2CAB" w:rsidP="00FD4390" w:rsidRDefault="0016711E">
      <w:pPr>
        <w:pStyle w:val="Huisstijl-Aanhef"/>
        <w:spacing w:before="0" w:after="0"/>
      </w:pPr>
      <w:r w:rsidRPr="009F2CAB">
        <w:rPr>
          <w:szCs w:val="18"/>
        </w:rPr>
        <w:t xml:space="preserve">In de vaste commissie voor Volksgezondheid, Welzijn en Sport </w:t>
      </w:r>
      <w:r>
        <w:rPr>
          <w:szCs w:val="18"/>
        </w:rPr>
        <w:t>heeft een aantal</w:t>
      </w:r>
      <w:r w:rsidRPr="009F2CAB">
        <w:rPr>
          <w:szCs w:val="18"/>
        </w:rPr>
        <w:t xml:space="preserve"> fracties </w:t>
      </w:r>
      <w:r>
        <w:rPr>
          <w:szCs w:val="18"/>
        </w:rPr>
        <w:t>vragen gesteld naar aanleiding van mijn</w:t>
      </w:r>
      <w:r w:rsidRPr="009F2CAB">
        <w:rPr>
          <w:szCs w:val="18"/>
        </w:rPr>
        <w:t xml:space="preserve"> brief van 19 maart </w:t>
      </w:r>
      <w:r>
        <w:rPr>
          <w:szCs w:val="18"/>
        </w:rPr>
        <w:t xml:space="preserve">jl. </w:t>
      </w:r>
      <w:r w:rsidRPr="009F2CAB">
        <w:rPr>
          <w:szCs w:val="18"/>
        </w:rPr>
        <w:t xml:space="preserve">inzake de reactie op de </w:t>
      </w:r>
      <w:r w:rsidRPr="009F2CAB">
        <w:rPr>
          <w:szCs w:val="18"/>
        </w:rPr>
        <w:t>motie van de leden Leijten en Bruins Slot over problemen verwijzing geriatrische revalidatiezorg (Kamerstuk 29 689, nr. 501).</w:t>
      </w:r>
    </w:p>
    <w:p w:rsidR="00FD4390" w:rsidP="00FD4390" w:rsidRDefault="0016711E">
      <w:pPr>
        <w:rPr>
          <w:szCs w:val="18"/>
        </w:rPr>
      </w:pPr>
    </w:p>
    <w:p w:rsidRPr="008D59C5" w:rsidR="008D59C5" w:rsidP="00FD4390" w:rsidRDefault="0016711E">
      <w:r>
        <w:rPr>
          <w:szCs w:val="18"/>
        </w:rPr>
        <w:t>Ik ben de leden van de verschillende fracties erkentelijk voor hun inbreng. Hierbij zend ik u de antwoorden op de vragen.</w:t>
      </w:r>
    </w:p>
    <w:p w:rsidRPr="008D59C5" w:rsidR="00334C45" w:rsidP="00FD4390" w:rsidRDefault="0016711E"/>
    <w:p w:rsidR="00CD5856" w:rsidP="00FD4390" w:rsidRDefault="0016711E">
      <w:pPr>
        <w:pStyle w:val="Huisstijl-Slotzin"/>
        <w:spacing w:before="0"/>
      </w:pPr>
      <w:r w:rsidRPr="009A31BF">
        <w:t>Hoogachtend,</w:t>
      </w:r>
    </w:p>
    <w:p w:rsidRPr="00F65A8D" w:rsidR="00F65A8D" w:rsidP="00F65A8D" w:rsidRDefault="0016711E">
      <w:pPr>
        <w:pStyle w:val="Huisstijl-Ondertekening"/>
      </w:pPr>
    </w:p>
    <w:p w:rsidR="00F65A8D" w:rsidP="00FD4390" w:rsidRDefault="0016711E">
      <w:pPr>
        <w:pStyle w:val="Huisstijl-Ondertekening"/>
      </w:pPr>
      <w:r>
        <w:t>de Minister van Volksgezondheid,</w:t>
      </w:r>
      <w:r>
        <w:br/>
        <w:t>Welzijn en Sport,</w:t>
      </w:r>
      <w:r>
        <w:br/>
      </w:r>
      <w:r>
        <w:br/>
      </w:r>
      <w:r>
        <w:br/>
      </w:r>
      <w:r>
        <w:br/>
      </w:r>
    </w:p>
    <w:p w:rsidR="00050D5B" w:rsidP="00FD4390" w:rsidRDefault="0016711E">
      <w:pPr>
        <w:pStyle w:val="Huisstijl-Ondertekening"/>
      </w:pPr>
      <w:r>
        <w:br/>
        <w:t>mw. drs. E.I. Schippers</w:t>
      </w:r>
    </w:p>
    <w:p w:rsidRPr="009A31BF" w:rsidR="00CD5856" w:rsidRDefault="0016711E">
      <w:pPr>
        <w:pStyle w:val="Huisstijl-Ondertekeningvervolg"/>
        <w:rPr>
          <w:i w:val="0"/>
        </w:rPr>
      </w:pPr>
    </w:p>
    <w:p w:rsidRPr="009A31BF" w:rsidR="00CD5856" w:rsidRDefault="0016711E">
      <w:pPr>
        <w:pStyle w:val="Huisstijl-Ondertekeningvervolg"/>
        <w:rPr>
          <w:i w:val="0"/>
        </w:rPr>
      </w:pPr>
    </w:p>
    <w:p w:rsidRPr="009A31BF" w:rsidR="00CD5856" w:rsidRDefault="0016711E">
      <w:pPr>
        <w:pStyle w:val="Huisstijl-Ondertekeningvervolg"/>
        <w:rPr>
          <w:i w:val="0"/>
        </w:rPr>
      </w:pPr>
    </w:p>
    <w:p w:rsidRPr="009A31BF" w:rsidR="00CD5856" w:rsidRDefault="0016711E">
      <w:pPr>
        <w:pStyle w:val="Huisstijl-Ondertekeningvervolg"/>
        <w:rPr>
          <w:i w:val="0"/>
        </w:rPr>
      </w:pPr>
    </w:p>
    <w:sectPr w:rsidRPr="009A31BF" w:rsidR="00CD5856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623" w:rsidRDefault="00DE0623" w:rsidP="00DE0623">
      <w:pPr>
        <w:spacing w:line="240" w:lineRule="auto"/>
      </w:pPr>
      <w:r>
        <w:separator/>
      </w:r>
    </w:p>
  </w:endnote>
  <w:endnote w:type="continuationSeparator" w:id="0">
    <w:p w:rsidR="00DE0623" w:rsidRDefault="00DE0623" w:rsidP="00DE062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F6" w:rsidRDefault="0016711E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F6" w:rsidRDefault="0016711E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F6" w:rsidRDefault="0016711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623" w:rsidRDefault="00DE0623" w:rsidP="00DE0623">
      <w:pPr>
        <w:spacing w:line="240" w:lineRule="auto"/>
      </w:pPr>
      <w:r>
        <w:separator/>
      </w:r>
    </w:p>
  </w:footnote>
  <w:footnote w:type="continuationSeparator" w:id="0">
    <w:p w:rsidR="00DE0623" w:rsidRDefault="00DE0623" w:rsidP="00DE062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F6" w:rsidRDefault="0016711E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16711E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DE0623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6711E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16711E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16711E">
                <w:pPr>
                  <w:pStyle w:val="Huisstijl-Afzendgegevens"/>
                </w:pPr>
                <w:r w:rsidRPr="008D59C5">
                  <w:t>2515 XP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CD5856" w:rsidRDefault="0016711E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422549" w:rsidRDefault="0016711E" w:rsidP="00422549">
                <w:pPr>
                  <w:pStyle w:val="Afzendgegevens"/>
                  <w:rPr>
                    <w:b/>
                  </w:rPr>
                </w:pPr>
              </w:p>
              <w:p w:rsidR="00422549" w:rsidRPr="006D7336" w:rsidRDefault="0016711E" w:rsidP="00422549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Ons kenmerk</w:t>
                </w:r>
              </w:p>
              <w:p w:rsidR="00422549" w:rsidRDefault="00DE0623" w:rsidP="00422549">
                <w:pPr>
                  <w:pStyle w:val="Afzendgegevens"/>
                </w:pPr>
                <w:fldSimple w:instr=" DOCPROPERTY  KenmerkVWS  \* MERGEFORMAT ">
                  <w:r w:rsidR="0016711E">
                    <w:t>367856-120492-CZ</w:t>
                  </w:r>
                </w:fldSimple>
              </w:p>
              <w:p w:rsidR="00422549" w:rsidRDefault="0016711E" w:rsidP="00422549">
                <w:pPr>
                  <w:pStyle w:val="Afzendgegevenskopjes"/>
                </w:pPr>
              </w:p>
              <w:p w:rsidR="00422549" w:rsidRPr="0051346F" w:rsidRDefault="0016711E" w:rsidP="00422549">
                <w:pPr>
                  <w:pStyle w:val="Afzendgegevenskopjes"/>
                </w:pPr>
                <w:r>
                  <w:t>Uw</w:t>
                </w:r>
                <w:r w:rsidRPr="0051346F">
                  <w:t xml:space="preserve"> kenmerk</w:t>
                </w:r>
              </w:p>
              <w:p w:rsidR="00422549" w:rsidRDefault="00DE0623" w:rsidP="00422549">
                <w:pPr>
                  <w:pStyle w:val="Afzendgegevens"/>
                </w:pPr>
                <w:fldSimple w:instr=" DOCPROPERTY  KenmerkAfzender  \* MERGEFORMAT ">
                  <w:r w:rsidR="0016711E">
                    <w:t>29 689</w:t>
                  </w:r>
                </w:fldSimple>
              </w:p>
              <w:p w:rsidR="00CD5856" w:rsidRDefault="0016711E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830224" w:rsidRPr="00830224" w:rsidRDefault="0016711E" w:rsidP="00830224">
                <w:pPr>
                  <w:pStyle w:val="Huisstijl-Referentiegegevens"/>
                </w:pPr>
                <w:r>
                  <w:t>1</w:t>
                </w:r>
              </w:p>
              <w:p w:rsidR="00CD5856" w:rsidRDefault="0016711E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16711E"/>
            </w:txbxContent>
          </v:textbox>
          <w10:wrap anchorx="page" anchory="page"/>
        </v:shape>
      </w:pict>
    </w:r>
    <w:r w:rsidR="00DE0623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16711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25 juni 2014</w:t>
                </w:r>
              </w:p>
              <w:p w:rsidR="00CD5856" w:rsidRDefault="0016711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  <w:t xml:space="preserve">Commissiebrief inzake </w:t>
                </w:r>
                <w:fldSimple w:instr=" DOCPROPERTY  Onderwerp  \* MERGEFORMAT ">
                  <w:r>
                    <w:rPr>
                      <w:spacing w:val="-2"/>
                    </w:rPr>
                    <w:t>VSO Inbreng verslag cie VWS  inzake problemen verwijzing geriatrische revalidatiezorg</w:t>
                  </w:r>
                </w:fldSimple>
              </w:p>
              <w:p w:rsidR="00CD5856" w:rsidRDefault="0016711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DE0623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6711E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DE0623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6711E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DE0623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16711E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FF6" w:rsidRDefault="0016711E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DE0623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4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2C018C" w:rsidRDefault="0016711E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5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6711E">
                <w:pPr>
                  <w:pStyle w:val="Huisstijl-Paginanummer"/>
                </w:pPr>
                <w:r>
                  <w:t xml:space="preserve">Pagina </w:t>
                </w:r>
                <w:r w:rsidR="00DE0623">
                  <w:fldChar w:fldCharType="begin"/>
                </w:r>
                <w:r>
                  <w:instrText xml:space="preserve"> PAGE    \* MERGEFORMAT </w:instrText>
                </w:r>
                <w:r w:rsidR="00DE0623">
                  <w:fldChar w:fldCharType="separate"/>
                </w:r>
                <w:r>
                  <w:t>2</w:t>
                </w:r>
                <w:r w:rsidR="00DE0623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CD5856" w:rsidRDefault="0016711E"/>
              <w:p w:rsidR="00CD5856" w:rsidRDefault="0016711E">
                <w:pPr>
                  <w:pStyle w:val="Huisstijl-Paginanummer"/>
                </w:pPr>
              </w:p>
              <w:p w:rsidR="00CD5856" w:rsidRDefault="0016711E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DE0623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6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16711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6506194"/>
                    <w:dataBinding w:prefixMappings="xmlns:dg='http://docgen.org/date' " w:xpath="/dg:DocgenData[1]/dg:Date[1]" w:storeItemID="{29F54C1A-6DA5-44E3-9E46-B16E9271ADAD}"/>
                    <w:date w:fullDate="2014-06-04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4 juni 2014</w:t>
                    </w:r>
                  </w:sdtContent>
                </w:sdt>
              </w:p>
              <w:p w:rsidR="00CD5856" w:rsidRDefault="0016711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VSO</w:t>
                </w:r>
              </w:p>
              <w:p w:rsidR="00CD5856" w:rsidRDefault="0016711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16711E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16711E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7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6711E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16711E">
                <w:pPr>
                  <w:pStyle w:val="Huisstijl-Afzendgegevens"/>
                </w:pPr>
                <w:r w:rsidRPr="008D59C5">
                  <w:t xml:space="preserve">Den </w:t>
                </w:r>
                <w:r w:rsidRPr="008D59C5">
                  <w:t>Haag</w:t>
                </w:r>
              </w:p>
              <w:p w:rsidR="00CD5856" w:rsidRDefault="0016711E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16711E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16711E">
                <w:pPr>
                  <w:pStyle w:val="Huisstijl-Afzendgegevens"/>
                </w:pPr>
                <w:r w:rsidRPr="008D59C5">
                  <w:t>R.J.M. Pruis</w:t>
                </w:r>
              </w:p>
              <w:p w:rsidR="00CD5856" w:rsidRDefault="0016711E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Pr="008D59C5">
                  <w:t>070-3405301</w:t>
                </w:r>
              </w:p>
              <w:p w:rsidR="00CD5856" w:rsidRDefault="0016711E">
                <w:pPr>
                  <w:pStyle w:val="Huisstijl-Afzendgegevens"/>
                </w:pPr>
                <w:r w:rsidRPr="008D59C5">
                  <w:t>rj.pruis@minvws.nl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8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6711E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6711E">
                <w:pPr>
                  <w:pStyle w:val="Huisstijl-Paginanummer"/>
                </w:pPr>
                <w:r>
                  <w:t xml:space="preserve">Pagina </w:t>
                </w:r>
                <w:r w:rsidR="00DE0623">
                  <w:fldChar w:fldCharType="begin"/>
                </w:r>
                <w:r>
                  <w:instrText xml:space="preserve"> PAGE    \* MERGEFORMAT </w:instrText>
                </w:r>
                <w:r w:rsidR="00DE0623">
                  <w:fldChar w:fldCharType="separate"/>
                </w:r>
                <w:r>
                  <w:t>1</w:t>
                </w:r>
                <w:r w:rsidR="00DE0623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0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16711E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1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16711E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3562447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E36EB7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7CB5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DE6A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C72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D6F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872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6E71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120F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5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DE0623"/>
    <w:rsid w:val="0016711E"/>
    <w:rsid w:val="00DE0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customStyle="1" w:styleId="Default">
    <w:name w:val="Default"/>
    <w:rsid w:val="009F2CAB"/>
    <w:pPr>
      <w:widowControl/>
      <w:suppressAutoHyphens w:val="0"/>
      <w:autoSpaceDE w:val="0"/>
      <w:adjustRightInd w:val="0"/>
      <w:textAlignment w:val="auto"/>
    </w:pPr>
    <w:rPr>
      <w:rFonts w:ascii="Verdana" w:hAnsi="Verdana" w:cs="Verdana"/>
      <w:color w:val="000000"/>
      <w:kern w:val="0"/>
      <w:lang w:bidi="ar-SA"/>
    </w:rPr>
  </w:style>
  <w:style w:type="paragraph" w:customStyle="1" w:styleId="Afzendgegevens">
    <w:name w:val="Afzendgegevens"/>
    <w:basedOn w:val="Standaard"/>
    <w:rsid w:val="00422549"/>
    <w:pPr>
      <w:widowControl/>
      <w:suppressAutoHyphens w:val="0"/>
      <w:autoSpaceDN/>
      <w:spacing w:line="180" w:lineRule="atLeast"/>
      <w:textAlignment w:val="auto"/>
    </w:pPr>
    <w:rPr>
      <w:rFonts w:eastAsia="Times New Roman" w:cs="Times New Roman"/>
      <w:kern w:val="0"/>
      <w:sz w:val="13"/>
      <w:szCs w:val="20"/>
      <w:lang w:eastAsia="nl-NL" w:bidi="ar-SA"/>
    </w:rPr>
  </w:style>
  <w:style w:type="paragraph" w:customStyle="1" w:styleId="Afzendgegevenskopjes">
    <w:name w:val="Afzendgegevens kopjes"/>
    <w:basedOn w:val="Afzendgegevens"/>
    <w:next w:val="Afzendgegevens"/>
    <w:rsid w:val="0042254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UISRJM\AppData\Local\Microsoft\Windows\Temporary%20Internet%20Files\Low\Content.IE5\HXCE16YN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84</ap:Words>
  <ap:Characters>467</ap:Characters>
  <ap:DocSecurity>12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550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2014-06-17T06:52:00.0000000Z</lastPrinted>
  <dcterms:created xsi:type="dcterms:W3CDTF">2014-06-25T12:52:00.0000000Z</dcterms:created>
  <dcterms:modified xsi:type="dcterms:W3CDTF">2014-06-25T12:52:00.0000000Z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enmerkAfzender">
    <vt:lpwstr>29 689</vt:lpwstr>
  </property>
  <property fmtid="{D5CDD505-2E9C-101B-9397-08002B2CF9AE}" pid="3" name="KenmerkVWS">
    <vt:lpwstr>367856-120492-CZ</vt:lpwstr>
  </property>
  <property fmtid="{D5CDD505-2E9C-101B-9397-08002B2CF9AE}" pid="4" name="Onderwerp">
    <vt:lpwstr>VSO Inbreng verslag cie VWS  inzake problemen verwijzing geriatrische revalidatiezorg</vt:lpwstr>
  </property>
  <property fmtid="{D5CDD505-2E9C-101B-9397-08002B2CF9AE}" pid="5" name="ContentTypeId">
    <vt:lpwstr>0x010100F3A12E26A0F28A44A7D07E864CFAD144</vt:lpwstr>
  </property>
</Properties>
</file>