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A716B9" w:rsidTr="00A716B9">
        <w:trPr>
          <w:trHeight w:val="289" w:hRule="exact"/>
        </w:trPr>
        <w:tc>
          <w:tcPr>
            <w:tcW w:w="929" w:type="dxa"/>
          </w:tcPr>
          <w:p w:rsidRPr="00434042" w:rsidR="00A716B9" w:rsidP="00A716B9" w:rsidRDefault="00A716B9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A716B9" w:rsidP="000A54E7" w:rsidRDefault="00220B6F">
            <w:r>
              <w:t>27 mei 2014</w:t>
            </w:r>
            <w:bookmarkStart w:name="_GoBack" w:id="0"/>
            <w:bookmarkEnd w:id="0"/>
          </w:p>
        </w:tc>
      </w:tr>
      <w:tr w:rsidRPr="00434042" w:rsidR="00A716B9" w:rsidTr="00A716B9">
        <w:trPr>
          <w:trHeight w:val="368"/>
        </w:trPr>
        <w:tc>
          <w:tcPr>
            <w:tcW w:w="929" w:type="dxa"/>
          </w:tcPr>
          <w:p w:rsidR="00A716B9" w:rsidP="00A716B9" w:rsidRDefault="00A716B9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A716B9" w:rsidP="00233C5B" w:rsidRDefault="00A716B9">
            <w:r>
              <w:t xml:space="preserve">Beantwoording vragen schriftelijk overleg TK n.a.v. </w:t>
            </w:r>
            <w:r w:rsidR="00233C5B">
              <w:t>de brief inzake ruim baan voor toptalent</w:t>
            </w:r>
            <w:r>
              <w:t xml:space="preserve"> van 10 maart 2014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A716B9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716B9" w:rsidP="00A716B9" w:rsidRDefault="00A716B9"/>
          <w:p w:rsidR="00A716B9" w:rsidP="00A716B9" w:rsidRDefault="00233C5B">
            <w:r w:rsidRPr="00233C5B">
              <w:t xml:space="preserve">De voorzitter van de Tweede Kamer </w:t>
            </w:r>
            <w:r>
              <w:br/>
            </w:r>
            <w:r w:rsidRPr="00233C5B">
              <w:t xml:space="preserve">der Staten-Generaal </w:t>
            </w:r>
            <w:r>
              <w:br/>
            </w:r>
            <w:r w:rsidRPr="00233C5B">
              <w:t>Postbus 20018</w:t>
            </w:r>
            <w:r>
              <w:br/>
            </w:r>
            <w:r w:rsidRPr="00233C5B">
              <w:t xml:space="preserve">2500 EA Den Haag </w:t>
            </w:r>
            <w:r w:rsidR="00A716B9">
              <w:t xml:space="preserve"> </w:t>
            </w:r>
          </w:p>
          <w:p w:rsidR="00A716B9" w:rsidP="00A716B9" w:rsidRDefault="00A716B9">
            <w:r w:rsidRPr="00B0663B">
              <w:rPr>
                <w:color w:val="FFFFFF"/>
              </w:rPr>
              <w:t>..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A716B9" w:rsidTr="007B7125">
        <w:tc>
          <w:tcPr>
            <w:tcW w:w="2160" w:type="dxa"/>
          </w:tcPr>
          <w:p w:rsidRPr="00A32073" w:rsidR="00A716B9" w:rsidP="007B7125" w:rsidRDefault="00A716B9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A716B9" w:rsidTr="007B7125">
        <w:trPr>
          <w:trHeight w:val="200" w:hRule="exact"/>
        </w:trPr>
        <w:tc>
          <w:tcPr>
            <w:tcW w:w="2160" w:type="dxa"/>
          </w:tcPr>
          <w:p w:rsidRPr="00356D2B" w:rsidR="00A716B9" w:rsidP="007B7125" w:rsidRDefault="00A716B9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A716B9" w:rsidTr="007B7125">
        <w:trPr>
          <w:trHeight w:val="450"/>
        </w:trPr>
        <w:tc>
          <w:tcPr>
            <w:tcW w:w="2160" w:type="dxa"/>
          </w:tcPr>
          <w:p w:rsidR="00A716B9" w:rsidP="00A716B9" w:rsidRDefault="00A716B9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A716B9" w:rsidP="007B7125" w:rsidRDefault="00A716B9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634084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Pr="005819CE" w:rsidR="00A716B9" w:rsidTr="007B7125">
        <w:trPr>
          <w:trHeight w:val="113"/>
        </w:trPr>
        <w:tc>
          <w:tcPr>
            <w:tcW w:w="2160" w:type="dxa"/>
          </w:tcPr>
          <w:p w:rsidRPr="00D86CC6" w:rsidR="00A716B9" w:rsidP="00A716B9" w:rsidRDefault="00A716B9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Bijlagen</w:t>
            </w:r>
          </w:p>
          <w:p w:rsidRPr="00D86CC6" w:rsidR="00A716B9" w:rsidP="007B7125" w:rsidRDefault="00A716B9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Pr="00A716B9" w:rsidR="00A716B9" w:rsidP="00A716B9" w:rsidRDefault="00A716B9">
      <w:r w:rsidRPr="00A716B9">
        <w:t>Hierbij zend ik u de antwoorden op de vragen die uw Kamer in een schriftelijk overleg op 1</w:t>
      </w:r>
      <w:r w:rsidR="00233C5B">
        <w:t>7</w:t>
      </w:r>
      <w:r w:rsidRPr="00A716B9">
        <w:t xml:space="preserve"> </w:t>
      </w:r>
      <w:r w:rsidR="00233C5B">
        <w:t>april</w:t>
      </w:r>
      <w:r w:rsidRPr="00A716B9">
        <w:t xml:space="preserve"> jl. heeft gesteld naar aanleiding van </w:t>
      </w:r>
      <w:r w:rsidR="00233C5B">
        <w:t xml:space="preserve">de brief inzake ruim baan voor toptalent van 10 maart 2014 </w:t>
      </w:r>
      <w:r>
        <w:t>(Kamerstuk 33 750 VIII, nr. 99</w:t>
      </w:r>
      <w:r w:rsidRPr="00A716B9">
        <w:t>).</w:t>
      </w:r>
    </w:p>
    <w:p w:rsidR="00A716B9" w:rsidP="00A716B9" w:rsidRDefault="00A716B9"/>
    <w:p w:rsidR="00A716B9" w:rsidP="00A716B9" w:rsidRDefault="00A716B9"/>
    <w:p w:rsidRPr="00220B6F" w:rsidR="00A716B9" w:rsidP="00A716B9" w:rsidRDefault="00A716B9">
      <w:r w:rsidRPr="00220B6F">
        <w:t>de staatssecretaris van Onderwijs, Cultuur en Wetenschap,</w:t>
      </w:r>
    </w:p>
    <w:p w:rsidRPr="00220B6F" w:rsidR="00A716B9" w:rsidP="00A716B9" w:rsidRDefault="00A716B9"/>
    <w:p w:rsidRPr="00220B6F" w:rsidR="00A716B9" w:rsidP="00A716B9" w:rsidRDefault="00A716B9"/>
    <w:p w:rsidRPr="00220B6F" w:rsidR="00A716B9" w:rsidP="00A716B9" w:rsidRDefault="00A716B9"/>
    <w:p w:rsidRPr="006A0C96" w:rsidR="00A716B9" w:rsidP="00A716B9" w:rsidRDefault="00A716B9">
      <w:r>
        <w:rPr>
          <w:lang w:val="en-US"/>
        </w:rPr>
        <w:t>Sander Dekker</w:t>
      </w:r>
    </w:p>
    <w:sectPr w:rsidRPr="006A0C96" w:rsidR="00A716B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B9" w:rsidRDefault="00A716B9">
      <w:r>
        <w:separator/>
      </w:r>
    </w:p>
    <w:p w:rsidR="00A716B9" w:rsidRDefault="00A716B9"/>
  </w:endnote>
  <w:endnote w:type="continuationSeparator" w:id="0">
    <w:p w:rsidR="00A716B9" w:rsidRDefault="00A716B9">
      <w:r>
        <w:continuationSeparator/>
      </w:r>
    </w:p>
    <w:p w:rsidR="00A716B9" w:rsidRDefault="00A716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altName w:val="Courier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B9" w:rsidRDefault="00A716B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A716B9" w:rsidP="00A716B9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A716B9" w:rsidP="00A716B9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306393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306393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B9" w:rsidRDefault="00A716B9">
      <w:r>
        <w:separator/>
      </w:r>
    </w:p>
    <w:p w:rsidR="00A716B9" w:rsidRDefault="00A716B9"/>
  </w:footnote>
  <w:footnote w:type="continuationSeparator" w:id="0">
    <w:p w:rsidR="00A716B9" w:rsidRDefault="00A716B9">
      <w:r>
        <w:continuationSeparator/>
      </w:r>
    </w:p>
    <w:p w:rsidR="00A716B9" w:rsidRDefault="00A716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B9" w:rsidRDefault="00A716B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A716B9" w:rsidRPr="002F71BB" w:rsidRDefault="00A716B9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A716B9">
            <w:rPr>
              <w:sz w:val="13"/>
              <w:szCs w:val="13"/>
            </w:rPr>
            <w:t>634084</w:t>
          </w:r>
          <w:r>
            <w:rPr>
              <w:sz w:val="13"/>
              <w:szCs w:val="13"/>
            </w:rPr>
            <w:fldChar w:fldCharType="end"/>
          </w: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A716B9" w:rsidRDefault="00A716B9" w:rsidP="00A716B9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892" name="Afbeelding 8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716B9" w:rsidRPr="00543A0D" w:rsidRDefault="00A716B9" w:rsidP="00A716B9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A716B9" w:rsidP="00A716B9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296D14B4265040E3AB0D685154CBF912&quot;/&gt;&lt;Field id=&quot;UserGroup.1&quot; value=&quot;Voortgezet Onderwijs&quot;/&gt;&lt;Field id=&quot;UserGroup.2&quot; value=&quot;VO&quot;/&gt;&lt;Field id=&quot;UserGroup.3&quot; value=&quot;&quot;/&gt;&lt;Field id=&quot;UserGroup.815F2AA4BDBE427BB9EA923102C2FB70&quot; value=&quot;Voortgezet Onderwijs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mw. mr. C.A.M.E. Mattijssen&quot;/&gt;&lt;Field id=&quot;UserGroup.92A810531841458EA421E4A78B39896C&quot; value=&quot;drs. R.C. Endert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Secondary Education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A25029A404BA4CC68AB29785E4CD8458&quot;/&gt;&lt;Field id=&quot;Author.1&quot; value=&quot;Varwijk&quot;/&gt;&lt;Field id=&quot;Author.2&quot; value=&quot;J.&quot;/&gt;&lt;Field id=&quot;Author.3&quot; value=&quot;&quot;/&gt;&lt;Field id=&quot;Author.4&quot; value=&quot;Jasper&quot;/&gt;&lt;Field id=&quot;Author.5&quot; value=&quot;j.varwijk@minocw.nl&quot;/&gt;&lt;Field id=&quot;Author.6&quot; value=&quot;&quot;/&gt;&lt;Field id=&quot;Author.7&quot; value=&quot;&quot;/&gt;&lt;Field id=&quot;Author.8&quot; value=&quot;&quot;/&gt;&lt;Field id=&quot;Author.9&quot; value=&quot;o202var&quot; mappedto=&quot;AUTHOR_ID&quot;/&gt;&lt;Field id=&quot;Author.10&quot; value=&quot;True&quot;/&gt;&lt;Field id=&quot;Author.11&quot; value=&quot;0&quot;/&gt;&lt;Field id=&quot;Author.12&quot; value=&quot;&quot;/&gt;&lt;Field id=&quot;Author.13&quot; value=&quot;HOFT&quot;/&gt;&lt;Field id=&quot;Author.14&quot; value=&quot;Varwijk&quot;/&gt;&lt;Field id=&quot;Author.E72E562AD10E44CF8B0BB85626A7CED6&quot; value=&quot;&quot;/&gt;&lt;Field id=&quot;Author.2A7545B21CF14EEBBD8CE2FB110ECA76&quot; value=&quot;+31 6 52 36 74 28&quot;/&gt;&lt;Field id=&quot;Author.07A356D7877849EBA5C9C7CF16E58D5F&quot; value=&quot;&quot;/&gt;&lt;Field id=&quot;Author.316524BDEDA04B27B02489813A15B3D2&quot; value=&quot;2650&quot;/&gt;&lt;Field id=&quot;Author.764D5833F93D470E8E750B1DAEBD2873&quot; value=&quot;14042&quot;/&gt;&lt;Field id=&quot;Author.978504FDCABC4ECBB9ECA7D9D1C6BAF8&quot; value=&quot;Beleidsmedewerker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&quot;/&gt;&lt;Field id=&quot;Author.9F10345A9CBA40549518EFEBF9616FE7&quot; value=&quot;VO&quot;/&gt;&lt;Field id=&quot;Author.A08FD3E3B58F4E81842FC68F44A9B386&quot; value=&quot;OCW&quot;/&gt;&lt;Field id=&quot;Author.8DC78BAD95DF4C7792B2965626F7CBF4&quot; value=&quot;1&quot;/&gt;&lt;Field id=&quot;Typist.0&quot; value=&quot;A25029A404BA4CC68AB29785E4CD8458&quot;/&gt;&lt;Field id=&quot;Typist.1&quot; value=&quot;Varwijk&quot;/&gt;&lt;Field id=&quot;Typist.2&quot; value=&quot;J.&quot;/&gt;&lt;Field id=&quot;Typist.3&quot; value=&quot;&quot;/&gt;&lt;Field id=&quot;Typist.4&quot; value=&quot;Jasper&quot;/&gt;&lt;Field id=&quot;Typist.5&quot; value=&quot;j.varwijk@minocw.nl&quot;/&gt;&lt;Field id=&quot;Typist.6&quot; value=&quot;&quot;/&gt;&lt;Field id=&quot;Typist.7&quot; value=&quot;&quot;/&gt;&lt;Field id=&quot;Typist.8&quot; value=&quot;&quot;/&gt;&lt;Field id=&quot;Typist.9&quot; value=&quot;o202var&quot;/&gt;&lt;Field id=&quot;Typist.10&quot; value=&quot;True&quot;/&gt;&lt;Field id=&quot;Typist.11&quot; value=&quot;0&quot;/&gt;&lt;Field id=&quot;Typist.12&quot; value=&quot;&quot;/&gt;&lt;Field id=&quot;Typist.13&quot; value=&quot;HOFT&quot;/&gt;&lt;Field id=&quot;Typist.14&quot; value=&quot;Varwijk&quot;/&gt;&lt;Field id=&quot;Typist.E72E562AD10E44CF8B0BB85626A7CED6&quot; value=&quot;&quot;/&gt;&lt;Field id=&quot;Typist.2A7545B21CF14EEBBD8CE2FB110ECA76&quot; value=&quot;+31 6 52 36 74 28&quot;/&gt;&lt;Field id=&quot;Typist.07A356D7877849EBA5C9C7CF16E58D5F&quot; value=&quot;&quot;/&gt;&lt;Field id=&quot;Typist.316524BDEDA04B27B02489813A15B3D2&quot; value=&quot;2650&quot;/&gt;&lt;Field id=&quot;Typist.764D5833F93D470E8E750B1DAEBD2873&quot; value=&quot;14042&quot;/&gt;&lt;Field id=&quot;Typist.978504FDCABC4ECBB9ECA7D9D1C6BAF8&quot; value=&quot;Beleidsmedewerker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&quot;/&gt;&lt;Field id=&quot;Typist.9F10345A9CBA40549518EFEBF9616FE7&quot; value=&quot;VO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&quot;/&gt;&lt;Field id=&quot;Template.0&quot; value=&quot;2A13AFB0B67D45B9B310EFAC5CA3B06B&quot;/&gt;&lt;Field id=&quot;Template.1&quot; value=&quot;Brief&quot; mappedto=&quot;OCW_DOCSYS_SJAB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BF3923187D844C4786206D7FC7D1045F&quot; value=&quot;UITGAAND&quot; mappedto=&quot;TYPE_ID&quot;/&gt;&lt;Field id=&quot;Template.D2BC391A04AA4E3486CB26C52BDD0C02&quot; value=&quot;&quot; mappedto=&quot;SOORT_ID&quot;/&gt;&lt;Field id=&quot;Template.3CA9E00839534E75A8648410406A1700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X&quot;/&gt;&lt;Field id=&quot;Header.850AAB5EB1CF48149D916EDEBF2E1015&quot; value=&quot;&quot;/&gt;&lt;Field id=&quot;Header.5BAC16C0EB554454B88579B745189D5E&quot; value=&quot;Eerste pagina lade 1 logopapier, volgpagina's lade 2&quot;/&gt;&lt;Field id=&quot;Header.2568178E8F644F99BD886BFB7811BDB2&quot; value=&quot;Woordmerk&quot;/&gt;&lt;Field id=&quot;Document.5&quot; value=&quot;87D529DFE81F4D25AC274A3B32D54175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Beantwoording vragen schriftelijk overleg TK n.a.v. het plan van aanpak toptalenten 2014 - 2018 van 10 maart 2014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FBCCF035B238483B99B04AF8BE156806&quot; description=&quot;Organisatie&quot; value=&quot;&quot;/&gt;&lt;Field id=&quot;01C0EFDFB8E349C5960EE3853945BC3A&quot; description=&quot;Aanhef&quot; value=&quot;Geachte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&quot;/&gt;&lt;Field id=&quot;99A5B0924522429B97DC439E1E9676C5&quot; description=&quot;Nummer&quot; value=&quot;&quot;/&gt;&lt;Field id=&quot;E34BF78AB2AA43DF9F9B7036408A6C08&quot; description=&quot;Postcode&quot; value=&quot;&quot;/&gt;&lt;Field id=&quot;B0E5859962DE4D04B20D89FF71171594&quot; description=&quot;Plaatsnaam&quot; value=&quot;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&quot;/&gt;&lt;Field id=&quot;42EC7E8FFD554889B6ECC67C79B13780&quot; description=&quot;Plaatsnaam&quot; mappedto=&quot;OCW_NAW_WOONPLAATS&quot; value=&quot;&quot;/&gt;&lt;Field id=&quot;143C45E78FF34281B731DDBD0A5D2529&quot; description=&quot;Geslacht&quot; value=&quot;M&quot;/&gt;&lt;Field id=&quot;E2BE550C90CD4EC1A3EE5000EA00A0C9&quot; description=&quot;Aantal bijlagen&quot; value=&quot;1&quot;/&gt;&lt;Field id=&quot;8B10356EE6CF4D1F8D25B78952B294E3&quot; description=&quot;Antwoord op&quot; value=&quot;Geen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&quot;/&gt;&lt;Field id=&quot;7DB116DB6BA04BB890D4EBC211BF310F&quot; description=&quot;E-Doc brondocumentnummer&quot; value=&quot;&quot;/&gt;&lt;Field id=&quot;B65D4FEC49AD4CE6808563EA88D6B79F&quot; description=&quot;HeerMevrouw&quot; value=&quot;de heer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Slotgroet&quot; value=&quot;Geen&quot;/&gt;&lt;Field id=&quot;2D71157921074FAAAEB61F30503877D3&quot; description=&quot;Betreft het een brief of beschikking?&quot; value=&quot;Brief&quot;/&gt;&lt;Field id=&quot;C176A2476FB44539BA9507DFBE15B0C8&quot; description=&quot;Ondertekenaar&quot; value=&quot;Staatssecretaris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A716B9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0B6F"/>
    <w:rsid w:val="00222D66"/>
    <w:rsid w:val="0022441A"/>
    <w:rsid w:val="00224A8A"/>
    <w:rsid w:val="002309A8"/>
    <w:rsid w:val="00233C5B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6393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16B9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845B4"/>
    <w:rsid w:val="00F8713B"/>
    <w:rsid w:val="00F904FB"/>
    <w:rsid w:val="00F93F9E"/>
    <w:rsid w:val="00F950BC"/>
    <w:rsid w:val="00FA2CD7"/>
    <w:rsid w:val="00FA5AD5"/>
    <w:rsid w:val="00FB06ED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93</ap:Words>
  <ap:Characters>541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633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1900-12-31T22:00:00.0000000Z</lastPrinted>
  <dcterms:created xsi:type="dcterms:W3CDTF">2014-05-27T09:20:00.0000000Z</dcterms:created>
  <dcterms:modified xsi:type="dcterms:W3CDTF">2014-05-27T09:20:00.0000000Z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634084</vt:lpwstr>
  </property>
  <property fmtid="{D5CDD505-2E9C-101B-9397-08002B2CF9AE}" pid="3" name="ContentTypeId">
    <vt:lpwstr>0x01010052F0991D82C03546A15AAD66F34359A3</vt:lpwstr>
  </property>
</Properties>
</file>