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D944AE" w:rsidTr="00D944AE">
        <w:trPr>
          <w:trHeight w:val="289" w:hRule="exact"/>
        </w:trPr>
        <w:tc>
          <w:tcPr>
            <w:tcW w:w="929" w:type="dxa"/>
          </w:tcPr>
          <w:p w:rsidRPr="00434042" w:rsidR="00D944AE" w:rsidP="00D944AE" w:rsidRDefault="00D944AE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D944AE" w:rsidP="000A54E7" w:rsidRDefault="007C7A7E">
            <w:r>
              <w:t>25 april 2014</w:t>
            </w:r>
          </w:p>
        </w:tc>
      </w:tr>
      <w:tr w:rsidRPr="00434042" w:rsidR="00D944AE" w:rsidTr="00D944AE">
        <w:trPr>
          <w:trHeight w:val="368"/>
        </w:trPr>
        <w:tc>
          <w:tcPr>
            <w:tcW w:w="929" w:type="dxa"/>
          </w:tcPr>
          <w:p w:rsidR="00D944AE" w:rsidP="00D944AE" w:rsidRDefault="00D944AE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D944AE" w:rsidP="000A54E7" w:rsidRDefault="00D944AE">
            <w:bookmarkStart w:name="_GoBack" w:id="0"/>
            <w:r>
              <w:t xml:space="preserve">Beantwoording </w:t>
            </w:r>
            <w:proofErr w:type="spellStart"/>
            <w:r>
              <w:t>kamervragen</w:t>
            </w:r>
            <w:proofErr w:type="spellEnd"/>
            <w:r>
              <w:t xml:space="preserve"> over de kamerbrief 'Uitwerking Begrotingsafspraken 2014'</w:t>
            </w:r>
            <w:bookmarkEnd w:id="0"/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D944AE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944AE" w:rsidP="00D944AE" w:rsidRDefault="00D944AE"/>
          <w:p w:rsidR="00D944AE" w:rsidP="00D944AE" w:rsidRDefault="00387527">
            <w:r>
              <w:t>De voorzitter van de Tweede Kamer</w:t>
            </w:r>
          </w:p>
          <w:p w:rsidR="00387527" w:rsidP="00D944AE" w:rsidRDefault="00387527">
            <w:r>
              <w:t>der Staten-Generaal</w:t>
            </w:r>
          </w:p>
          <w:p w:rsidR="00387527" w:rsidP="00D944AE" w:rsidRDefault="00387527">
            <w:r>
              <w:t>Postbus 20018</w:t>
            </w:r>
          </w:p>
          <w:p w:rsidR="00387527" w:rsidP="00D944AE" w:rsidRDefault="00387527">
            <w:r>
              <w:t>2500 EA Den Haag</w:t>
            </w:r>
          </w:p>
          <w:p w:rsidR="00D944AE" w:rsidP="00D944AE" w:rsidRDefault="00D944AE">
            <w:r w:rsidRPr="00B0663B">
              <w:rPr>
                <w:color w:val="FFFFFF"/>
              </w:rPr>
              <w:t>..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7C7A7E" w:rsidR="00D944AE" w:rsidTr="007B7125">
        <w:tc>
          <w:tcPr>
            <w:tcW w:w="2160" w:type="dxa"/>
          </w:tcPr>
          <w:p w:rsidRPr="004E6BCF" w:rsidR="00D944AE" w:rsidP="00D944AE" w:rsidRDefault="00D944AE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Pr="00D86CC6" w:rsidR="00D944AE" w:rsidP="007B7125" w:rsidRDefault="00D944AE">
            <w:pPr>
              <w:spacing w:after="90" w:line="180" w:lineRule="exact"/>
              <w:rPr>
                <w:sz w:val="13"/>
                <w:szCs w:val="13"/>
              </w:rPr>
            </w:pPr>
            <w:r w:rsidRPr="00D86CC6">
              <w:rPr>
                <w:sz w:val="13"/>
                <w:szCs w:val="13"/>
              </w:rPr>
              <w:t xml:space="preserve">IPC </w:t>
            </w:r>
            <w:r>
              <w:rPr>
                <w:sz w:val="13"/>
                <w:szCs w:val="13"/>
              </w:rPr>
              <w:t>5350</w:t>
            </w:r>
          </w:p>
          <w:p w:rsidR="00D944AE" w:rsidP="00D944AE" w:rsidRDefault="00D944AE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D944AE" w:rsidP="00D944AE" w:rsidRDefault="00D944AE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D944AE" w:rsidP="00D944AE" w:rsidRDefault="00D944AE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D944AE" w:rsidP="00D944AE" w:rsidRDefault="00D944AE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="00D944AE" w:rsidP="00D944AE" w:rsidRDefault="00D944AE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  <w:p w:rsidRPr="00953239" w:rsidR="00D944AE" w:rsidP="007B7125" w:rsidRDefault="00D944AE">
            <w:pPr>
              <w:spacing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7C7A7E" w:rsidR="00D944AE" w:rsidTr="007B7125">
        <w:trPr>
          <w:trHeight w:val="200" w:hRule="exact"/>
        </w:trPr>
        <w:tc>
          <w:tcPr>
            <w:tcW w:w="2160" w:type="dxa"/>
          </w:tcPr>
          <w:p w:rsidRPr="00953239" w:rsidR="00D944AE" w:rsidP="007B7125" w:rsidRDefault="00D944AE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5819CE" w:rsidR="00D944AE" w:rsidTr="007B7125">
        <w:trPr>
          <w:trHeight w:val="450"/>
        </w:trPr>
        <w:tc>
          <w:tcPr>
            <w:tcW w:w="2160" w:type="dxa"/>
          </w:tcPr>
          <w:p w:rsidR="00D944AE" w:rsidP="00D944AE" w:rsidRDefault="00D944AE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D944AE" w:rsidP="007B7125" w:rsidRDefault="00D944AE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 w:rsidR="00387527">
              <w:rPr>
                <w:sz w:val="13"/>
                <w:szCs w:val="13"/>
              </w:rPr>
              <w:t>623263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Pr="005819CE" w:rsidR="00D944AE" w:rsidTr="007B7125">
        <w:trPr>
          <w:trHeight w:val="135"/>
        </w:trPr>
        <w:tc>
          <w:tcPr>
            <w:tcW w:w="2160" w:type="dxa"/>
          </w:tcPr>
          <w:p w:rsidR="00D944AE" w:rsidP="00D944AE" w:rsidRDefault="00D944AE">
            <w:pPr>
              <w:pStyle w:val="Huisstijl-Kopje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Uw</w:t>
            </w:r>
            <w:proofErr w:type="spellEnd"/>
            <w:r>
              <w:rPr>
                <w:noProof w:val="0"/>
                <w:lang w:val="en-US"/>
              </w:rPr>
              <w:t xml:space="preserve"> brief van</w:t>
            </w:r>
          </w:p>
          <w:p w:rsidRPr="00C5333A" w:rsidR="00D944AE" w:rsidP="00D944AE" w:rsidRDefault="00D944AE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  <w:lang w:val="en-US"/>
              </w:rPr>
              <w:t xml:space="preserve">02 </w:t>
            </w:r>
            <w:proofErr w:type="spellStart"/>
            <w:r>
              <w:rPr>
                <w:sz w:val="13"/>
                <w:szCs w:val="13"/>
                <w:lang w:val="en-US"/>
              </w:rPr>
              <w:t>april</w:t>
            </w:r>
            <w:proofErr w:type="spellEnd"/>
            <w:r>
              <w:rPr>
                <w:sz w:val="13"/>
                <w:szCs w:val="13"/>
                <w:lang w:val="en-US"/>
              </w:rPr>
              <w:t xml:space="preserve"> 2014</w:t>
            </w:r>
          </w:p>
        </w:tc>
      </w:tr>
      <w:tr w:rsidRPr="005819CE" w:rsidR="00D944AE" w:rsidTr="007B7125">
        <w:trPr>
          <w:trHeight w:val="225"/>
        </w:trPr>
        <w:tc>
          <w:tcPr>
            <w:tcW w:w="2160" w:type="dxa"/>
          </w:tcPr>
          <w:p w:rsidRPr="004A65A5" w:rsidR="00D944AE" w:rsidP="00D944AE" w:rsidRDefault="00D944AE">
            <w:pPr>
              <w:pStyle w:val="Huisstijl-Kopje"/>
              <w:rPr>
                <w:b w:val="0"/>
                <w:noProof w:val="0"/>
                <w:szCs w:val="13"/>
              </w:rPr>
            </w:pPr>
            <w:proofErr w:type="spellStart"/>
            <w:r>
              <w:rPr>
                <w:noProof w:val="0"/>
                <w:lang w:val="en-US"/>
              </w:rPr>
              <w:t>Uw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referentie</w:t>
            </w:r>
            <w:proofErr w:type="spellEnd"/>
          </w:p>
          <w:p w:rsidRPr="00D74F66" w:rsidR="00D944AE" w:rsidP="007B7125" w:rsidRDefault="00D944AE">
            <w:pPr>
              <w:spacing w:after="90" w:line="180" w:lineRule="exact"/>
              <w:rPr>
                <w:sz w:val="13"/>
              </w:rPr>
            </w:pPr>
            <w:r>
              <w:rPr>
                <w:sz w:val="13"/>
              </w:rPr>
              <w:t>33750-VIII</w:t>
            </w:r>
          </w:p>
        </w:tc>
      </w:tr>
      <w:tr w:rsidRPr="005819CE" w:rsidR="00D944AE" w:rsidTr="007B7125">
        <w:trPr>
          <w:trHeight w:val="113"/>
        </w:trPr>
        <w:tc>
          <w:tcPr>
            <w:tcW w:w="2160" w:type="dxa"/>
          </w:tcPr>
          <w:p w:rsidRPr="00D86CC6" w:rsidR="00D944AE" w:rsidP="00D944AE" w:rsidRDefault="00D944AE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Bijlagen</w:t>
            </w:r>
          </w:p>
          <w:p w:rsidRPr="00D86CC6" w:rsidR="00D944AE" w:rsidP="007B7125" w:rsidRDefault="00D944AE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D944AE" w:rsidP="00D944AE" w:rsidRDefault="00D944AE"/>
    <w:p w:rsidR="00387527" w:rsidP="00D944AE" w:rsidRDefault="00387527"/>
    <w:p w:rsidR="00387527" w:rsidP="00D944AE" w:rsidRDefault="00387527"/>
    <w:p w:rsidR="00387527" w:rsidP="00D944AE" w:rsidRDefault="00387527">
      <w:r>
        <w:t xml:space="preserve">Naar aanleiding van de kamerbrief ‘Uitwerking Begrotingsafspraken 2014’ (Kamerstuk 31 750-VIII, nr. 95) heeft uw Kamer vragen gesteld. De antwoorden op deze vragen treft u hierbij aan. </w:t>
      </w:r>
    </w:p>
    <w:p w:rsidR="00D944AE" w:rsidP="00D944AE" w:rsidRDefault="00D944AE"/>
    <w:p w:rsidR="00387527" w:rsidP="00D944AE" w:rsidRDefault="00387527"/>
    <w:p w:rsidR="00387527" w:rsidP="00D944AE" w:rsidRDefault="00387527"/>
    <w:p w:rsidR="00D944AE" w:rsidP="00D944AE" w:rsidRDefault="00D944AE"/>
    <w:p w:rsidRPr="00387527" w:rsidR="00D944AE" w:rsidP="00D944AE" w:rsidRDefault="00D944AE">
      <w:r w:rsidRPr="00387527">
        <w:t xml:space="preserve">de </w:t>
      </w:r>
      <w:r w:rsidRPr="00387527" w:rsidR="00387527">
        <w:t xml:space="preserve">minister van Onderwijs, Cultuur </w:t>
      </w:r>
      <w:r w:rsidRPr="00387527">
        <w:t>en Wetenschap,</w:t>
      </w:r>
      <w:r w:rsidRPr="00387527" w:rsidR="00387527">
        <w:t xml:space="preserve">                                            </w:t>
      </w:r>
    </w:p>
    <w:p w:rsidRPr="00387527" w:rsidR="00D944AE" w:rsidP="00D944AE" w:rsidRDefault="00D944AE"/>
    <w:p w:rsidRPr="00387527" w:rsidR="00D944AE" w:rsidP="00D944AE" w:rsidRDefault="00D944AE"/>
    <w:p w:rsidRPr="00387527" w:rsidR="00D944AE" w:rsidP="00D944AE" w:rsidRDefault="00D944AE"/>
    <w:p w:rsidRPr="00953239" w:rsidR="00387527" w:rsidP="00D944AE" w:rsidRDefault="00D944AE">
      <w:pPr>
        <w:pStyle w:val="standaard-tekst"/>
        <w:rPr>
          <w:sz w:val="18"/>
          <w:szCs w:val="18"/>
          <w:lang w:val="nl-NL"/>
        </w:rPr>
      </w:pPr>
      <w:r w:rsidRPr="00953239">
        <w:rPr>
          <w:sz w:val="18"/>
          <w:szCs w:val="18"/>
          <w:lang w:val="nl-NL"/>
        </w:rPr>
        <w:t>dr. Jet Bussemaker</w:t>
      </w:r>
      <w:r w:rsidRPr="00953239" w:rsidR="00387527">
        <w:rPr>
          <w:sz w:val="18"/>
          <w:szCs w:val="18"/>
          <w:lang w:val="nl-NL"/>
        </w:rPr>
        <w:tab/>
      </w:r>
      <w:r w:rsidRPr="00953239" w:rsidR="00387527">
        <w:rPr>
          <w:sz w:val="18"/>
          <w:szCs w:val="18"/>
          <w:lang w:val="nl-NL"/>
        </w:rPr>
        <w:tab/>
      </w:r>
    </w:p>
    <w:p w:rsidRPr="00953239"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Pr="00953239"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Pr="00953239"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Pr="00953239"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Pr="00387527" w:rsidR="00387527" w:rsidP="00D944AE" w:rsidRDefault="000F1B56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 xml:space="preserve">de </w:t>
      </w:r>
      <w:r w:rsidRPr="00387527" w:rsidR="00387527">
        <w:rPr>
          <w:sz w:val="18"/>
          <w:szCs w:val="18"/>
          <w:lang w:val="nl-NL"/>
        </w:rPr>
        <w:t>staatssecretaris van Onderwijs, Cultuur en Wetenschap,</w:t>
      </w:r>
    </w:p>
    <w:p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Pr="00387527" w:rsidR="00387527" w:rsidP="00D944AE" w:rsidRDefault="00953239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>Sander</w:t>
      </w:r>
      <w:r w:rsidR="00387527">
        <w:rPr>
          <w:sz w:val="18"/>
          <w:szCs w:val="18"/>
          <w:lang w:val="nl-NL"/>
        </w:rPr>
        <w:t xml:space="preserve"> Dekker</w:t>
      </w:r>
    </w:p>
    <w:p w:rsidRPr="00387527"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Pr="00387527"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Pr="00387527" w:rsidR="00387527" w:rsidP="00D944AE" w:rsidRDefault="00387527">
      <w:pPr>
        <w:pStyle w:val="standaard-tekst"/>
        <w:rPr>
          <w:sz w:val="18"/>
          <w:szCs w:val="18"/>
          <w:lang w:val="nl-NL"/>
        </w:rPr>
      </w:pPr>
    </w:p>
    <w:p w:rsidRPr="00387527" w:rsidR="00D944AE" w:rsidP="00D944AE" w:rsidRDefault="00387527">
      <w:pPr>
        <w:pStyle w:val="standaard-tekst"/>
        <w:rPr>
          <w:lang w:val="nl-NL"/>
        </w:rPr>
      </w:pPr>
      <w:r w:rsidRPr="00387527">
        <w:rPr>
          <w:sz w:val="18"/>
          <w:szCs w:val="18"/>
          <w:lang w:val="nl-NL"/>
        </w:rPr>
        <w:tab/>
      </w:r>
      <w:r w:rsidRPr="00387527">
        <w:rPr>
          <w:sz w:val="18"/>
          <w:szCs w:val="18"/>
          <w:lang w:val="nl-NL"/>
        </w:rPr>
        <w:tab/>
      </w:r>
    </w:p>
    <w:sectPr w:rsidRPr="00387527" w:rsidR="00D944AE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4AE" w:rsidRDefault="00D944AE">
      <w:r>
        <w:separator/>
      </w:r>
    </w:p>
    <w:p w:rsidR="00D944AE" w:rsidRDefault="00D944AE"/>
  </w:endnote>
  <w:endnote w:type="continuationSeparator" w:id="0">
    <w:p w:rsidR="00D944AE" w:rsidRDefault="00D944AE">
      <w:r>
        <w:continuationSeparator/>
      </w:r>
    </w:p>
    <w:p w:rsidR="00D944AE" w:rsidRDefault="00D94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D944AE" w:rsidP="00D944AE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6C2093">
            <w:rPr>
              <w:noProof w:val="0"/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6C2093">
            <w:rPr>
              <w:noProof w:val="0"/>
              <w:szCs w:val="13"/>
            </w:rPr>
            <w:t>2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D944AE" w:rsidP="00D944AE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385964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385964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4AE" w:rsidRDefault="00D944AE">
      <w:r>
        <w:separator/>
      </w:r>
    </w:p>
    <w:p w:rsidR="00D944AE" w:rsidRDefault="00D944AE"/>
  </w:footnote>
  <w:footnote w:type="continuationSeparator" w:id="0">
    <w:p w:rsidR="00D944AE" w:rsidRDefault="00D944AE">
      <w:r>
        <w:continuationSeparator/>
      </w:r>
    </w:p>
    <w:p w:rsidR="00D944AE" w:rsidRDefault="00D944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D944AE" w:rsidRPr="002F71BB" w:rsidRDefault="00D944AE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13431B">
            <w:rPr>
              <w:sz w:val="13"/>
              <w:szCs w:val="13"/>
            </w:rPr>
            <w:t>623263</w:t>
          </w:r>
          <w:r>
            <w:rPr>
              <w:sz w:val="13"/>
              <w:szCs w:val="13"/>
            </w:rPr>
            <w:fldChar w:fldCharType="end"/>
          </w: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D944AE" w:rsidRDefault="00387527" w:rsidP="00D944AE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845" name="Afbeelding 8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944AE" w:rsidRPr="00543A0D" w:rsidRDefault="00D944AE" w:rsidP="00D944AE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D944AE" w:rsidP="00D944AE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C8F3A5AA9D544BAFB815D075C3A0C511&quot;/&gt;&lt;Field id=&quot;UserGroup.1&quot; value=&quot;Financieel-Economische Zaken&quot;/&gt;&lt;Field id=&quot;UserGroup.2&quot; value=&quot;FEZ&quot;/&gt;&lt;Field id=&quot;UserGroup.3&quot; value=&quot;&quot;/&gt;&lt;Field id=&quot;UserGroup.815F2AA4BDBE427BB9EA923102C2FB70&quot; value=&quot;Financieel-Economische Zak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drs. F.A. Hofman&quot;/&gt;&lt;Field id=&quot;UserGroup.92A810531841458EA421E4A78B39896C&quot; value=&quot;drs. M.A.M. Smits van Waesberghe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Financial and Economic Affairs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AE16AF606BCC498BB815ECCDE133ED02&quot;/&gt;&lt;Field id=&quot;Author.1&quot; value=&quot;Stipdonk&quot;/&gt;&lt;Field id=&quot;Author.2&quot; value=&quot;D.J.&quot;/&gt;&lt;Field id=&quot;Author.3&quot; value=&quot;&quot;/&gt;&lt;Field id=&quot;Author.4&quot; value=&quot;Daan&quot;/&gt;&lt;Field id=&quot;Author.5&quot; value=&quot;d.stipdonk@minocw.nl&quot;/&gt;&lt;Field id=&quot;Author.6&quot; value=&quot;&quot;/&gt;&lt;Field id=&quot;Author.7&quot; value=&quot;&quot;/&gt;&lt;Field id=&quot;Author.8&quot; value=&quot;&quot;/&gt;&lt;Field id=&quot;Author.9&quot; value=&quot;o200sti&quot; mappedto=&quot;AUTHOR_ID&quot;/&gt;&lt;Field id=&quot;Author.10&quot; value=&quot;True&quot;/&gt;&lt;Field id=&quot;Author.11&quot; value=&quot;0&quot;/&gt;&lt;Field id=&quot;Author.12&quot; value=&quot;&quot;/&gt;&lt;Field id=&quot;Author.13&quot; value=&quot;HOFT&quot;/&gt;&lt;Field id=&quot;Author.14&quot; value=&quot;Stipdonk&quot;/&gt;&lt;Field id=&quot;Author.E72E562AD10E44CF8B0BB85626A7CED6&quot; value=&quot;&quot;/&gt;&lt;Field id=&quot;Author.2A7545B21CF14EEBBD8CE2FB110ECA76&quot; value=&quot;+31 6 31 74 85 54&quot;/&gt;&lt;Field id=&quot;Author.07A356D7877849EBA5C9C7CF16E58D5F&quot; value=&quot;&quot;/&gt;&lt;Field id=&quot;Author.316524BDEDA04B27B02489813A15B3D2&quot; value=&quot;5350&quot;/&gt;&lt;Field id=&quot;Author.764D5833F93D470E8E750B1DAEBD2873&quot; value=&quot;88073&quot;/&gt;&lt;Field id=&quot;Author.978504FDCABC4ECBB9ECA7D9D1C6BAF8&quot; value=&quot;Financial Trainee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31 74 85 54&quot;/&gt;&lt;Field id=&quot;Author.9F10345A9CBA40549518EFEBF9616FE7&quot; value=&quot;FEZ&quot;/&gt;&lt;Field id=&quot;Author.A08FD3E3B58F4E81842FC68F44A9B386&quot; value=&quot;OCW&quot;/&gt;&lt;Field id=&quot;Author.8DC78BAD95DF4C7792B2965626F7CBF4&quot; value=&quot;1&quot;/&gt;&lt;Field id=&quot;Typist.0&quot; value=&quot;AE16AF606BCC498BB815ECCDE133ED02&quot;/&gt;&lt;Field id=&quot;Typist.1&quot; value=&quot;Stipdonk&quot;/&gt;&lt;Field id=&quot;Typist.2&quot; value=&quot;D.J.&quot;/&gt;&lt;Field id=&quot;Typist.3&quot; value=&quot;&quot;/&gt;&lt;Field id=&quot;Typist.4&quot; value=&quot;Daan&quot;/&gt;&lt;Field id=&quot;Typist.5&quot; value=&quot;d.stipdonk@minocw.nl&quot;/&gt;&lt;Field id=&quot;Typist.6&quot; value=&quot;&quot;/&gt;&lt;Field id=&quot;Typist.7&quot; value=&quot;&quot;/&gt;&lt;Field id=&quot;Typist.8&quot; value=&quot;&quot;/&gt;&lt;Field id=&quot;Typist.9&quot; value=&quot;o200sti&quot;/&gt;&lt;Field id=&quot;Typist.10&quot; value=&quot;True&quot;/&gt;&lt;Field id=&quot;Typist.11&quot; value=&quot;0&quot;/&gt;&lt;Field id=&quot;Typist.12&quot; value=&quot;&quot;/&gt;&lt;Field id=&quot;Typist.13&quot; value=&quot;HOFT&quot;/&gt;&lt;Field id=&quot;Typist.14&quot; value=&quot;Stipdonk&quot;/&gt;&lt;Field id=&quot;Typist.E72E562AD10E44CF8B0BB85626A7CED6&quot; value=&quot;&quot;/&gt;&lt;Field id=&quot;Typist.2A7545B21CF14EEBBD8CE2FB110ECA76&quot; value=&quot;+31 6 31 74 85 54&quot;/&gt;&lt;Field id=&quot;Typist.07A356D7877849EBA5C9C7CF16E58D5F&quot; value=&quot;&quot;/&gt;&lt;Field id=&quot;Typist.316524BDEDA04B27B02489813A15B3D2&quot; value=&quot;5350&quot;/&gt;&lt;Field id=&quot;Typist.764D5833F93D470E8E750B1DAEBD2873&quot; value=&quot;88073&quot;/&gt;&lt;Field id=&quot;Typist.978504FDCABC4ECBB9ECA7D9D1C6BAF8&quot; value=&quot;Financial Trainee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31 74 85 54&quot;/&gt;&lt;Field id=&quot;Typist.9F10345A9CBA40549518EFEBF9616FE7&quot; value=&quot;FEZ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&quot;/&gt;&lt;Field id=&quot;Template.0&quot; value=&quot;2A13AFB0B67D45B9B310EFAC5CA3B06B&quot;/&gt;&lt;Field id=&quot;Template.1&quot; value=&quot;Brief&quot; mappedto=&quot;OCW_DOCSYS_SJAB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BF3923187D844C4786206D7FC7D1045F&quot; value=&quot;UITGAAND&quot; mappedto=&quot;TYPE_ID&quot;/&gt;&lt;Field id=&quot;Template.D2BC391A04AA4E3486CB26C52BDD0C02&quot; value=&quot;&quot; mappedto=&quot;SOORT_ID&quot;/&gt;&lt;Field id=&quot;Template.3CA9E00839534E75A8648410406A1700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X&quot;/&gt;&lt;Field id=&quot;Header.850AAB5EB1CF48149D916EDEBF2E1015&quot; value=&quot;&quot;/&gt;&lt;Field id=&quot;Header.5BAC16C0EB554454B88579B745189D5E&quot; value=&quot;Eerste pagina lade 1 logopapier, volgpagina's lade 2&quot;/&gt;&lt;Field id=&quot;Header.2568178E8F644F99BD886BFB7811BDB2&quot; value=&quot;Woordmerk&quot;/&gt;&lt;Field id=&quot;Document.5&quot; value=&quot;88CEF547949442768516058D6030600A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Beantwoording kamervragen over de kamerbrief 'Uitwerking Begrotingsafspraken 2014'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FBCCF035B238483B99B04AF8BE156806&quot; description=&quot;Organisatie&quot; value=&quot;&quot;/&gt;&lt;Field id=&quot;01C0EFDFB8E349C5960EE3853945BC3A&quot; description=&quot;Aanhef&quot; value=&quot;Geen aanhef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&quot;/&gt;&lt;Field id=&quot;99A5B0924522429B97DC439E1E9676C5&quot; description=&quot;Nummer&quot; value=&quot;&quot;/&gt;&lt;Field id=&quot;E34BF78AB2AA43DF9F9B7036408A6C08&quot; description=&quot;Postcode&quot; value=&quot;&quot;/&gt;&lt;Field id=&quot;B0E5859962DE4D04B20D89FF71171594&quot; description=&quot;Plaatsnaam&quot; value=&quot;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&quot;/&gt;&lt;Field id=&quot;42EC7E8FFD554889B6ECC67C79B13780&quot; description=&quot;Plaatsnaam&quot; mappedto=&quot;OCW_NAW_WOONPLAATS&quot; value=&quot;&quot;/&gt;&lt;Field id=&quot;143C45E78FF34281B731DDBD0A5D2529&quot; description=&quot;Geslacht&quot; value=&quot;M&quot;/&gt;&lt;Field id=&quot;E2BE550C90CD4EC1A3EE5000EA00A0C9&quot; description=&quot;Aantal bijlagen&quot; value=&quot;1&quot;/&gt;&lt;Field id=&quot;66B30B843B0E45B38B23F8C9992CA435&quot; description=&quot;Datum&quot; value=&quot;4/2/2014&quot;/&gt;&lt;Field id=&quot;A746841F87014F8D85F9ED5676961DEF&quot; description=&quot;Uw referentie&quot; value=&quot;33750-VIII&quot;/&gt;&lt;Field id=&quot;8B10356EE6CF4D1F8D25B78952B294E3&quot; description=&quot;Antwoord op&quot; value=&quot;Uw brief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33750-VIII&quot;/&gt;&lt;Field id=&quot;7DB116DB6BA04BB890D4EBC211BF310F&quot; description=&quot;E-Doc brondocumentnummer&quot; value=&quot;&quot;/&gt;&lt;Field id=&quot;9656C2DC3CB34830A5810E022C657F8C&quot; description=&quot;Taal - Aanhef&quot; value=&quot;Geen aanhef&quot;/&gt;&lt;Field id=&quot;68BEA0B7C63D49FB9BD0003DFE9935DC&quot; description=&quot;Slotgroet&quot; value=&quot;Geen&quot;/&gt;&lt;Field id=&quot;2D71157921074FAAAEB61F30503877D3&quot; description=&quot;Betreft het een brief of beschikking?&quot; value=&quot;Brief&quot;/&gt;&lt;Field id=&quot;C176A2476FB44539BA9507DFBE15B0C8&quot; description=&quot;Ondertekenaar&quot; value=&quot;Minister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D944AE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B56"/>
    <w:rsid w:val="000F1FFF"/>
    <w:rsid w:val="00100203"/>
    <w:rsid w:val="00104B4D"/>
    <w:rsid w:val="00122CF9"/>
    <w:rsid w:val="00123704"/>
    <w:rsid w:val="001270C7"/>
    <w:rsid w:val="00132540"/>
    <w:rsid w:val="0013431B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D6793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964"/>
    <w:rsid w:val="00385F30"/>
    <w:rsid w:val="00387527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4F73F0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4F1C"/>
    <w:rsid w:val="005C740C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C7A7E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53239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44AE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4554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845B4"/>
    <w:rsid w:val="00F8713B"/>
    <w:rsid w:val="00F904FB"/>
    <w:rsid w:val="00F93F9E"/>
    <w:rsid w:val="00F950BC"/>
    <w:rsid w:val="00FA2CD7"/>
    <w:rsid w:val="00FA5AD5"/>
    <w:rsid w:val="00FB06ED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D944AE"/>
    <w:pPr>
      <w:spacing w:line="240" w:lineRule="auto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D944AE"/>
    <w:pPr>
      <w:spacing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103</ap:Words>
  <ap:Characters>760</ap:Characters>
  <ap:DocSecurity>0</ap:DocSecurity>
  <ap:Lines>76</ap:Lines>
  <ap:Paragraphs>39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824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2014-04-23T14:32:00.0000000Z</lastPrinted>
  <dcterms:created xsi:type="dcterms:W3CDTF">2014-04-25T11:38:00.0000000Z</dcterms:created>
  <dcterms:modified xsi:type="dcterms:W3CDTF">2014-04-25T11:38:00.0000000Z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623263</vt:lpwstr>
  </property>
  <property fmtid="{D5CDD505-2E9C-101B-9397-08002B2CF9AE}" pid="3" name="ContentTypeId">
    <vt:lpwstr>0x010100E9A83747E61F5741ACB372B810749C5F</vt:lpwstr>
  </property>
</Properties>
</file>