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CD5856">
      <w:pPr>
        <w:spacing w:line="240" w:lineRule="auto"/>
      </w:pPr>
    </w:p>
    <w:p w:rsidR="00CD5856"/>
    <w:p w:rsidR="00CD5856"/>
    <w:p w:rsidR="00CD5856">
      <w:pPr>
        <w:sectPr w:rsidSect="003C612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>
      <w:pPr>
        <w:pStyle w:val="Huisstijl-Aanhef"/>
      </w:pPr>
      <w:r>
        <w:t>Geachte voorzitter,</w:t>
      </w:r>
    </w:p>
    <w:p w:rsidR="009772F1" w:rsidP="009772F1">
      <w:r>
        <w:t>Hierbij doe ik u toekomen de nota naar aanleiding van het nader verslag inzake het wetsvoorstel houdende w</w:t>
      </w:r>
      <w:r w:rsidRPr="00191FEA">
        <w:t xml:space="preserve">ijziging van de </w:t>
      </w:r>
      <w:r w:rsidRPr="00191FEA">
        <w:t>Algemene Wet Bijzondere Ziektekosten, de Zorgverzekeringswet en de Invoerings- en aanpassingswet Zorgverzekeringswet teneinde daarin enkele verbeteringen aan te brengen, alsmede technische reparaties in diverse wetten</w:t>
      </w:r>
      <w:r>
        <w:t xml:space="preserve"> (Veegwet VWS 2013).</w:t>
      </w:r>
    </w:p>
    <w:p w:rsidRPr="000F2DDB" w:rsidR="009772F1" w:rsidP="009772F1">
      <w:pPr>
        <w:pStyle w:val="Slotzin"/>
      </w:pPr>
      <w:r>
        <w:t xml:space="preserve"> </w:t>
      </w:r>
    </w:p>
    <w:p w:rsidRPr="000F2DDB" w:rsidR="009772F1" w:rsidP="009772F1">
      <w:r w:rsidRPr="000F2DDB">
        <w:t>Hoogachtend,</w:t>
      </w:r>
    </w:p>
    <w:p w:rsidR="003C612F" w:rsidP="009772F1">
      <w:bookmarkStart w:name="bmkOndertekening" w:id="0"/>
      <w:bookmarkEnd w:id="0"/>
      <w:r w:rsidRPr="000D1B60">
        <w:t xml:space="preserve">de </w:t>
      </w:r>
      <w:r w:rsidRPr="000D1B60">
        <w:t>Minister van Volksgezondheid,</w:t>
      </w:r>
      <w:r w:rsidRPr="000D1B60">
        <w:br/>
        <w:t>Welzijn en Sport,</w:t>
      </w:r>
      <w:r w:rsidRPr="000D1B60">
        <w:br/>
      </w:r>
      <w:r w:rsidRPr="000D1B60">
        <w:br/>
      </w:r>
      <w:r w:rsidRPr="000D1B60">
        <w:br/>
      </w:r>
    </w:p>
    <w:p w:rsidRPr="000F2DDB" w:rsidR="009772F1" w:rsidP="009772F1">
      <w:r w:rsidRPr="000D1B60">
        <w:br/>
      </w:r>
      <w:r w:rsidRPr="000D1B60">
        <w:br/>
      </w:r>
      <w:r>
        <w:t>mw. drs. E.I. Schippers</w:t>
      </w:r>
    </w:p>
    <w:p w:rsidRPr="000F2DDB" w:rsidR="009772F1" w:rsidP="009772F1"/>
    <w:p w:rsidRPr="009A31BF" w:rsidR="00CD5856">
      <w:pPr>
        <w:pStyle w:val="Huisstijl-Ondertekeningvervolg"/>
        <w:rPr>
          <w:i w:val="0"/>
        </w:rPr>
      </w:pPr>
    </w:p>
    <w:p w:rsidRPr="009A31BF" w:rsidR="00CD5856">
      <w:pPr>
        <w:pStyle w:val="Huisstijl-Ondertekeningvervolg"/>
        <w:rPr>
          <w:i w:val="0"/>
        </w:rPr>
      </w:pPr>
    </w:p>
    <w:p w:rsidRPr="009A31BF" w:rsidR="00CD5856">
      <w:pPr>
        <w:pStyle w:val="Huisstijl-Ondertekeningvervolg"/>
        <w:rPr>
          <w:i w:val="0"/>
        </w:rPr>
      </w:pPr>
    </w:p>
    <w:sectPr w:rsidSect="00CD5856">
      <w:headerReference w:type="default" r:id="rId12"/>
      <w:headerReference w:type="first" r:id="rId13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3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39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>
    <w:pPr>
      <w:pStyle w:val="Header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height:630.7pt;margin-left:466.35pt;margin-top:154.8pt;mso-height-relative:margin;mso-position-horizontal-relative:page;mso-position-vertical-relative:page;mso-width-relative:margin;position:absolute;visibility:visible;width:99.2pt;z-index:251663360" strokecolor="white">
          <v:textbox inset="0,0,0,0">
            <w:txbxContent>
              <w:p w:rsidR="00CD5856">
                <w:pPr>
                  <w:pStyle w:val="Huisstijl-AfzendgegevensW1"/>
                </w:pPr>
                <w:r>
                  <w:t>Bezoekadres:</w:t>
                </w:r>
              </w:p>
              <w:p w:rsidR="00CD5856">
                <w:pPr>
                  <w:pStyle w:val="Huisstijl-Afzendgegevens"/>
                </w:pPr>
                <w:r w:rsidRPr="001B41E1">
                  <w:t>Rijnstraat 50</w:t>
                </w:r>
              </w:p>
              <w:p w:rsidR="00CD5856">
                <w:pPr>
                  <w:pStyle w:val="Huisstijl-Afzendgegevens"/>
                </w:pPr>
                <w:r w:rsidRPr="001B41E1">
                  <w:t>2515 XP</w:t>
                </w:r>
                <w:r>
                  <w:t xml:space="preserve">  </w:t>
                </w:r>
                <w:r w:rsidRPr="001B41E1">
                  <w:t>Den Haag</w:t>
                </w:r>
              </w:p>
              <w:p w:rsidR="00CD5856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>
                <w:pPr>
                  <w:pStyle w:val="Huisstijl-ReferentiegegevenskopW2"/>
                </w:pPr>
                <w:r w:rsidRPr="001B41E1">
                  <w:t>Kenmerk</w:t>
                </w:r>
              </w:p>
              <w:p w:rsidR="00987BF7" w:rsidP="00987BF7">
                <w:pPr>
                  <w:pStyle w:val="Huisstijl-Referentiegegevens"/>
                </w:pPr>
                <w:r>
                  <w:t>140757-108311-WJZ</w:t>
                </w:r>
              </w:p>
              <w:p w:rsidR="00987BF7" w:rsidRPr="00987BF7" w:rsidP="00987BF7">
                <w:pPr>
                  <w:pStyle w:val="Huisstijl-Referentiegegevens"/>
                </w:pPr>
              </w:p>
              <w:p w:rsidR="00CD5856" w:rsidRPr="002B504F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Pr="009A31BF">
                <w:pPr>
                  <w:pStyle w:val="Huisstijl-Referentiegegevens"/>
                </w:pPr>
                <w:r>
                  <w:t>1</w:t>
                </w:r>
              </w:p>
              <w:p w:rsidR="00CD5856">
                <w:pPr>
                  <w:pStyle w:val="Huisstijl-Algemenevoorwaarden"/>
                </w:pPr>
                <w:r>
                  <w:t>Correspondentie uitsluitend richten aan het retouradres met vermelding van</w:t>
                </w:r>
                <w:r>
                  <w:t xml:space="preserve"> de datum en het kenmerk van deze brief.</w:t>
                </w:r>
              </w:p>
              <w:p w:rsidR="00CD5856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9" o:spid="_x0000_s2050" type="#_x0000_t202" style="height:36pt;margin-left:79.65pt;margin-top:296.85pt;mso-height-relative:margin;mso-position-horizontal-relative:page;mso-position-vertical-relative:page;mso-width-relative:margin;position:absolute;visibility:visible;width:323.1pt;z-index:251662336" strokecolor="white">
          <v:textbox style="mso-fit-shape-to-text:t" inset="0,0,0,0">
            <w:txbxContent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  <w:tab w:val="clear" w:pos="737"/>
                    <w:tab w:val="left" w:pos="1134"/>
                  </w:tabs>
                </w:pPr>
                <w:r>
                  <w:t>Datum</w:t>
                </w:r>
                <w:r>
                  <w:tab/>
                  <w:t>4 september 2013</w:t>
                </w:r>
              </w:p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  <w:tab w:val="clear" w:pos="737"/>
                    <w:tab w:val="left" w:pos="1134"/>
                  </w:tabs>
                </w:pPr>
                <w:r>
                  <w:t>Betreft</w:t>
                </w:r>
                <w:r>
                  <w:tab/>
                  <w:t>w</w:t>
                </w:r>
                <w:r w:rsidRPr="001B41E1">
                  <w:t>etsvoorstel Veegwet VWS</w:t>
                </w:r>
                <w:r>
                  <w:t>, nota naar aanleiding van het</w:t>
                </w:r>
                <w:r>
                  <w:tab/>
                  <w:t xml:space="preserve">nader verslag </w:t>
                </w:r>
              </w:p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2051" type="#_x0000_t202" style="height:14.15pt;margin-left:79.4pt;margin-top:266.5pt;mso-height-relative:margin;mso-position-horizontal-relative:page;mso-position-vertical-relative:page;mso-width-relative:margin;position:absolute;visibility:visible;width:323.15pt;z-index:251661312" strokecolor="white">
          <v:textbox inset="0,0,0,0">
            <w:txbxContent>
              <w:p w:rsidR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2052" type="#_x0000_t202" style="height:85.05pt;margin-left:79.4pt;margin-top:153.1pt;mso-height-relative:margin;mso-position-horizontal-relative:page;mso-position-vertical-relative:page;mso-width-relative:margin;position:absolute;visibility:visible;width:263.6pt;z-index:251660288" strokecolor="white">
          <v:textbox inset="0,0,0,0">
            <w:txbxContent>
              <w:p w:rsidR="00CD5856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2053" type="#_x0000_t202" style="height:11.35pt;margin-left:79.4pt;margin-top:134.95pt;mso-height-relative:margin;mso-position-horizontal-relative:page;mso-position-vertical-relative:page;mso-width-relative:margin;position:absolute;visibility:visible;width:282.75pt;z-index:251659264" strokecolor="white">
          <o:lock v:ext="edit" aspectratio="t"/>
          <v:textbox inset="0,0,0,0">
            <w:txbxContent>
              <w:p w:rsidR="00CD5856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Text Box 25" o:spid="_x0000_s2054" type="#_x0000_t202" style="height:14.6pt;margin-left:466.35pt;margin-top:805.15pt;mso-height-relative:margin;mso-position-horizontal-relative:page;mso-position-vertical-relative:page;mso-width-relative:margin;position:absolute;visibility:visible;width:99.2pt;z-index:251658240" strokecolor="white">
          <v:textbox inset="0,0,0,0">
            <w:txbxContent>
              <w:p w:rsidR="00CD5856">
                <w:pPr>
                  <w:pStyle w:val="Huisstijl-Paginanummer"/>
                </w:pPr>
                <w:r>
                  <w:t xml:space="preserve">Pagina </w:t>
                </w:r>
                <w:r w:rsidR="007E0FC0">
                  <w:fldChar w:fldCharType="begin"/>
                </w:r>
                <w:r>
                  <w:instrText xml:space="preserve"> PAGE    \* MERGEFORMAT </w:instrText>
                </w:r>
                <w:r w:rsidR="007E0FC0">
                  <w:fldChar w:fldCharType="separate"/>
                </w:r>
                <w:r>
                  <w:rPr>
                    <w:noProof/>
                  </w:rPr>
                  <w:t>1</w:t>
                </w:r>
                <w:r w:rsidR="007E0FC0">
                  <w:rPr>
                    <w:noProof/>
                  </w:rPr>
                  <w:fldChar w:fldCharType="end"/>
                </w:r>
                <w:r>
                  <w:t xml:space="preserve"> van 1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39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height:630.7pt;margin-left:466.35pt;margin-top:152.5pt;mso-height-relative:margin;mso-position-horizontal-relative:page;mso-position-vertical-relative:page;mso-width-relative:margin;position:absolute;visibility:visible;width:99.2pt;z-index:251664384" strokecolor="white">
          <v:textbox inset="0,0,0,0">
            <w:txbxContent>
              <w:p w:rsidR="004D5736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height:16.85pt;margin-left:466.35pt;margin-top:805.15pt;mso-height-relative:margin;mso-position-horizontal-relative:page;mso-position-vertical-relative:page;mso-width-relative:margin;position:absolute;visibility:visible;width:99.2pt;z-index:251665408" strokecolor="white">
          <v:textbox inset="0,0,0,0">
            <w:txbxContent>
              <w:p w:rsidR="00CD5856">
                <w:pPr>
                  <w:pStyle w:val="Huisstijl-Paginanummer"/>
                </w:pPr>
                <w:r>
                  <w:t xml:space="preserve">Pagina </w:t>
                </w:r>
                <w:r w:rsidR="007E0FC0">
                  <w:fldChar w:fldCharType="begin"/>
                </w:r>
                <w:r>
                  <w:instrText xml:space="preserve"> PAGE    \* MERGEFORMAT </w:instrText>
                </w:r>
                <w:r w:rsidR="007E0FC0">
                  <w:fldChar w:fldCharType="separate"/>
                </w:r>
                <w:r>
                  <w:t>2</w:t>
                </w:r>
                <w:r w:rsidR="007E0FC0"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SECTIONPAGES  \* Arabic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  <w:p w:rsidR="00CD5856"/>
              <w:p w:rsidR="00CD5856">
                <w:pPr>
                  <w:pStyle w:val="Huisstijl-Paginanummer"/>
                </w:pPr>
              </w:p>
              <w:p w:rsidR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height:36pt;margin-left:79.5pt;margin-top:296.75pt;mso-height-relative:margin;mso-position-horizontal-relative:page;mso-position-vertical-relative:page;mso-width-relative:margin;position:absolute;visibility:visible;width:323.1pt;z-index:251669504" strokecolor="white">
          <v:textbox style="mso-fit-shape-to-text:t" inset="0,0,0,0">
            <w:txbxContent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7188080"/>
                    <w:dataBinding w:xpath="/dg:DocgenData[1]/dg:Date[1]" w:storeItemID="{55380FDA-E262-43F5-9CF0-3E855C5A50D2}" w:prefixMappings="xmlns:dg='http://docgen.org/date' "/>
                    <w:date w:fullDate="2013-08-07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7 augustus 2013</w:t>
                    </w:r>
                  </w:sdtContent>
                </w:sdt>
              </w:p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wetsvoorstel Veegwet VWS</w:t>
                </w:r>
              </w:p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/>
        </v:shape>
      </w:pict>
    </w:r>
    <w:r w:rsidR="00C17039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C17039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height:630.7pt;margin-left:466.35pt;margin-top:154.7pt;mso-height-relative:margin;mso-position-horizontal-relative:page;mso-position-vertical-relative:page;mso-width-relative:margin;position:absolute;visibility:visible;width:99.2pt;z-index:251670528" strokecolor="white">
          <v:textbox inset="0,0,0,0">
            <w:txbxContent>
              <w:p w:rsidR="00CD5856">
                <w:pPr>
                  <w:pStyle w:val="Huisstijl-Afzendgegevens"/>
                </w:pPr>
                <w:r w:rsidRPr="001B41E1">
                  <w:t>Rijnstraat</w:t>
                </w:r>
                <w:r w:rsidRPr="001B41E1">
                  <w:t xml:space="preserve"> 50</w:t>
                </w:r>
              </w:p>
              <w:p w:rsidR="00CD5856">
                <w:pPr>
                  <w:pStyle w:val="Huisstijl-Afzendgegevens"/>
                </w:pPr>
                <w:r w:rsidRPr="001B41E1">
                  <w:t>Den Haag</w:t>
                </w:r>
              </w:p>
              <w:p w:rsidR="00CD5856">
                <w:pPr>
                  <w:pStyle w:val="Huisstijl-Afzendgegevens"/>
                </w:pPr>
                <w:r w:rsidRPr="001B41E1">
                  <w:t>www.rijksoverheid.nl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height:85.05pt;margin-left:79.4pt;margin-top:152.95pt;mso-height-relative:margin;mso-position-horizontal-relative:page;mso-position-vertical-relative:page;mso-width-relative:margin;position:absolute;visibility:visible;width:235.3pt;z-index:251667456" strokecolor="white">
          <v:textbox inset="0,0,0,0">
            <w:txbxContent>
              <w:p w:rsidR="00CD5856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height:8.5pt;margin-left:466.35pt;margin-top:805.1pt;mso-height-relative:margin;mso-position-horizontal-relative:page;mso-position-vertical-relative:page;mso-width-relative:margin;position:absolute;visibility:visible;width:57.55pt;z-index:251671552" strokecolor="white">
          <v:textbox inset="0,0,0,0">
            <w:txbxContent>
              <w:p w:rsidR="00CD5856">
                <w:pPr>
                  <w:pStyle w:val="Huisstijl-Paginanummer"/>
                </w:pPr>
                <w:r>
                  <w:t xml:space="preserve">Pagina </w:t>
                </w:r>
                <w:r w:rsidR="007E0FC0">
                  <w:fldChar w:fldCharType="begin"/>
                </w:r>
                <w:r>
                  <w:instrText xml:space="preserve"> PAGE    \* MERGEFORMAT </w:instrText>
                </w:r>
                <w:r w:rsidR="007E0FC0">
                  <w:fldChar w:fldCharType="separate"/>
                </w:r>
                <w:r>
                  <w:t>1</w:t>
                </w:r>
                <w:r w:rsidR="007E0FC0"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SECTIONPAGES  \* Arabic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height:14.15pt;margin-left:79.4pt;margin-top:266.5pt;mso-height-relative:margin;mso-position-horizontal-relative:page;mso-position-vertical-relative:page;mso-width-relative:margin;position:absolute;visibility:visible;width:323.15pt;z-index:251668480" strokecolor="white">
          <v:textbox inset="0,0,0,0">
            <w:txbxContent>
              <w:p w:rsidR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height:11.35pt;margin-left:79.4pt;margin-top:135.05pt;mso-height-relative:margin;mso-position-horizontal-relative:page;mso-position-vertical-relative:page;mso-width-relative:margin;position:absolute;visibility:visible;width:282.75pt;z-index:251666432" strokecolor="white">
          <o:lock v:ext="edit" aspectratio="t"/>
          <v:textbox inset="0,0,0,0">
            <w:txbxContent>
              <w:p w:rsidR="00CD5856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>
      <w:start w:val="0"/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&#10;" w:salt="hIqOl99kIr/+N0hyovEq7Q==&#10;"/>
  <w:defaultTabStop w:val="170"/>
  <w:autoHyphenation/>
  <w:hyphenationZone w:val="425"/>
  <w:drawingGridHorizontalSpacing w:val="120"/>
  <w:displayHorizontalDrawingGridEvery w:val="2"/>
  <w:characterSpacingControl w:val="doNotCompress"/>
  <w:compat/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CD5856"/>
    <w:pPr>
      <w:spacing w:after="120"/>
    </w:pPr>
  </w:style>
  <w:style w:type="paragraph" w:styleId="List">
    <w:name w:val="List"/>
    <w:basedOn w:val="Textbody"/>
    <w:rsid w:val="00CD5856"/>
  </w:style>
  <w:style w:type="paragraph" w:customStyle="1" w:styleId="Caption1">
    <w:name w:val="Caption1"/>
    <w:basedOn w:val="Normal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sid w:val="00CD5856"/>
    <w:rPr>
      <w:b/>
      <w:bCs/>
      <w:sz w:val="48"/>
      <w:szCs w:val="36"/>
    </w:rPr>
  </w:style>
  <w:style w:type="paragraph" w:styleId="Subtitle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Normal"/>
    <w:rsid w:val="00CD5856"/>
    <w:pPr>
      <w:suppressLineNumbers/>
    </w:pPr>
  </w:style>
  <w:style w:type="paragraph" w:customStyle="1" w:styleId="Huisstijl-Retouradres">
    <w:name w:val="Huisstijl - Retouradres"/>
    <w:basedOn w:val="Normal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Normal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Normal"/>
    <w:rsid w:val="00CD5856"/>
  </w:style>
  <w:style w:type="paragraph" w:customStyle="1" w:styleId="Huisstijl-Datumenbetreft">
    <w:name w:val="Huisstijl - Datum en betreft"/>
    <w:basedOn w:val="Normal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Normal"/>
    <w:rsid w:val="00CD5856"/>
    <w:pPr>
      <w:spacing w:before="100" w:after="240"/>
    </w:pPr>
  </w:style>
  <w:style w:type="paragraph" w:customStyle="1" w:styleId="Huisstijl-Slotzin">
    <w:name w:val="Huisstijl - Slotzin"/>
    <w:basedOn w:val="Normal"/>
    <w:next w:val="Huisstijl-Ondertekening"/>
    <w:rsid w:val="00CD5856"/>
    <w:pPr>
      <w:spacing w:before="240"/>
    </w:pPr>
  </w:style>
  <w:style w:type="paragraph" w:customStyle="1" w:styleId="Header1">
    <w:name w:val="Header1"/>
    <w:basedOn w:val="Normal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Normal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Normal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Normal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Normal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Normal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Normal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Normal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Normal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Normal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Header">
    <w:name w:val="header"/>
    <w:basedOn w:val="Normal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DefaultParagraphFont"/>
    <w:link w:val="Header"/>
    <w:uiPriority w:val="99"/>
    <w:rsid w:val="00CD5856"/>
    <w:rPr>
      <w:rFonts w:cs="Mangal"/>
      <w:szCs w:val="21"/>
    </w:rPr>
  </w:style>
  <w:style w:type="paragraph" w:styleId="Footer">
    <w:name w:val="footer"/>
    <w:basedOn w:val="Normal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DefaultParagraphFont"/>
    <w:link w:val="Footer"/>
    <w:uiPriority w:val="99"/>
    <w:rsid w:val="00CD5856"/>
    <w:rPr>
      <w:rFonts w:cs="Mangal"/>
      <w:szCs w:val="21"/>
    </w:rPr>
  </w:style>
  <w:style w:type="paragraph" w:styleId="BalloonText">
    <w:name w:val="Balloon Text"/>
    <w:basedOn w:val="Normal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DefaultParagraphFont"/>
    <w:link w:val="BalloonTex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leGrid">
    <w:name w:val="Table Grid"/>
    <w:basedOn w:val="TableNorma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Normal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Normal"/>
    <w:qFormat/>
    <w:rsid w:val="00CD5856"/>
  </w:style>
  <w:style w:type="paragraph" w:customStyle="1" w:styleId="Huisstijl-Gegevenskop">
    <w:name w:val="Huisstijl - Gegevens kop"/>
    <w:basedOn w:val="Normal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customStyle="1" w:styleId="Slotzin">
    <w:name w:val="Slotzin"/>
    <w:basedOn w:val="Normal"/>
    <w:next w:val="Normal"/>
    <w:rsid w:val="009772F1"/>
    <w:pPr>
      <w:widowControl/>
      <w:suppressAutoHyphens w:val="0"/>
      <w:autoSpaceDN/>
      <w:spacing w:before="240" w:line="240" w:lineRule="atLeast"/>
      <w:textAlignment w:val="auto"/>
    </w:pPr>
    <w:rPr>
      <w:rFonts w:eastAsia="Times New Roman" w:cs="Times New Roman"/>
      <w:kern w:val="0"/>
      <w:szCs w:val="20"/>
      <w:lang w:eastAsia="nl-N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5.xml" Id="rId13" /><Relationship Type="http://schemas.openxmlformats.org/officeDocument/2006/relationships/footer" Target="footer1.xml" Id="rId8" /><Relationship Type="http://schemas.openxmlformats.org/officeDocument/2006/relationships/fontTable" Target="fontTable.xml" Id="rId3" /><Relationship Type="http://schemas.openxmlformats.org/officeDocument/2006/relationships/header" Target="header4.xml" Id="rId12" /><Relationship Type="http://schemas.openxmlformats.org/officeDocument/2006/relationships/header" Target="header2.xml" Id="rId7" /><Relationship Type="http://schemas.openxmlformats.org/officeDocument/2006/relationships/styles" Target="styles.xml" Id="rId16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footer" Target="footer3.xml" Id="rId11" /><Relationship Type="http://schemas.openxmlformats.org/officeDocument/2006/relationships/header" Target="header1.xml" Id="rId6" /><Relationship Type="http://schemas.openxmlformats.org/officeDocument/2006/relationships/numbering" Target="numbering.xml" Id="rId15" /><Relationship Type="http://schemas.openxmlformats.org/officeDocument/2006/relationships/header" Target="header3.xml" Id="rId10" /><Relationship Type="http://schemas.openxmlformats.org/officeDocument/2006/relationships/theme" Target="theme/theme1.xml" Id="rId14" /><Relationship Type="http://schemas.openxmlformats.org/officeDocument/2006/relationships/footer" Target="footer2.xml" Id="rId9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5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1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SCHOORELAC\Local%20Settings\Temporary%20Internet%20Files\Content.IE5\73B2QMQK\Tijdelijk_bestand_Brief_Aan_Parlement%5B1%5D.dotx" TargetMode="External" 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74</ap:Words>
  <ap:Characters>409</ap:Characters>
  <ap:DocSecurity>8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482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2013-08-28T10:26:00.0000000Z</lastPrinted>
  <dcterms:created xsi:type="dcterms:W3CDTF">2013-04-10T09:01:00.0000000Z</dcterms:created>
  <dcterms:modified xsi:type="dcterms:W3CDTF">2013-09-04T14:20:00.0000000Z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0x010100A267D3A23725F84A8A20717705B2867B</vt:lpwstr>
  </property>
</Properties>
</file>