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5A" w:rsidRDefault="00253CF7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566CBBF9" wp14:anchorId="127966E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6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1F7D" w:rsidRDefault="00581F7D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">
                <v:textbox style="layout-flow:vertical;mso-layout-flow-alt:bottom-to-top">
                  <w:txbxContent>
                    <w:p w:rsidR="00581F7D" w:rsidRDefault="00581F7D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3A095A">
        <w:tc>
          <w:tcPr>
            <w:tcW w:w="0" w:type="auto"/>
          </w:tcPr>
          <w:p w:rsidR="003A095A" w:rsidRDefault="00253CF7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2474316D" wp14:editId="1898E0A4">
                  <wp:extent cx="2343150" cy="1581150"/>
                  <wp:effectExtent l="0" t="0" r="0" b="0"/>
                  <wp:docPr id="4" name="Afbeelding 1" descr="C:\Users\jzuurmon\AppData\Roaming\B-ware\DocSys.Web\profiles\minjus\client\folders\woordmerk\RO_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zuurmon\AppData\Roaming\B-ware\DocSys.Web\profiles\minjus\client\folders\woordmerk\RO_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487F82">
              <w:fldChar w:fldCharType="begin"/>
            </w:r>
            <w:r w:rsidR="00487F82">
              <w:instrText xml:space="preserve"> DOCPROPERTY woordmerk </w:instrText>
            </w:r>
            <w:r w:rsidR="00487F82">
              <w:fldChar w:fldCharType="end"/>
            </w:r>
          </w:p>
        </w:tc>
      </w:tr>
    </w:tbl>
    <w:p w:rsidR="003A095A" w:rsidRDefault="003A095A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3A095A">
        <w:trPr>
          <w:trHeight w:val="306" w:hRule="exact"/>
        </w:trPr>
        <w:tc>
          <w:tcPr>
            <w:tcW w:w="7512" w:type="dxa"/>
            <w:gridSpan w:val="2"/>
          </w:tcPr>
          <w:p w:rsidR="003A095A" w:rsidRDefault="00487F82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253CF7">
              <w:t>&gt; Retouradres Postbus 20301 2500 EH  Den Haag</w:t>
            </w:r>
            <w:r>
              <w:fldChar w:fldCharType="end"/>
            </w:r>
          </w:p>
        </w:tc>
      </w:tr>
      <w:tr w:rsidR="003A095A">
        <w:trPr>
          <w:cantSplit/>
          <w:trHeight w:val="85" w:hRule="exact"/>
        </w:trPr>
        <w:tc>
          <w:tcPr>
            <w:tcW w:w="7512" w:type="dxa"/>
            <w:gridSpan w:val="2"/>
          </w:tcPr>
          <w:p w:rsidR="003A095A" w:rsidRDefault="003A095A">
            <w:pPr>
              <w:pStyle w:val="Huisstijl-Rubricering"/>
            </w:pPr>
          </w:p>
        </w:tc>
      </w:tr>
      <w:tr w:rsidR="003A095A">
        <w:trPr>
          <w:cantSplit/>
          <w:trHeight w:val="187" w:hRule="exact"/>
        </w:trPr>
        <w:tc>
          <w:tcPr>
            <w:tcW w:w="7512" w:type="dxa"/>
            <w:gridSpan w:val="2"/>
          </w:tcPr>
          <w:p w:rsidR="003A095A" w:rsidRDefault="00487F82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3A095A">
        <w:trPr>
          <w:cantSplit/>
          <w:trHeight w:val="2166" w:hRule="exact"/>
        </w:trPr>
        <w:tc>
          <w:tcPr>
            <w:tcW w:w="7512" w:type="dxa"/>
            <w:gridSpan w:val="2"/>
          </w:tcPr>
          <w:p w:rsidR="00FF7E29" w:rsidRDefault="00FF7E29">
            <w:pPr>
              <w:pStyle w:val="adres"/>
            </w:pPr>
            <w:r>
              <w:t>Aan de Voorzitter van Tweede Kamer</w:t>
            </w:r>
          </w:p>
          <w:p w:rsidR="00FF7E29" w:rsidRDefault="00FF7E29">
            <w:pPr>
              <w:pStyle w:val="adres"/>
            </w:pPr>
            <w:r>
              <w:t>der Staten-Generaal</w:t>
            </w:r>
          </w:p>
          <w:p w:rsidR="00FF7E29" w:rsidRDefault="00FF7E29">
            <w:pPr>
              <w:pStyle w:val="adres"/>
            </w:pPr>
            <w:r>
              <w:t>Postbus 20018</w:t>
            </w:r>
          </w:p>
          <w:p w:rsidR="00FF7E29" w:rsidRDefault="00FF7E29">
            <w:pPr>
              <w:pStyle w:val="adres"/>
            </w:pPr>
            <w:r>
              <w:t xml:space="preserve">2500 EA DEN HAAG </w:t>
            </w:r>
          </w:p>
          <w:p w:rsidR="003A095A" w:rsidRDefault="00487F82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3A095A" w:rsidRDefault="003A095A">
            <w:pPr>
              <w:pStyle w:val="kixcode"/>
            </w:pPr>
          </w:p>
        </w:tc>
      </w:tr>
      <w:tr w:rsidR="003A095A">
        <w:trPr>
          <w:trHeight w:val="465" w:hRule="exact"/>
        </w:trPr>
        <w:tc>
          <w:tcPr>
            <w:tcW w:w="7512" w:type="dxa"/>
            <w:gridSpan w:val="2"/>
          </w:tcPr>
          <w:p w:rsidR="003A095A" w:rsidRDefault="003A095A">
            <w:pPr>
              <w:pStyle w:val="broodtekst"/>
            </w:pPr>
          </w:p>
        </w:tc>
      </w:tr>
      <w:tr w:rsidR="003A095A">
        <w:trPr>
          <w:trHeight w:val="238" w:hRule="exact"/>
        </w:trPr>
        <w:tc>
          <w:tcPr>
            <w:tcW w:w="1099" w:type="dxa"/>
          </w:tcPr>
          <w:p w:rsidR="003A095A" w:rsidRDefault="00B41FC9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253CF7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3A095A" w:rsidP="00B41FC9" w:rsidRDefault="00FF7E29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1</w:t>
            </w:r>
            <w:r w:rsidR="00B41FC9">
              <w:t>9</w:t>
            </w:r>
            <w:r>
              <w:t xml:space="preserve"> juli 2013 </w:t>
            </w:r>
          </w:p>
        </w:tc>
      </w:tr>
      <w:tr w:rsidR="003A095A">
        <w:trPr>
          <w:trHeight w:val="482" w:hRule="exact"/>
        </w:trPr>
        <w:tc>
          <w:tcPr>
            <w:tcW w:w="1099" w:type="dxa"/>
          </w:tcPr>
          <w:p w:rsidR="003A095A" w:rsidRDefault="00B41FC9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="00253CF7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="003A095A" w:rsidP="00DB501C" w:rsidRDefault="00B41FC9">
            <w:pPr>
              <w:pStyle w:val="datumonderwerp"/>
            </w:pPr>
            <w:r>
              <w:fldChar w:fldCharType="begin"/>
            </w:r>
            <w:r>
              <w:instrText xml:space="preserve"> DOCPROPERTY onderwerp </w:instrText>
            </w:r>
            <w:r>
              <w:fldChar w:fldCharType="separate"/>
            </w:r>
            <w:r w:rsidR="00DB501C">
              <w:t>Wetsvoorstel flexibel cameratoezicht</w:t>
            </w:r>
            <w:r w:rsidR="00253CF7">
              <w:t xml:space="preserve"> (</w:t>
            </w:r>
            <w:r w:rsidR="00DB501C">
              <w:t>33 582</w:t>
            </w:r>
            <w:r w:rsidR="00253CF7">
              <w:t>)</w:t>
            </w:r>
            <w:r>
              <w:fldChar w:fldCharType="end"/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3A095A">
        <w:tc>
          <w:tcPr>
            <w:tcW w:w="2013" w:type="dxa"/>
          </w:tcPr>
          <w:p w:rsidR="00253CF7" w:rsidP="00253CF7" w:rsidRDefault="00253CF7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253CF7" w:rsidP="00253CF7" w:rsidRDefault="00253CF7">
            <w:pPr>
              <w:pStyle w:val="afzendgegevens"/>
            </w:pPr>
            <w:r>
              <w:t xml:space="preserve">Sector </w:t>
            </w:r>
            <w:r w:rsidR="004F0775">
              <w:t>S</w:t>
            </w:r>
            <w:r w:rsidR="00230CF2">
              <w:t>taats- en Bestuursrecht</w:t>
            </w:r>
          </w:p>
          <w:p w:rsidR="00253CF7" w:rsidP="00253CF7" w:rsidRDefault="00253CF7">
            <w:pPr>
              <w:pStyle w:val="witregel1"/>
            </w:pPr>
            <w:r>
              <w:t> </w:t>
            </w:r>
          </w:p>
          <w:p w:rsidRPr="00EA6508" w:rsidR="00253CF7" w:rsidP="00253CF7" w:rsidRDefault="00253CF7">
            <w:pPr>
              <w:pStyle w:val="afzendgegevens"/>
              <w:rPr>
                <w:lang w:val="de-DE"/>
              </w:rPr>
            </w:pPr>
            <w:r w:rsidRPr="00EA6508">
              <w:rPr>
                <w:lang w:val="de-DE"/>
              </w:rPr>
              <w:t>Turfmarkt 147</w:t>
            </w:r>
          </w:p>
          <w:p w:rsidRPr="00EA6508" w:rsidR="00253CF7" w:rsidP="00253CF7" w:rsidRDefault="00253CF7">
            <w:pPr>
              <w:pStyle w:val="afzendgegevens"/>
              <w:rPr>
                <w:lang w:val="de-DE"/>
              </w:rPr>
            </w:pPr>
            <w:r w:rsidRPr="00EA6508">
              <w:rPr>
                <w:lang w:val="de-DE"/>
              </w:rPr>
              <w:t>2511 DP  Den Haag</w:t>
            </w:r>
          </w:p>
          <w:p w:rsidRPr="00EA6508" w:rsidR="00253CF7" w:rsidP="00253CF7" w:rsidRDefault="00253CF7">
            <w:pPr>
              <w:pStyle w:val="afzendgegevens"/>
              <w:rPr>
                <w:lang w:val="de-DE"/>
              </w:rPr>
            </w:pPr>
            <w:r w:rsidRPr="00EA6508">
              <w:rPr>
                <w:lang w:val="de-DE"/>
              </w:rPr>
              <w:t>Postbus 20301</w:t>
            </w:r>
          </w:p>
          <w:p w:rsidRPr="00EA6508" w:rsidR="00253CF7" w:rsidP="00253CF7" w:rsidRDefault="00253CF7">
            <w:pPr>
              <w:pStyle w:val="afzendgegevens"/>
              <w:rPr>
                <w:lang w:val="de-DE"/>
              </w:rPr>
            </w:pPr>
            <w:r w:rsidRPr="00EA6508">
              <w:rPr>
                <w:lang w:val="de-DE"/>
              </w:rPr>
              <w:t>2500 EH  Den Haag</w:t>
            </w:r>
          </w:p>
          <w:p w:rsidRPr="00EA6508" w:rsidR="00253CF7" w:rsidP="00253CF7" w:rsidRDefault="00253CF7">
            <w:pPr>
              <w:pStyle w:val="afzendgegevens"/>
              <w:rPr>
                <w:lang w:val="de-DE"/>
              </w:rPr>
            </w:pPr>
            <w:r w:rsidRPr="00EA6508">
              <w:rPr>
                <w:lang w:val="de-DE"/>
              </w:rPr>
              <w:t>www.rijksoverheid.nl/venj</w:t>
            </w:r>
          </w:p>
          <w:p w:rsidRPr="00EA6508" w:rsidR="00253CF7" w:rsidP="00253CF7" w:rsidRDefault="00253CF7">
            <w:pPr>
              <w:pStyle w:val="witregel1"/>
              <w:rPr>
                <w:lang w:val="de-DE"/>
              </w:rPr>
            </w:pPr>
            <w:r w:rsidRPr="00EA6508">
              <w:rPr>
                <w:lang w:val="de-DE"/>
              </w:rPr>
              <w:t> </w:t>
            </w:r>
          </w:p>
          <w:p w:rsidRPr="00EA6508" w:rsidR="00253CF7" w:rsidP="00253CF7" w:rsidRDefault="00253CF7">
            <w:pPr>
              <w:pStyle w:val="witregel2"/>
              <w:rPr>
                <w:lang w:val="de-DE"/>
              </w:rPr>
            </w:pPr>
            <w:r w:rsidRPr="00EA6508">
              <w:rPr>
                <w:lang w:val="de-DE"/>
              </w:rPr>
              <w:t> </w:t>
            </w:r>
          </w:p>
          <w:p w:rsidR="00253CF7" w:rsidP="00253CF7" w:rsidRDefault="00253CF7">
            <w:pPr>
              <w:pStyle w:val="referentiekopjes"/>
            </w:pPr>
            <w:r>
              <w:t>Ons kenmerk</w:t>
            </w:r>
          </w:p>
          <w:p w:rsidR="00253CF7" w:rsidP="00253CF7" w:rsidRDefault="008E5D75">
            <w:pPr>
              <w:pStyle w:val="referentiegegevens"/>
            </w:pPr>
            <w:r>
              <w:t>249862</w:t>
            </w:r>
            <w:r>
              <w:fldChar w:fldCharType="begin"/>
            </w:r>
            <w:r>
              <w:instrText xml:space="preserve"> DOCPROPERTY onskenmerk </w:instrText>
            </w:r>
            <w:r>
              <w:fldChar w:fldCharType="end"/>
            </w:r>
          </w:p>
          <w:p w:rsidR="00253CF7" w:rsidP="00253CF7" w:rsidRDefault="00253CF7">
            <w:pPr>
              <w:pStyle w:val="witregel1"/>
            </w:pPr>
            <w:r>
              <w:t> </w:t>
            </w:r>
          </w:p>
          <w:p w:rsidR="00253CF7" w:rsidP="00253CF7" w:rsidRDefault="00253CF7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253CF7" w:rsidP="00253CF7" w:rsidRDefault="00253CF7">
            <w:pPr>
              <w:pStyle w:val="referentiegegevens"/>
            </w:pPr>
          </w:p>
          <w:bookmarkEnd w:id="4"/>
          <w:p w:rsidR="003A095A" w:rsidP="00253CF7" w:rsidRDefault="00487F82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3A095A" w:rsidRDefault="003A095A">
      <w:pPr>
        <w:pStyle w:val="broodtekst"/>
      </w:pPr>
    </w:p>
    <w:p w:rsidR="003A095A" w:rsidRDefault="003A095A">
      <w:pPr>
        <w:pStyle w:val="broodtekst"/>
        <w:sectPr w:rsidR="003A095A" w:rsidSect="00581F7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p w:rsidR="003A095A" w:rsidRDefault="00253CF7">
      <w:pPr>
        <w:pStyle w:val="broodtekst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 wp14:editId="4FD5FB60" wp14:anchorId="3BEEB657">
                <wp:simplePos x="0" y="0"/>
                <wp:positionH relativeFrom="page">
                  <wp:posOffset>5944235</wp:posOffset>
                </wp:positionH>
                <wp:positionV relativeFrom="page">
                  <wp:posOffset>10182225</wp:posOffset>
                </wp:positionV>
                <wp:extent cx="1811020" cy="228600"/>
                <wp:effectExtent l="635" t="0" r="0" b="0"/>
                <wp:wrapNone/>
                <wp:docPr id="5" name="Text Box 3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81F7D" w:rsidRDefault="00581F7D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">
                <v:textbox inset="0,0,0,0">
                  <w:txbxContent>
                    <w:p w:rsidR="00581F7D" w:rsidRDefault="00581F7D">
                      <w:pPr>
                        <w:pStyle w:val="Huisstijl-Paginanummering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DOCPROPERTY mailing-aan  </w:instrText>
                      </w:r>
                      <w:r>
                        <w:fldChar w:fldCharType="end"/>
                      </w:r>
                      <w:r>
                        <w:instrText xml:space="preserve"> = "1"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if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= "1" ""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_pagina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Pagina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PAGE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_van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van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2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>"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instrText>" ""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name="aanhef" w:id="7"/>
      <w:bookmarkEnd w:id="7"/>
      <w:r w:rsidR="00487F82">
        <w:fldChar w:fldCharType="begin"/>
      </w:r>
      <w:r w:rsidR="00487F82">
        <w:instrText xml:space="preserve"> DOCPROPERTY aanhefdoc *\MERGEFORMAT </w:instrText>
      </w:r>
      <w:r w:rsidR="00487F82">
        <w:fldChar w:fldCharType="end"/>
      </w:r>
    </w:p>
    <w:p w:rsidR="003A095A" w:rsidRDefault="004F0775">
      <w:pPr>
        <w:pStyle w:val="broodtekst"/>
      </w:pPr>
      <w:bookmarkStart w:name="cursor" w:id="8"/>
      <w:bookmarkEnd w:id="8"/>
      <w:r>
        <w:t>Hierbij bied ik u</w:t>
      </w:r>
      <w:r w:rsidRPr="009D5803" w:rsidR="00253CF7">
        <w:t xml:space="preserve">, mede namens mijn ambtgenoot van </w:t>
      </w:r>
      <w:r>
        <w:t xml:space="preserve">Binnenlandse Zaken en Koninkrijksrelaties, </w:t>
      </w:r>
      <w:r w:rsidRPr="009D5803" w:rsidR="00253CF7">
        <w:t>de nota naar aanleiding van het verslag</w:t>
      </w:r>
      <w:r w:rsidR="00253CF7">
        <w:t xml:space="preserve"> </w:t>
      </w:r>
      <w:r w:rsidRPr="009D5803" w:rsidR="00253CF7">
        <w:t>inzake het bovenvermelde voorstel aan.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3A095A">
        <w:trPr>
          <w:cantSplit/>
        </w:trPr>
        <w:tc>
          <w:tcPr>
            <w:tcW w:w="7501" w:type="dxa"/>
          </w:tcPr>
          <w:tbl>
            <w:tblPr>
              <w:tblW w:w="75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9"/>
              <w:gridCol w:w="226"/>
              <w:gridCol w:w="3099"/>
            </w:tblGrid>
            <w:tr w:rsidRPr="00253CF7" w:rsidR="00253CF7" w:rsidTr="00581F7D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253CF7" w:rsidR="00253CF7" w:rsidTr="00581F7D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581F7D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581F7D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581F7D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253CF7">
              <w:tc>
                <w:tcPr>
                  <w:tcW w:w="4209" w:type="dxa"/>
                  <w:shd w:val="clear" w:color="auto" w:fill="auto"/>
                </w:tcPr>
                <w:p w:rsidRPr="00253CF7" w:rsidR="00253CF7" w:rsidP="004F0775" w:rsidRDefault="00253CF7">
                  <w:pPr>
                    <w:pStyle w:val="broodtekst"/>
                  </w:pPr>
                  <w:r>
                    <w:t>De M</w:t>
                  </w:r>
                  <w:r w:rsidR="004F0775">
                    <w:t xml:space="preserve">inister </w:t>
                  </w:r>
                  <w:r>
                    <w:t>v</w:t>
                  </w:r>
                  <w:r w:rsidR="004F0775">
                    <w:t xml:space="preserve">an </w:t>
                  </w:r>
                  <w:r>
                    <w:t>V</w:t>
                  </w:r>
                  <w:r w:rsidR="004F0775">
                    <w:t>eiligheid en Justitie</w:t>
                  </w:r>
                  <w:r w:rsidR="00230CF2">
                    <w:t>,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253CF7" w:rsidR="00253CF7" w:rsidRDefault="00253CF7">
                  <w:pPr>
                    <w:pStyle w:val="broodtekst"/>
                  </w:pPr>
                </w:p>
              </w:tc>
            </w:tr>
            <w:tr w:rsidRPr="00253CF7" w:rsidR="00253CF7" w:rsidTr="00253CF7">
              <w:tc>
                <w:tcPr>
                  <w:tcW w:w="4209" w:type="dxa"/>
                  <w:shd w:val="clear" w:color="auto" w:fill="auto"/>
                </w:tcPr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Pr="004272FD" w:rsidR="00253CF7" w:rsidP="00253CF7" w:rsidRDefault="00253CF7">
                  <w:pPr>
                    <w:pStyle w:val="broodtekst-i"/>
                    <w:rPr>
                      <w:i w:val="0"/>
                    </w:rPr>
                  </w:pPr>
                  <w:r w:rsidRPr="004272FD">
                    <w:rPr>
                      <w:i w:val="0"/>
                    </w:rPr>
                    <w:t>I.W. Opstelten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253CF7" w:rsidR="00253CF7" w:rsidRDefault="00253CF7">
                  <w:pPr>
                    <w:pStyle w:val="broodtekst"/>
                  </w:pPr>
                </w:p>
              </w:tc>
            </w:tr>
          </w:tbl>
          <w:p w:rsidR="00253CF7" w:rsidP="00253CF7" w:rsidRDefault="00253CF7">
            <w:pPr>
              <w:pStyle w:val="in-table"/>
            </w:pPr>
          </w:p>
          <w:bookmarkEnd w:id="10"/>
          <w:p w:rsidR="003A095A" w:rsidP="00253CF7" w:rsidRDefault="00487F82">
            <w:pPr>
              <w:pStyle w:val="in-table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253CF7" w:rsidRDefault="00253CF7">
      <w:pPr>
        <w:pStyle w:val="broodtekst"/>
      </w:pPr>
    </w:p>
    <w:sectPr w:rsidR="00253CF7" w:rsidSect="00EA6508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7D" w:rsidRDefault="00581F7D">
      <w:r>
        <w:separator/>
      </w:r>
    </w:p>
    <w:p w:rsidR="00581F7D" w:rsidRDefault="00581F7D"/>
    <w:p w:rsidR="00581F7D" w:rsidRDefault="00581F7D"/>
    <w:p w:rsidR="00581F7D" w:rsidRDefault="00581F7D"/>
  </w:endnote>
  <w:endnote w:type="continuationSeparator" w:id="0">
    <w:p w:rsidR="00581F7D" w:rsidRDefault="00581F7D">
      <w:r>
        <w:continuationSeparator/>
      </w:r>
    </w:p>
    <w:p w:rsidR="00581F7D" w:rsidRDefault="00581F7D"/>
    <w:p w:rsidR="00581F7D" w:rsidRDefault="00581F7D"/>
    <w:p w:rsidR="00581F7D" w:rsidRDefault="00581F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7D" w:rsidRDefault="00581F7D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81F7D" w:rsidRDefault="00581F7D">
    <w:pPr>
      <w:pStyle w:val="Voettekst"/>
    </w:pPr>
  </w:p>
  <w:p w:rsidR="00581F7D" w:rsidRDefault="00581F7D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581F7D">
      <w:trPr>
        <w:trHeight w:hRule="exact" w:val="240"/>
      </w:trPr>
      <w:tc>
        <w:tcPr>
          <w:tcW w:w="7752" w:type="dxa"/>
        </w:tcPr>
        <w:p w:rsidR="00581F7D" w:rsidRDefault="00581F7D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581F7D" w:rsidRDefault="00581F7D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B41FC9">
            <w:fldChar w:fldCharType="begin"/>
          </w:r>
          <w:r w:rsidR="00B41FC9">
            <w:instrText xml:space="preserve"> NUMPAGES   \* MERGEFORMAT </w:instrText>
          </w:r>
          <w:r w:rsidR="00B41FC9">
            <w:fldChar w:fldCharType="separate"/>
          </w:r>
          <w:r>
            <w:t>1</w:t>
          </w:r>
          <w:r w:rsidR="00B41FC9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581F7D">
      <w:trPr>
        <w:trHeight w:hRule="exact" w:val="240"/>
      </w:trPr>
      <w:tc>
        <w:tcPr>
          <w:tcW w:w="7752" w:type="dxa"/>
        </w:tcPr>
        <w:bookmarkStart w:id="5" w:name="bmVoettekst1"/>
        <w:p w:rsidR="00581F7D" w:rsidRDefault="00581F7D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581F7D" w:rsidRDefault="00581F7D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B41FC9">
            <w:fldChar w:fldCharType="begin"/>
          </w:r>
          <w:r w:rsidR="00B41FC9">
            <w:instrText xml:space="preserve"> SECTIONPAGES   \* MERGEFORMAT </w:instrText>
          </w:r>
          <w:r w:rsidR="00B41FC9">
            <w:fldChar w:fldCharType="separate"/>
          </w:r>
          <w:r>
            <w:t>1</w:t>
          </w:r>
          <w:r w:rsidR="00B41FC9">
            <w:fldChar w:fldCharType="end"/>
          </w:r>
        </w:p>
      </w:tc>
    </w:tr>
    <w:bookmarkEnd w:id="5"/>
  </w:tbl>
  <w:p w:rsidR="00581F7D" w:rsidRDefault="00581F7D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581F7D">
      <w:trPr>
        <w:cantSplit/>
        <w:trHeight w:hRule="exact" w:val="23"/>
      </w:trPr>
      <w:tc>
        <w:tcPr>
          <w:tcW w:w="7771" w:type="dxa"/>
        </w:tcPr>
        <w:p w:rsidR="00581F7D" w:rsidRDefault="00581F7D">
          <w:pPr>
            <w:pStyle w:val="Huisstijl-Rubricering"/>
          </w:pPr>
        </w:p>
      </w:tc>
      <w:tc>
        <w:tcPr>
          <w:tcW w:w="2123" w:type="dxa"/>
        </w:tcPr>
        <w:p w:rsidR="00581F7D" w:rsidRDefault="00581F7D">
          <w:pPr>
            <w:pStyle w:val="Huisstijl-Paginanummering"/>
          </w:pPr>
        </w:p>
      </w:tc>
    </w:tr>
    <w:tr w:rsidR="00581F7D">
      <w:trPr>
        <w:cantSplit/>
        <w:trHeight w:hRule="exact" w:val="216"/>
      </w:trPr>
      <w:tc>
        <w:tcPr>
          <w:tcW w:w="7771" w:type="dxa"/>
        </w:tcPr>
        <w:p w:rsidR="00581F7D" w:rsidRDefault="00581F7D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581F7D" w:rsidRDefault="00581F7D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B24D32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581F7D" w:rsidRDefault="00581F7D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581F7D">
      <w:trPr>
        <w:cantSplit/>
        <w:trHeight w:hRule="exact" w:val="170"/>
      </w:trPr>
      <w:tc>
        <w:tcPr>
          <w:tcW w:w="7769" w:type="dxa"/>
        </w:tcPr>
        <w:p w:rsidR="00581F7D" w:rsidRDefault="00581F7D">
          <w:pPr>
            <w:pStyle w:val="Huisstijl-Rubricering"/>
          </w:pPr>
        </w:p>
      </w:tc>
      <w:tc>
        <w:tcPr>
          <w:tcW w:w="2123" w:type="dxa"/>
        </w:tcPr>
        <w:p w:rsidR="00581F7D" w:rsidRDefault="00581F7D">
          <w:pPr>
            <w:pStyle w:val="Huisstijl-Paginanummering"/>
          </w:pPr>
        </w:p>
      </w:tc>
    </w:tr>
    <w:tr w:rsidR="00581F7D">
      <w:trPr>
        <w:cantSplit/>
        <w:trHeight w:hRule="exact" w:val="289"/>
      </w:trPr>
      <w:tc>
        <w:tcPr>
          <w:tcW w:w="7769" w:type="dxa"/>
        </w:tcPr>
        <w:p w:rsidR="00581F7D" w:rsidRDefault="00581F7D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581F7D" w:rsidRDefault="00581F7D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B41FC9">
            <w:fldChar w:fldCharType="begin"/>
          </w:r>
          <w:r w:rsidR="00B41FC9">
            <w:instrText xml:space="preserve"> SECTIONPAGES   \* MERGEFORMAT </w:instrText>
          </w:r>
          <w:r w:rsidR="00B41FC9">
            <w:fldChar w:fldCharType="separate"/>
          </w:r>
          <w:r>
            <w:t>1</w:t>
          </w:r>
          <w:r w:rsidR="00B41FC9">
            <w:fldChar w:fldCharType="end"/>
          </w:r>
        </w:p>
      </w:tc>
    </w:tr>
    <w:tr w:rsidR="00581F7D">
      <w:trPr>
        <w:cantSplit/>
        <w:trHeight w:hRule="exact" w:val="23"/>
      </w:trPr>
      <w:tc>
        <w:tcPr>
          <w:tcW w:w="7769" w:type="dxa"/>
        </w:tcPr>
        <w:p w:rsidR="00581F7D" w:rsidRDefault="00581F7D">
          <w:pPr>
            <w:pStyle w:val="Huisstijl-Rubricering"/>
          </w:pPr>
        </w:p>
      </w:tc>
      <w:tc>
        <w:tcPr>
          <w:tcW w:w="2123" w:type="dxa"/>
        </w:tcPr>
        <w:p w:rsidR="00581F7D" w:rsidRDefault="00581F7D">
          <w:pPr>
            <w:pStyle w:val="Huisstijl-Paginanummering"/>
            <w:rPr>
              <w:rStyle w:val="Huisstijl-GegevenCharChar"/>
            </w:rPr>
          </w:pPr>
        </w:p>
      </w:tc>
    </w:tr>
  </w:tbl>
  <w:p w:rsidR="00581F7D" w:rsidRDefault="00581F7D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7D" w:rsidRDefault="00581F7D">
      <w:r>
        <w:separator/>
      </w:r>
    </w:p>
  </w:footnote>
  <w:footnote w:type="continuationSeparator" w:id="0">
    <w:p w:rsidR="00581F7D" w:rsidRDefault="00581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7D" w:rsidRDefault="00581F7D">
    <w:pPr>
      <w:pStyle w:val="Koptekst"/>
    </w:pPr>
  </w:p>
  <w:p w:rsidR="00581F7D" w:rsidRDefault="00581F7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7D" w:rsidRDefault="00581F7D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776A8A36" wp14:editId="4D4537DF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581F7D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581F7D" w:rsidRDefault="00581F7D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EA6508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Directie Wetgeving en Juridische Zaken</w:t>
                                </w:r>
                              </w:p>
                              <w:p w:rsidR="00581F7D" w:rsidRDefault="00581F7D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Pr="00EA6508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Sector ALTIJD INVULLEN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581F7D" w:rsidRPr="00EA6508" w:rsidRDefault="00581F7D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581F7D" w:rsidRDefault="00581F7D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EA6508">
                                  <w:rPr>
                                    <w:b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581F7D" w:rsidRDefault="00B41FC9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581F7D">
                                  <w:t>18 april 2013</w:t>
                                </w:r>
                                <w:r>
                                  <w:fldChar w:fldCharType="end"/>
                                </w:r>
                              </w:p>
                              <w:p w:rsidR="00581F7D" w:rsidRDefault="00581F7D">
                                <w:pPr>
                                  <w:pStyle w:val="witregel1"/>
                                </w:pPr>
                              </w:p>
                              <w:p w:rsidR="00581F7D" w:rsidRDefault="00581F7D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581F7D" w:rsidRDefault="00581F7D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B41FC9">
                                  <w:fldChar w:fldCharType="begin"/>
                                </w:r>
                                <w:r w:rsidR="00B41FC9">
                                  <w:instrText xml:space="preserve"> DOCPROPERTY onskenmerk </w:instrText>
                                </w:r>
                                <w:r w:rsidR="00B41FC9">
                                  <w:fldChar w:fldCharType="separate"/>
                                </w:r>
                                <w:r>
                                  <w:t>ALTIJD INVULLEN</w:t>
                                </w:r>
                                <w:r w:rsidR="00B41FC9">
                                  <w:fldChar w:fldCharType="end"/>
                                </w:r>
                              </w:p>
                            </w:tc>
                          </w:tr>
                          <w:tr w:rsidR="00581F7D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581F7D" w:rsidRDefault="00581F7D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581F7D" w:rsidRDefault="00581F7D"/>
                        <w:p w:rsidR="00581F7D" w:rsidRDefault="00581F7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8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581F7D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581F7D" w:rsidRDefault="00581F7D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EA6508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Directie Wetgeving en Juridische Zaken</w:t>
                          </w:r>
                        </w:p>
                        <w:p w:rsidR="00581F7D" w:rsidRDefault="00581F7D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Pr="00EA6508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>
                            <w:t>Sector ALTIJD INVULLEN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581F7D" w:rsidRPr="00EA6508" w:rsidRDefault="00581F7D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581F7D" w:rsidRDefault="00581F7D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EA6508">
                            <w:rPr>
                              <w:b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581F7D" w:rsidRDefault="00B41FC9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581F7D">
                            <w:t>18 april 2013</w:t>
                          </w:r>
                          <w:r>
                            <w:fldChar w:fldCharType="end"/>
                          </w:r>
                        </w:p>
                        <w:p w:rsidR="00581F7D" w:rsidRDefault="00581F7D">
                          <w:pPr>
                            <w:pStyle w:val="witregel1"/>
                          </w:pPr>
                        </w:p>
                        <w:p w:rsidR="00581F7D" w:rsidRDefault="00581F7D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Ons kenmerk</w:t>
                          </w:r>
                        </w:p>
                        <w:p w:rsidR="00581F7D" w:rsidRDefault="00581F7D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 w:rsidR="00B41FC9">
                            <w:fldChar w:fldCharType="begin"/>
                          </w:r>
                          <w:r w:rsidR="00B41FC9">
                            <w:instrText xml:space="preserve"> DOCPROPERTY onskenmerk </w:instrText>
                          </w:r>
                          <w:r w:rsidR="00B41FC9">
                            <w:fldChar w:fldCharType="separate"/>
                          </w:r>
                          <w:r>
                            <w:t>ALTIJD INVULLEN</w:t>
                          </w:r>
                          <w:r w:rsidR="00B41FC9">
                            <w:fldChar w:fldCharType="end"/>
                          </w:r>
                        </w:p>
                      </w:tc>
                    </w:tr>
                    <w:tr w:rsidR="00581F7D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581F7D" w:rsidRDefault="00581F7D">
                          <w:pPr>
                            <w:pStyle w:val="clausule"/>
                          </w:pPr>
                        </w:p>
                      </w:tc>
                    </w:tr>
                  </w:tbl>
                  <w:p w:rsidR="00581F7D" w:rsidRDefault="00581F7D"/>
                  <w:p w:rsidR="00581F7D" w:rsidRDefault="00581F7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37D4265" wp14:editId="27691B79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581F7D" w:rsidRDefault="00581F7D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581F7D" w:rsidRDefault="00581F7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9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" stroked="f" strokecolor="fuchsia">
              <v:textbox inset="0,0,0,0">
                <w:txbxContent>
                  <w:p w:rsidR="00581F7D" w:rsidRDefault="00581F7D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581F7D" w:rsidRDefault="00581F7D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81F7D">
      <w:trPr>
        <w:trHeight w:hRule="exact" w:val="136"/>
      </w:trPr>
      <w:tc>
        <w:tcPr>
          <w:tcW w:w="7520" w:type="dxa"/>
        </w:tcPr>
        <w:p w:rsidR="00581F7D" w:rsidRDefault="00581F7D">
          <w:pPr>
            <w:spacing w:line="240" w:lineRule="auto"/>
            <w:rPr>
              <w:sz w:val="12"/>
              <w:szCs w:val="12"/>
            </w:rPr>
          </w:pPr>
        </w:p>
      </w:tc>
    </w:tr>
  </w:tbl>
  <w:p w:rsidR="00581F7D" w:rsidRDefault="00581F7D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7D" w:rsidRDefault="00581F7D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2C63C483" wp14:editId="0A7694D5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02386E8C" wp14:editId="49F5A90E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" stroked="f" strokecolor="fuchsia">
              <w10:wrap anchorx="page" anchory="page"/>
              <w10:anchorlock/>
            </v:rect>
          </w:pict>
        </mc:Fallback>
      </mc:AlternateContent>
    </w:r>
    <w:r>
      <w:rPr>
        <w:color w:val="FFFFFF"/>
      </w:rPr>
      <w:fldChar w:fldCharType="begin"/>
    </w:r>
    <w:r>
      <w:rPr>
        <w:color w:val="FFFFFF"/>
      </w:rPr>
      <w:instrText xml:space="preserve"> PAGE </w:instrText>
    </w:r>
    <w:r>
      <w:rPr>
        <w:color w:val="FFFFFF"/>
      </w:rPr>
      <w:fldChar w:fldCharType="separate"/>
    </w:r>
    <w:r w:rsidR="00B24D32">
      <w:rPr>
        <w:noProof/>
        <w:color w:val="FFFFFF"/>
      </w:rPr>
      <w:t>1</w:t>
    </w:r>
    <w:r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7D" w:rsidRDefault="00581F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21505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/ Eerste Kamer der Staten-Generaal_x000d_Postbus 20018 / 20017_x000d_2500 EA  DEN HAAG"/>
    <w:docVar w:name="Carma DocSys~CanReopen" w:val="1"/>
    <w:docVar w:name="Carma DocSys~XML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ZJ-B&quot; lastuser-name=&quot;Zuurmond J.C.M. - BD/DWJZ/SSR&quot;&gt;&lt;brief template=&quot;brief.dot&quot; id=&quot;164036cr405c493ea019b2cafp7e3694&quot; version=&quot;1.0&quot; lcid=&quot;1043&quot; locale=&quot;nl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ALTIJD INVULLEN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De MvVenJ, of De SvVenJ, (voluit)&lt;/p&gt;&lt;/td&gt;&lt;td style=&quot;broodtekst&quot;&gt;&lt;/td&gt;&lt;td/&gt;&lt;/tr&gt;&lt;tr&gt;&lt;td&gt;&lt;p style=&quot;broodtekst-i&quot;&gt;I.W. Opstelten of F. Teeven&lt;/p&gt;&lt;/td&gt;&lt;td style=&quot;broodtekst&quot;&gt;&lt;/td&gt;&lt;td/&gt;&lt;/tr&gt;&lt;/tbody&gt;&lt;/table&gt;&lt;p style=&quot;in-table&quot;/&gt;&lt;/body&gt;&lt;/ondertekening_content&gt;&lt;toevoegen-model formatted-value=&quot;&quot;/&gt;&lt;chkminuut value=&quot;0&quot; formatted-value=&quot;0&quot;/&gt;&lt;minuut formatted-value=&quot;minuut.xml&quot;/&gt;&lt;ondertekenaar-item value=&quot;52&quot; formatted-value=&quot;M en S tbv HAP&quot;&gt;&lt;afzender taal=&quot;1043&quot; organisatie=&quot;176&quot; aanhef=&quot;1&quot; groetregel=&quot;2&quot; name=&quot;M en S tbv HAP&quot; country-id=&quot;NLD&quot; country-code=&quot;31&quot; naam=&quot;De MvVenJ, of De SvVenJ, (voluit)&quot; functie=&quot;I.W. Opstelten of F. Teeven&quot;/&gt;_x000d__x000a__x0009__x0009_&lt;/ondertekenaar-item&gt;&lt;tweedeondertekenaar-item/&gt;&lt;behandelddoor-item value=&quot;51&quot; formatted-value=&quot;Concipiënt&quot;&gt;&lt;afzender taal=&quot;1043&quot; organisatie=&quot;176&quot; aanhef=&quot;1&quot; groetregel=&quot;2&quot; name=&quot;Concipiënt&quot; country-id=&quot;NLD&quot; country-code=&quot;31&quot; naam=&quot;Concipiënt&quot; functie=&quot;ALTIJD INVULLEN (functie)&quot; email=&quot;-@minvenj.nl&quot; telefoon=&quot;&quot; onderdeel=&quot;Sector ALTIJD INVULLEN&quot; mobiel=&quot;+31 6 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/&gt;&lt;adres formatted-value=&quot;Aan de Voorzitter van de Tweede Kamer / Eerste Kamer der Staten-Generaal\nPostbus 20018 / 20017\n2500 EA  DEN HAAG&quot; value=&quot;11&quot;&gt;&lt;address typeid=&quot;1&quot; typename=&quot;postadres&quot; street=&quot;Postbus&quot; housenr=&quot;20018 / 20017&quot; zipcode=&quot;2500 EA&quot; city=&quot;DEN HAAG&quot; country-id=&quot;NLD&quot; country-code=&quot;31&quot; omitted-country=&quot;Nederland&quot; kix=&quot;2500EA20018X20017&quot;&gt;&lt;company display=&quot;TK / EK&quot; name=&quot;Aan de Voorzitter van de Tweede Kamer / Eerste Kamer der Staten-Generaal&quot;&gt;_x000d__x000a__x0009__x0009__x0009__x0009_&lt;/company&gt;_x000d__x000a__x0009__x0009__x0009_&lt;/address&gt;&lt;/adres&gt;&lt;kix value=&quot;&quot; formatted-value=&quot;&quot;/&gt;&lt;mailing-aan formatted-value=&quot;&quot;/&gt;&lt;minjuslint formatted-value=&quot;&quot;/&gt;&lt;chklogo value=&quot;0&quot;/&gt;&lt;documentsubtype formatted-value=&quot;Brief&quot;/&gt;&lt;documenttitel formatted-value=&quot;Brief - Voorstel van wet ... (vermelding van het opschrift) (Kamerstuknummer)&quot;/&gt;&lt;heropend value=&quot;false&quot;/&gt;&lt;vorm value=&quot;Digitaal&quot;/&gt;&lt;ZaakLocatie/&gt;&lt;zaakkenmerk/&gt;&lt;zaaktitel/&gt;&lt;fn_geaddresseerde formatted-value=&quot;Aan de Voorzitter van de Tweede Kamer / Eerste Kamer der Staten-Generaal&quot;/&gt;&lt;fn_adres formatted-value=&quot;Postbus 20018 / 20017&quot;/&gt;&lt;fn_postcode value=&quot;2500 EA&quot; formatted-value=&quot;2500 EA&quot;/&gt;&lt;fn_plaats value=&quot;DEN HAAG&quot; formatted-value=&quot;DEN HAAG&quot;/&gt;&lt;fn_land formatted-value=&quot;Nederland&quot;/&gt;&lt;drager formatted-value=&quot;Document&quot;/&gt;&lt;documentclass value=&quot;Brief&quot; formatted-value=&quot;Brief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&quot; formatted-value=&quot;&quot;&gt;&lt;phonenumber/&gt;&lt;/doorkiesnummer&gt;&lt;mobiel value=&quot;+31 6 &quot; formatted-value=&quot;+31 6 &quot;&gt;&lt;phonenumber country-code=&quot;31&quot; number=&quot;+31 6 &quot;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Concipiënt&quot;/&gt;&lt;email formatted-value=&quot;-@minvenj.nl&quot;/&gt;&lt;functie formatted-value=&quot;ALTIJD INVULLEN (functie)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ALTIJD INVULLEN&quot; formatted-value=&quot;Sector ALTIJD INVULLEN&quot;/&gt;&lt;digionderdeel value=&quot;Sector ALTIJD INVULLEN&quot; formatted-value=&quot;Sector ALTIJD INVULLEN&quot;/&gt;&lt;onderdeelvolg formatted-value=&quot;Sector ALTIJD INVULLEN&quot;/&gt;&lt;directieregel formatted-value=&quot; \n&quot;/&gt;&lt;datum value=&quot;2013-04-18T16:46:57&quot; formatted-value=&quot;18 april 2013&quot;/&gt;&lt;onskenmerk value=&quot;ALTIJD INVULLEN&quot; formatted-value=&quot;ALTIJD INVULLEN&quot; format-disabled=&quot;true&quot;/&gt;&lt;uwkenmerk formatted-value=&quot;&quot;/&gt;&lt;onderwerp formatted-value=&quot;Voorstel van wet ... (vermelding van het opschrift) (Kamerstuknummer)&quot; value=&quot;Voorstel van wet ... (vermelding van het opschrift) (Kamerstuknummer)&quot; format-disabled=&quot;true&quot;/&gt;&lt;bijlage formatted-value=&quot;&quot;/&gt;&lt;projectnaam/&gt;&lt;kopieaan/&gt;&lt;namensdeze/&gt;&lt;rubricering formatted-value=&quot;&quot;/&gt;&lt;rubriceringvolg formatted-value=&quot;&quot;/&gt;&lt;digijust value=&quot;0&quot; formatted-value=&quot;0&quot;/&gt;&lt;chkcontact value=&quot;0&quot; formatted-value=&quot;0&quot; format-disabled=&quot;true&quot;/&gt;&lt;radtelefoon value=&quot;1&quot;/&gt;&lt;chkfunctie1 value=&quot;1&quot;/&gt;&lt;chkfunctie2 value=&quot;1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0&quot; formatted-value=&quot;&amp;lt;Geen&amp;gt;&quot; output-value=&quot;&amp;lt;Geen&amp;gt;,&quot;/&gt;&lt;groetregel value=&quot;0&quot; formatted-value=&quot;&amp;lt;Geen&amp;gt;&quot; output-value=&quot;&amp;lt;Geen&amp;gt;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/&gt;&lt;docstatus value=&quot;Informeel concept&quot; formatted-value=&quot;Informeel concept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  <w:docVar w:name="clausule" w:val="Bij beantwoording de datum en ons kenmerk vermelden. Wilt u slechts één zaak in uw brief behandelen."/>
  </w:docVars>
  <w:rsids>
    <w:rsidRoot w:val="00253CF7"/>
    <w:rsid w:val="000B13EC"/>
    <w:rsid w:val="00230CF2"/>
    <w:rsid w:val="00235AFA"/>
    <w:rsid w:val="00253CF7"/>
    <w:rsid w:val="003A095A"/>
    <w:rsid w:val="004272FD"/>
    <w:rsid w:val="00487F82"/>
    <w:rsid w:val="004F0775"/>
    <w:rsid w:val="00581F7D"/>
    <w:rsid w:val="00747B1C"/>
    <w:rsid w:val="008E5D75"/>
    <w:rsid w:val="0096239A"/>
    <w:rsid w:val="00B24D32"/>
    <w:rsid w:val="00B41FC9"/>
    <w:rsid w:val="00B64926"/>
    <w:rsid w:val="00B96BFA"/>
    <w:rsid w:val="00DB501C"/>
    <w:rsid w:val="00EA6508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agesar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165</ap:Words>
  <ap:Characters>913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1076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2013-07-15T11:11:00.0000000Z</lastPrinted>
  <dcterms:created xsi:type="dcterms:W3CDTF">2013-07-19T09:26:00.0000000Z</dcterms:created>
  <dcterms:modified xsi:type="dcterms:W3CDTF">2013-07-19T09:26:00.0000000Z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/ Eerste Kamer der Staten-Generaal_x000d_Postbus 20018 / 20017_x000d_2500 EA  DEN HAAG</vt:lpwstr>
  </property>
  <property fmtid="{D5CDD505-2E9C-101B-9397-08002B2CF9AE}" pid="4" name="datum">
    <vt:lpwstr>18 april 2013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Voorstel van wet ... (vermelding van het opschrift) (Kamerstuknummer)</vt:lpwstr>
  </property>
  <property fmtid="{D5CDD505-2E9C-101B-9397-08002B2CF9AE}" pid="8" name="_onderwerp">
    <vt:lpwstr>Onderwerp</vt:lpwstr>
  </property>
  <property fmtid="{D5CDD505-2E9C-101B-9397-08002B2CF9AE}" pid="9" name="onskenmerk">
    <vt:lpwstr>ALTIJD INVULLEN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ALTIJD INVULLEN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ALTIJD INVULLEN (functie)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0x0101004228A1A318FDFA44A251A93B399D664B</vt:lpwstr>
  </property>
</Properties>
</file>