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CD5856">
      <w:pPr>
        <w:spacing w:line="240" w:lineRule="auto"/>
      </w:pPr>
    </w:p>
    <w:p w:rsidR="00CD5856"/>
    <w:p w:rsidR="00CD5856"/>
    <w:p w:rsidR="00CD5856">
      <w:pPr>
        <w:sectPr w:rsidSect="008807E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A23022">
      <w:pPr>
        <w:pStyle w:val="Huisstijl-Aanhef"/>
      </w:pPr>
    </w:p>
    <w:p w:rsidR="00CD5856">
      <w:pPr>
        <w:pStyle w:val="Huisstijl-Aanhef"/>
      </w:pPr>
      <w:r>
        <w:t>Geachte voorzitter,</w:t>
      </w:r>
    </w:p>
    <w:p w:rsidRPr="007D641A" w:rsidR="005A5225" w:rsidP="005A5225">
      <w:r w:rsidRPr="007D641A">
        <w:t>Hierbij bied ik u de nota n</w:t>
      </w:r>
      <w:r>
        <w:t>aar aanleiding van het verslag inzake</w:t>
      </w:r>
      <w:r w:rsidRPr="007D641A">
        <w:t xml:space="preserve"> </w:t>
      </w:r>
      <w:r>
        <w:t xml:space="preserve">het bovenvermeld voorstel </w:t>
      </w:r>
      <w:r>
        <w:t>alsmede een nota van wijziging aan.</w:t>
      </w:r>
    </w:p>
    <w:p w:rsidR="00CD5856"/>
    <w:p w:rsidRPr="009A31BF" w:rsidR="00CD5856">
      <w:pPr>
        <w:pStyle w:val="Huisstijl-Slotzin"/>
      </w:pPr>
      <w:r w:rsidRPr="009A31BF">
        <w:t>Hoogachtend,</w:t>
      </w:r>
    </w:p>
    <w:p w:rsidR="00050D5B" w:rsidP="00113778">
      <w:pPr>
        <w:pStyle w:val="Huisstijl-Ondertekening"/>
      </w:pPr>
      <w:r>
        <w:t>de Minister van Volksgezondheid,</w:t>
      </w:r>
      <w:r>
        <w:br/>
        <w:t>Welzijn en Sport,</w:t>
      </w:r>
      <w:r>
        <w:br/>
      </w:r>
      <w:r>
        <w:br/>
      </w:r>
      <w:r>
        <w:br/>
      </w:r>
      <w:r>
        <w:br/>
      </w:r>
      <w:r>
        <w:br/>
        <w:t>mw. drs. E.I. Schippers</w:t>
      </w:r>
    </w:p>
    <w:p w:rsidRPr="009A31BF" w:rsidR="00CD5856">
      <w:pPr>
        <w:pStyle w:val="Huisstijl-Ondertekeningvervolg"/>
        <w:rPr>
          <w:i w:val="0"/>
        </w:rPr>
      </w:pPr>
    </w:p>
    <w:p w:rsidRPr="009A31BF" w:rsidR="00CD5856">
      <w:pPr>
        <w:pStyle w:val="Huisstijl-Ondertekeningvervolg"/>
        <w:rPr>
          <w:i w:val="0"/>
        </w:rPr>
      </w:pPr>
    </w:p>
    <w:p w:rsidRPr="009A31BF" w:rsidR="00CD5856">
      <w:pPr>
        <w:pStyle w:val="Huisstijl-Ondertekeningvervolg"/>
        <w:rPr>
          <w:i w:val="0"/>
        </w:rPr>
      </w:pPr>
    </w:p>
    <w:p w:rsidRPr="009A31BF" w:rsidR="00CD5856">
      <w:pPr>
        <w:pStyle w:val="Huisstijl-Ondertekeningvervolg"/>
        <w:rPr>
          <w:i w:val="0"/>
        </w:rPr>
      </w:pPr>
    </w:p>
    <w:sectPr w:rsidSect="00CD5856">
      <w:headerReference w:type="default" r:id="rId12"/>
      <w:headerReference w:type="first" r:id="rId13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E4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>
    <w:pPr>
      <w:pStyle w:val="Header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height:630.7pt;margin-left:466.35pt;margin-top:154.8pt;mso-height-relative:margin;mso-position-horizontal-relative:page;mso-position-vertical-relative:page;mso-width-relative:margin;position:absolute;visibility:visible;width:99.2pt;z-index:251663360" strokecolor="white">
          <v:textbox inset="0,0,0,0">
            <w:txbxContent>
              <w:p w:rsidR="00CD5856">
                <w:pPr>
                  <w:pStyle w:val="Huisstijl-AfzendgegevensW1"/>
                </w:pPr>
                <w:r>
                  <w:t>Bezoekadres:</w:t>
                </w:r>
              </w:p>
              <w:p w:rsidR="00BF778C" w:rsidP="00BF778C">
                <w:pPr>
                  <w:pStyle w:val="Huisstijl-Afzendgegevens"/>
                </w:pPr>
                <w:r w:rsidRPr="00E07B08">
                  <w:t>Rijnstraat 50</w:t>
                </w:r>
              </w:p>
              <w:p w:rsidR="00BF778C" w:rsidP="00BF778C">
                <w:pPr>
                  <w:pStyle w:val="Huisstijl-Afzendgegevens"/>
                </w:pPr>
                <w:r w:rsidRPr="00E07B08">
                  <w:t>2515 XP</w:t>
                </w:r>
                <w:r>
                  <w:t xml:space="preserve">  </w:t>
                </w:r>
                <w:r w:rsidRPr="00E07B08">
                  <w:t>Den Haag</w:t>
                </w:r>
              </w:p>
              <w:p w:rsidR="00CD5856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>
                <w:pPr>
                  <w:pStyle w:val="Huisstijl-ReferentiegegevenskopW2"/>
                </w:pPr>
                <w:r w:rsidRPr="001B41E1">
                  <w:t>Kenmerk</w:t>
                </w:r>
              </w:p>
              <w:p w:rsidR="008807E1" w:rsidRPr="008807E1" w:rsidP="008807E1">
                <w:pPr>
                  <w:pStyle w:val="Huisstijl-Referentiegegevens"/>
                </w:pPr>
                <w:r>
                  <w:t>115007-103251-CZ</w:t>
                </w:r>
              </w:p>
              <w:p w:rsidR="00C66F8C">
                <w:pPr>
                  <w:pStyle w:val="Huisstijl-ReferentiegegevenskopW1"/>
                </w:pPr>
              </w:p>
              <w:p w:rsidR="00CD5856" w:rsidRPr="002B504F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Pr="009A31BF">
                <w:pPr>
                  <w:pStyle w:val="Huisstijl-Referentiegegevens"/>
                </w:pPr>
                <w:r>
                  <w:t>2</w:t>
                </w:r>
              </w:p>
              <w:p w:rsidR="00CD5856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9" o:spid="_x0000_s2050" type="#_x0000_t202" style="height:36pt;margin-left:79.65pt;margin-top:296.85pt;mso-height-relative:margin;mso-position-horizontal-relative:page;mso-position-vertical-relative:page;mso-width-relative:margin;position:absolute;visibility:visible;width:323.1pt;z-index:251662336" strokecolor="white">
          <v:textbox style="mso-fit-shape-to-text:t" inset="0,0,0,0">
            <w:txbxContent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  <w:tab w:val="clear" w:pos="737"/>
                    <w:tab w:val="left" w:pos="1134"/>
                  </w:tabs>
                </w:pPr>
                <w:r>
                  <w:t>Datum</w:t>
                </w:r>
                <w:r>
                  <w:tab/>
                  <w:t>28 juni 2013</w:t>
                </w:r>
              </w:p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  <w:tab w:val="clear" w:pos="737"/>
                    <w:tab w:val="left" w:pos="1134"/>
                  </w:tabs>
                </w:pPr>
                <w:r>
                  <w:t>Betreft</w:t>
                </w:r>
                <w:r>
                  <w:tab/>
                </w:r>
                <w:r w:rsidRPr="001B41E1">
                  <w:t>Nota naar aanleiding van</w:t>
                </w:r>
                <w:r>
                  <w:t xml:space="preserve"> het verslag inzake Wijziging van de Wet </w:t>
                </w:r>
                <w:r w:rsidRPr="00A23022">
                  <w:t>op de bijzondere medische verrichtingen in verband met de</w:t>
                </w:r>
                <w:r w:rsidRPr="00A23022">
                  <w:t xml:space="preserve"> invoering</w:t>
                </w:r>
                <w:r>
                  <w:t xml:space="preserve"> </w:t>
                </w:r>
                <w:r w:rsidRPr="00A23022">
                  <w:t>van een startmeldingsplicht voor beperkte duur voor het uitvoeren van verric</w:t>
                </w:r>
                <w:r>
                  <w:t xml:space="preserve">htingen </w:t>
                </w:r>
                <w:r w:rsidRPr="00A23022">
                  <w:t>waarvoor niet langer een vergunning op grond van deze wet is vereist</w:t>
                </w:r>
                <w:r w:rsidRPr="005A5225">
                  <w:rPr>
                    <w:i/>
                  </w:rPr>
                  <w:t xml:space="preserve"> </w:t>
                </w:r>
              </w:p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2051" type="#_x0000_t202" style="height:14.15pt;margin-left:79.4pt;margin-top:266.5pt;mso-height-relative:margin;mso-position-horizontal-relative:page;mso-position-vertical-relative:page;mso-width-relative:margin;position:absolute;visibility:visible;width:323.15pt;z-index:251661312" strokecolor="white">
          <v:textbox inset="0,0,0,0">
            <w:txbxContent>
              <w:p w:rsidR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2052" type="#_x0000_t202" style="height:85.05pt;margin-left:79.4pt;margin-top:153.1pt;mso-height-relative:margin;mso-position-horizontal-relative:page;mso-position-vertical-relative:page;mso-width-relative:margin;position:absolute;visibility:visible;width:263.6pt;z-index:251660288" strokecolor="white">
          <v:textbox inset="0,0,0,0">
            <w:txbxContent>
              <w:p w:rsidR="00CD5856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</w:t>
                </w:r>
                <w:r>
                  <w:t>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2053" type="#_x0000_t202" style="height:11.35pt;margin-left:79.4pt;margin-top:134.95pt;mso-height-relative:margin;mso-position-horizontal-relative:page;mso-position-vertical-relative:page;mso-width-relative:margin;position:absolute;visibility:visible;width:282.75pt;z-index:251659264" strokecolor="white">
          <o:lock v:ext="edit" aspectratio="t"/>
          <v:textbox inset="0,0,0,0">
            <w:txbxContent>
              <w:p w:rsidR="00CD5856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Text Box 25" o:spid="_x0000_s2054" type="#_x0000_t202" style="height:14.6pt;margin-left:466.35pt;margin-top:805.15pt;mso-height-relative:margin;mso-position-horizontal-relative:page;mso-position-vertical-relative:page;mso-width-relative:margin;position:absolute;visibility:visible;width:99.2pt;z-index:251658240" strokecolor="white">
          <v:textbox inset="0,0,0,0">
            <w:txbxContent>
              <w:p w:rsidR="00CD5856">
                <w:pPr>
                  <w:pStyle w:val="Huisstijl-Paginanummer"/>
                </w:pPr>
                <w:r>
                  <w:t xml:space="preserve">Pagina </w:t>
                </w:r>
                <w:r w:rsidR="002D25C5">
                  <w:fldChar w:fldCharType="begin"/>
                </w:r>
                <w:r>
                  <w:instrText xml:space="preserve"> PAGE    \* MERGEFORMAT </w:instrText>
                </w:r>
                <w:r w:rsidR="002D25C5">
                  <w:fldChar w:fldCharType="separate"/>
                </w:r>
                <w:r>
                  <w:rPr>
                    <w:noProof/>
                  </w:rPr>
                  <w:t>1</w:t>
                </w:r>
                <w:r w:rsidR="002D25C5">
                  <w:rPr>
                    <w:noProof/>
                  </w:rPr>
                  <w:fldChar w:fldCharType="end"/>
                </w:r>
                <w:r>
                  <w:t xml:space="preserve"> van 1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BE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height:630.7pt;margin-left:466.35pt;margin-top:152.5pt;mso-height-relative:margin;mso-position-horizontal-relative:page;mso-position-vertical-relative:page;mso-width-relative:margin;position:absolute;visibility:visible;width:99.2pt;z-index:251664384" strokecolor="white">
          <v:textbox inset="0,0,0,0">
            <w:txbxContent>
              <w:p w:rsidR="00CD5856">
                <w:pPr>
                  <w:pStyle w:val="Huisstijl-ReferentiegegevenskopW2"/>
                </w:pPr>
                <w:r w:rsidRPr="001B41E1">
                  <w:t>Kenmerk</w:t>
                </w:r>
              </w:p>
              <w:p w:rsidR="00CD5856">
                <w:pPr>
                  <w:pStyle w:val="Huisstijl-Referentiegegevens"/>
                </w:pPr>
                <w:r w:rsidRPr="001B41E1">
                  <w:t>DWJZ-31XXXX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height:16.85pt;margin-left:466.35pt;margin-top:805.15pt;mso-height-relative:margin;mso-position-horizontal-relative:page;mso-position-vertical-relative:page;mso-width-relative:margin;position:absolute;visibility:visible;width:99.2pt;z-index:251665408" strokecolor="white">
          <v:textbox inset="0,0,0,0">
            <w:txbxContent>
              <w:p w:rsidR="00CD5856">
                <w:pPr>
                  <w:pStyle w:val="Huisstijl-Paginanummer"/>
                </w:pPr>
                <w:r>
                  <w:t xml:space="preserve">Pagina </w:t>
                </w:r>
                <w:r w:rsidR="002D25C5">
                  <w:fldChar w:fldCharType="begin"/>
                </w:r>
                <w:r>
                  <w:instrText xml:space="preserve"> PAGE    \* MERGEFORMAT </w:instrText>
                </w:r>
                <w:r w:rsidR="002D25C5">
                  <w:fldChar w:fldCharType="separate"/>
                </w:r>
                <w:r>
                  <w:t>2</w:t>
                </w:r>
                <w:r w:rsidR="002D25C5"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SECTIONPAGES  \* Arabic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  <w:p w:rsidR="00CD5856"/>
              <w:p w:rsidR="00CD5856">
                <w:pPr>
                  <w:pStyle w:val="Huisstijl-Paginanummer"/>
                </w:pPr>
              </w:p>
              <w:p w:rsidR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height:36pt;margin-left:79.5pt;margin-top:296.75pt;mso-height-relative:margin;mso-position-horizontal-relative:page;mso-position-vertical-relative:page;mso-width-relative:margin;position:absolute;visibility:visible;width:323.1pt;z-index:251669504" strokecolor="white">
          <v:textbox style="mso-fit-shape-to-text:t" inset="0,0,0,0">
            <w:txbxContent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0217548"/>
                    <w:dataBinding w:xpath="/dg:DocgenData[1]/dg:Date[1]" w:storeItemID="{C2BD2627-4A2F-4249-AFCC-473AC8B2DDCE}" w:prefixMappings="xmlns:dg='http://docgen.org/date' "/>
                    <w:date w:fullDate="2012-05-02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 mei 2012</w:t>
                    </w:r>
                  </w:sdtContent>
                </w:sdt>
              </w:p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Nota naar aanleiding van</w:t>
                </w:r>
              </w:p>
              <w:p w:rsidR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/>
        </v:shape>
      </w:pict>
    </w:r>
    <w:r w:rsidR="00DB7BE4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DB7BE4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height:630.7pt;margin-left:466.35pt;margin-top:154.7pt;mso-height-relative:margin;mso-position-horizontal-relative:page;mso-position-vertical-relative:page;mso-width-relative:margin;position:absolute;visibility:visible;width:99.2pt;z-index:251670528" strokecolor="white">
          <v:textbox inset="0,0,0,0">
            <w:txbxContent>
              <w:p w:rsidR="00CD5856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>
                <w:pPr>
                  <w:pStyle w:val="Huisstijl-Afzendgegevens"/>
                </w:pPr>
                <w:r w:rsidRPr="001B41E1">
                  <w:t>Den Haag</w:t>
                </w:r>
              </w:p>
              <w:p w:rsidR="00CD5856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>
                <w:pPr>
                  <w:pStyle w:val="Huisstijl-AfzendgegevenskopW1"/>
                </w:pPr>
                <w:r>
                  <w:t>Contactpersoon</w:t>
                </w:r>
              </w:p>
              <w:p w:rsidR="00CD5856">
                <w:pPr>
                  <w:pStyle w:val="Huisstijl-Afzendgegevens"/>
                </w:pPr>
                <w:r w:rsidRPr="001B41E1">
                  <w:t>J.M. van Egmond</w:t>
                </w:r>
              </w:p>
              <w:p w:rsidR="00CD5856">
                <w:pPr>
                  <w:pStyle w:val="Huisstijl-AfzendgegevensW1"/>
                  <w:tabs>
                    <w:tab w:val="left" w:pos="-13750"/>
                    <w:tab w:val="clear" w:pos="170"/>
                  </w:tabs>
                </w:pPr>
                <w:r>
                  <w:t>T</w:t>
                </w:r>
                <w:r>
                  <w:tab/>
                </w:r>
                <w:r w:rsidRPr="001B41E1">
                  <w:t>070-3406486</w:t>
                </w:r>
              </w:p>
              <w:p w:rsidR="00CD5856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</w:r>
                <w:r w:rsidRPr="001B41E1">
                  <w:t>070-3405984</w:t>
                </w:r>
              </w:p>
              <w:p w:rsidR="00CD5856">
                <w:pPr>
                  <w:pStyle w:val="Huisstijl-Afzendgegevens"/>
                </w:pPr>
                <w:r w:rsidRPr="001B41E1">
                  <w:t>jm.v.egmond@minvws.nl</w:t>
                </w:r>
              </w:p>
              <w:p w:rsidR="00CD5856">
                <w:pPr>
                  <w:pStyle w:val="Huisstijl-ReferentiegegevenskopW2"/>
                </w:pPr>
                <w:r>
                  <w:t>Ons kenmerk</w:t>
                </w:r>
              </w:p>
              <w:p w:rsidR="00CD5856">
                <w:pPr>
                  <w:pStyle w:val="Huisstijl-Referentiegegevens"/>
                </w:pPr>
                <w:r>
                  <w:t>DWJZ-31XXXX</w:t>
                </w:r>
              </w:p>
              <w:p w:rsidR="00CD5856">
                <w:pPr>
                  <w:pStyle w:val="Huisstijl-ReferentiegegevenskopW1"/>
                </w:pPr>
                <w:r>
                  <w:t>Afschrift aan</w:t>
                </w:r>
              </w:p>
              <w:p w:rsidR="00CD5856">
                <w:pPr>
                  <w:pStyle w:val="Huisstijl-Referentiegegevens"/>
                </w:pPr>
                <w:r w:rsidRPr="001B41E1">
                  <w:t>auteur</w:t>
                </w:r>
                <w:r w:rsidRPr="001B41E1">
                  <w:br/>
                  <w:t>beleidsmedewerker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height:85.05pt;margin-left:79.4pt;margin-top:152.95pt;mso-height-relative:margin;mso-position-horizontal-relative:page;mso-position-vertical-relative:page;mso-width-relative:margin;position:absolute;visibility:visible;width:235.3pt;z-index:251667456" strokecolor="white">
          <v:textbox inset="0,0,0,0">
            <w:txbxContent>
              <w:p w:rsidR="00CD5856">
                <w:pPr>
                  <w:pStyle w:val="Huisstijl-Toezendgegevens"/>
                </w:pPr>
                <w:r w:rsidRPr="001B41E1">
                  <w:t xml:space="preserve">De </w:t>
                </w:r>
                <w:r w:rsidRPr="001B41E1">
                  <w:t>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height:8.5pt;margin-left:466.35pt;margin-top:805.1pt;mso-height-relative:margin;mso-position-horizontal-relative:page;mso-position-vertical-relative:page;mso-width-relative:margin;position:absolute;visibility:visible;width:57.55pt;z-index:251671552" strokecolor="white">
          <v:textbox inset="0,0,0,0">
            <w:txbxContent>
              <w:p w:rsidR="00CD5856">
                <w:pPr>
                  <w:pStyle w:val="Huisstijl-Paginanummer"/>
                </w:pPr>
                <w:r>
                  <w:t xml:space="preserve">Pagina </w:t>
                </w:r>
                <w:r w:rsidR="002D25C5">
                  <w:fldChar w:fldCharType="begin"/>
                </w:r>
                <w:r>
                  <w:instrText xml:space="preserve"> PAGE    \* MERGEFORMAT </w:instrText>
                </w:r>
                <w:r w:rsidR="002D25C5">
                  <w:fldChar w:fldCharType="separate"/>
                </w:r>
                <w:r>
                  <w:t>1</w:t>
                </w:r>
                <w:r w:rsidR="002D25C5"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SECTIONPAGES  \* Arabic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height:14.15pt;margin-left:79.4pt;margin-top:266.5pt;mso-height-relative:margin;mso-position-horizontal-relative:page;mso-position-vertical-relative:page;mso-width-relative:margin;position:absolute;visibility:visible;width:323.15pt;z-index:251668480" strokecolor="white">
          <v:textbox inset="0,0,0,0">
            <w:txbxContent>
              <w:p w:rsidR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height:11.35pt;margin-left:79.4pt;margin-top:135.05pt;mso-height-relative:margin;mso-position-horizontal-relative:page;mso-position-vertical-relative:page;mso-width-relative:margin;position:absolute;visibility:visible;width:282.75pt;z-index:251666432" strokecolor="white">
          <o:lock v:ext="edit" aspectratio="t"/>
          <v:textbox inset="0,0,0,0">
            <w:txbxContent>
              <w:p w:rsidR="00CD5856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>
      <w:start w:val="0"/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&#10;" w:salt="hIqOl99kIr/+N0hyovEq7Q==&#10;"/>
  <w:defaultTabStop w:val="170"/>
  <w:autoHyphenation/>
  <w:hyphenationZone w:val="425"/>
  <w:drawingGridHorizontalSpacing w:val="120"/>
  <w:displayHorizontalDrawingGridEvery w:val="2"/>
  <w:characterSpacingControl w:val="doNotCompress"/>
  <w:compat/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CD5856"/>
    <w:pPr>
      <w:spacing w:after="120"/>
    </w:pPr>
  </w:style>
  <w:style w:type="paragraph" w:styleId="List">
    <w:name w:val="List"/>
    <w:basedOn w:val="Textbody"/>
    <w:rsid w:val="00CD5856"/>
  </w:style>
  <w:style w:type="paragraph" w:customStyle="1" w:styleId="Caption1">
    <w:name w:val="Caption1"/>
    <w:basedOn w:val="Normal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sid w:val="00CD5856"/>
    <w:rPr>
      <w:b/>
      <w:bCs/>
      <w:sz w:val="48"/>
      <w:szCs w:val="36"/>
    </w:rPr>
  </w:style>
  <w:style w:type="paragraph" w:styleId="Subtitle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Normal"/>
    <w:rsid w:val="00CD5856"/>
    <w:pPr>
      <w:suppressLineNumbers/>
    </w:pPr>
  </w:style>
  <w:style w:type="paragraph" w:customStyle="1" w:styleId="Huisstijl-Retouradres">
    <w:name w:val="Huisstijl - Retouradres"/>
    <w:basedOn w:val="Normal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Normal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Normal"/>
    <w:rsid w:val="00CD5856"/>
  </w:style>
  <w:style w:type="paragraph" w:customStyle="1" w:styleId="Huisstijl-Datumenbetreft">
    <w:name w:val="Huisstijl - Datum en betreft"/>
    <w:basedOn w:val="Normal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Normal"/>
    <w:rsid w:val="00CD5856"/>
    <w:pPr>
      <w:spacing w:before="100" w:after="240"/>
    </w:pPr>
  </w:style>
  <w:style w:type="paragraph" w:customStyle="1" w:styleId="Huisstijl-Slotzin">
    <w:name w:val="Huisstijl - Slotzin"/>
    <w:basedOn w:val="Normal"/>
    <w:next w:val="Huisstijl-Ondertekening"/>
    <w:rsid w:val="00CD5856"/>
    <w:pPr>
      <w:spacing w:before="240"/>
    </w:pPr>
  </w:style>
  <w:style w:type="paragraph" w:customStyle="1" w:styleId="Header1">
    <w:name w:val="Header1"/>
    <w:basedOn w:val="Normal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Normal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Normal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Normal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Normal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Normal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Normal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Normal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Normal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Normal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Header">
    <w:name w:val="header"/>
    <w:basedOn w:val="Normal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DefaultParagraphFont"/>
    <w:link w:val="Header"/>
    <w:uiPriority w:val="99"/>
    <w:rsid w:val="00CD5856"/>
    <w:rPr>
      <w:rFonts w:cs="Mangal"/>
      <w:szCs w:val="21"/>
    </w:rPr>
  </w:style>
  <w:style w:type="paragraph" w:styleId="Footer">
    <w:name w:val="footer"/>
    <w:basedOn w:val="Normal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DefaultParagraphFont"/>
    <w:link w:val="Footer"/>
    <w:uiPriority w:val="99"/>
    <w:rsid w:val="00CD5856"/>
    <w:rPr>
      <w:rFonts w:cs="Mangal"/>
      <w:szCs w:val="21"/>
    </w:rPr>
  </w:style>
  <w:style w:type="paragraph" w:styleId="BalloonText">
    <w:name w:val="Balloon Text"/>
    <w:basedOn w:val="Normal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DefaultParagraphFont"/>
    <w:link w:val="BalloonTex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leGrid">
    <w:name w:val="Table Grid"/>
    <w:basedOn w:val="TableNorma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Normal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Normal"/>
    <w:qFormat/>
    <w:rsid w:val="00CD5856"/>
  </w:style>
  <w:style w:type="paragraph" w:customStyle="1" w:styleId="Huisstijl-Gegevenskop">
    <w:name w:val="Huisstijl - Gegevens kop"/>
    <w:basedOn w:val="Normal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5.xml" Id="rId13" /><Relationship Type="http://schemas.openxmlformats.org/officeDocument/2006/relationships/footer" Target="footer1.xml" Id="rId8" /><Relationship Type="http://schemas.openxmlformats.org/officeDocument/2006/relationships/fontTable" Target="fontTable.xml" Id="rId3" /><Relationship Type="http://schemas.openxmlformats.org/officeDocument/2006/relationships/header" Target="header4.xml" Id="rId12" /><Relationship Type="http://schemas.openxmlformats.org/officeDocument/2006/relationships/header" Target="header2.xml" Id="rId7" /><Relationship Type="http://schemas.openxmlformats.org/officeDocument/2006/relationships/styles" Target="styles.xml" Id="rId16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footer" Target="footer3.xml" Id="rId11" /><Relationship Type="http://schemas.openxmlformats.org/officeDocument/2006/relationships/header" Target="header1.xml" Id="rId6" /><Relationship Type="http://schemas.openxmlformats.org/officeDocument/2006/relationships/numbering" Target="numbering.xml" Id="rId15" /><Relationship Type="http://schemas.openxmlformats.org/officeDocument/2006/relationships/header" Target="header3.xml" Id="rId10" /><Relationship Type="http://schemas.openxmlformats.org/officeDocument/2006/relationships/theme" Target="theme/theme1.xml" Id="rId14" /><Relationship Type="http://schemas.openxmlformats.org/officeDocument/2006/relationships/footer" Target="footer2.xml" Id="rId9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5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1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EGMONDJM\Local%20Settings\Temporary%20Internet%20Files\Content.IE5\5X33127J\Tijdelijk_bestand_Brief_Aan_Parlement%5B1%5D.dotx" TargetMode="External" 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38</ap:Words>
  <ap:Characters>211</ap:Characters>
  <ap:DocSecurity>8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248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2013-05-30T14:10:00.0000000Z</lastPrinted>
  <dcterms:created xsi:type="dcterms:W3CDTF">2013-03-29T11:38:00.0000000Z</dcterms:created>
  <dcterms:modified xsi:type="dcterms:W3CDTF">2013-06-28T16:09:00.0000000Z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0x0101004C753DFAAB56304DB1CEF465ECA239EF</vt:lpwstr>
  </property>
  <property fmtid="{D5CDD505-2E9C-101B-9397-08002B2CF9AE}" pid="3" name="Gereserveerd">
    <vt:lpwstr>true</vt:lpwstr>
  </property>
  <property fmtid="{D5CDD505-2E9C-101B-9397-08002B2CF9AE}" pid="4" name="GereserveerdDoor">
    <vt:lpwstr>colt2206</vt:lpwstr>
  </property>
  <property fmtid="{D5CDD505-2E9C-101B-9397-08002B2CF9AE}" pid="5" name="Door">
    <vt:lpwstr>Collaris T.</vt:lpwstr>
  </property>
</Properties>
</file>