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95A" w:rsidRDefault="00253CF7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1B9034E8" wp14:anchorId="7EA503D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856DE" w:rsidRDefault="001856DE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1856DE" w:rsidRDefault="001856DE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2"/>
      </w:tblGrid>
      <w:tr w:rsidR="003A095A">
        <w:tc>
          <w:tcPr>
            <w:tcW w:w="0" w:type="auto"/>
          </w:tcPr>
          <w:p w:rsidR="003A095A" w:rsidRDefault="00DE6CC6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064A62CE" wp14:editId="6EBD26FD">
                  <wp:extent cx="2340869" cy="1583439"/>
                  <wp:effectExtent l="0" t="0" r="0" b="0"/>
                  <wp:docPr id="8" name="Afbeelding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9" cy="1583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487F82">
              <w:fldChar w:fldCharType="begin"/>
            </w:r>
            <w:r w:rsidR="00487F82">
              <w:instrText xml:space="preserve"> DOCPROPERTY woordmerk </w:instrText>
            </w:r>
            <w:r w:rsidR="00487F82">
              <w:fldChar w:fldCharType="end"/>
            </w:r>
          </w:p>
        </w:tc>
      </w:tr>
    </w:tbl>
    <w:p w:rsidR="003A095A" w:rsidRDefault="003A095A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3A095A">
        <w:trPr>
          <w:trHeight w:val="306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DE6CC6">
              <w:t>&gt; Retouradres Postbus 20301 2500 EH  Den Haag</w:t>
            </w:r>
            <w:r>
              <w:fldChar w:fldCharType="end"/>
            </w:r>
          </w:p>
        </w:tc>
      </w:tr>
      <w:tr w:rsidR="003A095A">
        <w:trPr>
          <w:cantSplit/>
          <w:trHeight w:val="8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Huisstijl-Rubricering"/>
            </w:pPr>
          </w:p>
        </w:tc>
      </w:tr>
      <w:tr w:rsidR="003A095A">
        <w:trPr>
          <w:cantSplit/>
          <w:trHeight w:val="187" w:hRule="exact"/>
        </w:trPr>
        <w:tc>
          <w:tcPr>
            <w:tcW w:w="7512" w:type="dxa"/>
            <w:gridSpan w:val="2"/>
          </w:tcPr>
          <w:p w:rsidR="003A095A" w:rsidRDefault="00487F82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3A095A">
        <w:trPr>
          <w:cantSplit/>
          <w:trHeight w:val="2166" w:hRule="exact"/>
        </w:trPr>
        <w:tc>
          <w:tcPr>
            <w:tcW w:w="7512" w:type="dxa"/>
            <w:gridSpan w:val="2"/>
          </w:tcPr>
          <w:p w:rsidR="001856DE" w:rsidRDefault="001856DE">
            <w:pPr>
              <w:pStyle w:val="adres"/>
            </w:pPr>
            <w:r>
              <w:t>Aan de Voorzitter van de Tweede Kamer</w:t>
            </w:r>
          </w:p>
          <w:p w:rsidR="001856DE" w:rsidRDefault="001856DE">
            <w:pPr>
              <w:pStyle w:val="adres"/>
            </w:pPr>
            <w:r>
              <w:t>der Staten-Generaal</w:t>
            </w:r>
          </w:p>
          <w:p w:rsidR="001856DE" w:rsidRDefault="001856DE">
            <w:pPr>
              <w:pStyle w:val="adres"/>
            </w:pPr>
            <w:r>
              <w:t>Postbus 20018</w:t>
            </w:r>
          </w:p>
          <w:p w:rsidR="001856DE" w:rsidRDefault="001856DE">
            <w:pPr>
              <w:pStyle w:val="adres"/>
            </w:pPr>
            <w:r>
              <w:t>2500 EA  DEN HAAG</w:t>
            </w:r>
          </w:p>
          <w:p w:rsidR="003A095A" w:rsidRDefault="00487F82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3A095A" w:rsidRDefault="003A095A">
            <w:pPr>
              <w:pStyle w:val="kixcode"/>
            </w:pPr>
          </w:p>
        </w:tc>
      </w:tr>
      <w:tr w:rsidR="003A095A">
        <w:trPr>
          <w:trHeight w:val="465" w:hRule="exact"/>
        </w:trPr>
        <w:tc>
          <w:tcPr>
            <w:tcW w:w="7512" w:type="dxa"/>
            <w:gridSpan w:val="2"/>
          </w:tcPr>
          <w:p w:rsidR="003A095A" w:rsidRDefault="003A095A">
            <w:pPr>
              <w:pStyle w:val="broodtekst"/>
            </w:pPr>
          </w:p>
        </w:tc>
      </w:tr>
      <w:tr w:rsidR="003A095A">
        <w:trPr>
          <w:trHeight w:val="238" w:hRule="exact"/>
        </w:trPr>
        <w:tc>
          <w:tcPr>
            <w:tcW w:w="1099" w:type="dxa"/>
          </w:tcPr>
          <w:p w:rsidR="003A095A" w:rsidRDefault="005F5533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DE6CC6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3A095A" w:rsidRDefault="007757EB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29</w:t>
            </w:r>
            <w:r w:rsidR="001856DE">
              <w:t xml:space="preserve"> </w:t>
            </w:r>
            <w:r w:rsidR="00DE6CC6">
              <w:t>mei 2013</w:t>
            </w:r>
          </w:p>
        </w:tc>
      </w:tr>
      <w:tr w:rsidR="003A095A" w:rsidTr="00DE6CC6">
        <w:trPr>
          <w:trHeight w:val="1814" w:hRule="exact"/>
        </w:trPr>
        <w:tc>
          <w:tcPr>
            <w:tcW w:w="1099" w:type="dxa"/>
          </w:tcPr>
          <w:p w:rsidR="003A095A" w:rsidRDefault="005F5533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DE6CC6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Pr="00DE6CC6" w:rsidR="00DE6CC6" w:rsidP="00DE6CC6" w:rsidRDefault="00B2392E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Pr="00DE6CC6" w:rsidR="00DE6CC6">
              <w:t>Goedkeuring van het op 12 mei 2011 te ’s-Gravenhage tot stand gekomen Verdrag inzake de overbrenging van gevon</w:t>
            </w:r>
            <w:r>
              <w:fldChar w:fldCharType="end"/>
            </w:r>
            <w:r w:rsidRPr="00DE6CC6" w:rsidR="00DE6CC6">
              <w:t>niste personen tussen het Koninkrijk der Nederlanden en de Republiek Peru (Trb. 2011, 109) (33 486)</w:t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3A095A">
        <w:tc>
          <w:tcPr>
            <w:tcW w:w="2013" w:type="dxa"/>
          </w:tcPr>
          <w:p w:rsidR="00DE6CC6" w:rsidP="00DE6CC6" w:rsidRDefault="00DE6CC6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DE6CC6" w:rsidP="00DE6CC6" w:rsidRDefault="00DE6CC6">
            <w:pPr>
              <w:pStyle w:val="afzendgegevens"/>
            </w:pPr>
            <w:r>
              <w:t>Sector straf- en sanctierecht</w:t>
            </w:r>
          </w:p>
          <w:p w:rsidR="00DE6CC6" w:rsidP="00DE6CC6" w:rsidRDefault="00DE6CC6">
            <w:pPr>
              <w:pStyle w:val="witregel1"/>
            </w:pPr>
            <w:r>
              <w:t> </w:t>
            </w:r>
          </w:p>
          <w:p w:rsidRPr="001856DE" w:rsidR="00DE6CC6" w:rsidP="00DE6CC6" w:rsidRDefault="00DE6CC6">
            <w:pPr>
              <w:pStyle w:val="afzendgegevens"/>
              <w:rPr>
                <w:lang w:val="de-DE"/>
              </w:rPr>
            </w:pPr>
            <w:r w:rsidRPr="001856DE">
              <w:rPr>
                <w:lang w:val="de-DE"/>
              </w:rPr>
              <w:t>Turfmarkt 147</w:t>
            </w:r>
          </w:p>
          <w:p w:rsidRPr="001856DE" w:rsidR="00DE6CC6" w:rsidP="00DE6CC6" w:rsidRDefault="00DE6CC6">
            <w:pPr>
              <w:pStyle w:val="afzendgegevens"/>
              <w:rPr>
                <w:lang w:val="de-DE"/>
              </w:rPr>
            </w:pPr>
            <w:r w:rsidRPr="001856DE">
              <w:rPr>
                <w:lang w:val="de-DE"/>
              </w:rPr>
              <w:t>2511 DP  Den Haag</w:t>
            </w:r>
          </w:p>
          <w:p w:rsidRPr="001856DE" w:rsidR="00DE6CC6" w:rsidP="00DE6CC6" w:rsidRDefault="00DE6CC6">
            <w:pPr>
              <w:pStyle w:val="afzendgegevens"/>
              <w:rPr>
                <w:lang w:val="de-DE"/>
              </w:rPr>
            </w:pPr>
            <w:r w:rsidRPr="001856DE">
              <w:rPr>
                <w:lang w:val="de-DE"/>
              </w:rPr>
              <w:t>Postbus 20301</w:t>
            </w:r>
          </w:p>
          <w:p w:rsidRPr="001856DE" w:rsidR="00DE6CC6" w:rsidP="00DE6CC6" w:rsidRDefault="00DE6CC6">
            <w:pPr>
              <w:pStyle w:val="afzendgegevens"/>
              <w:rPr>
                <w:lang w:val="de-DE"/>
              </w:rPr>
            </w:pPr>
            <w:r w:rsidRPr="001856DE">
              <w:rPr>
                <w:lang w:val="de-DE"/>
              </w:rPr>
              <w:t>2500 EH  Den Haag</w:t>
            </w:r>
          </w:p>
          <w:p w:rsidRPr="001856DE" w:rsidR="00DE6CC6" w:rsidP="00DE6CC6" w:rsidRDefault="00DE6CC6">
            <w:pPr>
              <w:pStyle w:val="afzendgegevens"/>
              <w:rPr>
                <w:lang w:val="de-DE"/>
              </w:rPr>
            </w:pPr>
            <w:r w:rsidRPr="001856DE">
              <w:rPr>
                <w:lang w:val="de-DE"/>
              </w:rPr>
              <w:t>www.rijksoverheid.nl/venj</w:t>
            </w:r>
          </w:p>
          <w:p w:rsidRPr="001856DE" w:rsidR="00DE6CC6" w:rsidP="00DE6CC6" w:rsidRDefault="00DE6CC6">
            <w:pPr>
              <w:pStyle w:val="witregel1"/>
              <w:rPr>
                <w:lang w:val="de-DE"/>
              </w:rPr>
            </w:pPr>
            <w:r w:rsidRPr="001856DE">
              <w:rPr>
                <w:lang w:val="de-DE"/>
              </w:rPr>
              <w:t> </w:t>
            </w:r>
          </w:p>
          <w:p w:rsidRPr="001856DE" w:rsidR="00DE6CC6" w:rsidP="00DE6CC6" w:rsidRDefault="00DE6CC6">
            <w:pPr>
              <w:pStyle w:val="witregel2"/>
              <w:rPr>
                <w:lang w:val="de-DE"/>
              </w:rPr>
            </w:pPr>
            <w:r w:rsidRPr="001856DE">
              <w:rPr>
                <w:lang w:val="de-DE"/>
              </w:rPr>
              <w:t> </w:t>
            </w:r>
          </w:p>
          <w:p w:rsidR="00DE6CC6" w:rsidP="00DE6CC6" w:rsidRDefault="00DE6CC6">
            <w:pPr>
              <w:pStyle w:val="referentiekopjes"/>
            </w:pPr>
            <w:r>
              <w:t>Ons kenmerk</w:t>
            </w:r>
          </w:p>
          <w:p w:rsidR="00DE6CC6" w:rsidP="00DE6CC6" w:rsidRDefault="005F5533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 w:rsidR="00DE6CC6">
              <w:t>384709</w:t>
            </w:r>
            <w:r>
              <w:fldChar w:fldCharType="end"/>
            </w:r>
          </w:p>
          <w:p w:rsidR="00DE6CC6" w:rsidP="00DE6CC6" w:rsidRDefault="00DE6CC6">
            <w:pPr>
              <w:pStyle w:val="witregel1"/>
            </w:pPr>
            <w:r>
              <w:t> </w:t>
            </w:r>
          </w:p>
          <w:p w:rsidR="00DE6CC6" w:rsidP="00DE6CC6" w:rsidRDefault="00DE6CC6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DE6CC6" w:rsidP="00DE6CC6" w:rsidRDefault="00DE6CC6">
            <w:pPr>
              <w:pStyle w:val="referentiegegevens"/>
            </w:pPr>
          </w:p>
          <w:bookmarkEnd w:id="4"/>
          <w:p w:rsidR="003A095A" w:rsidP="00DE6CC6" w:rsidRDefault="00487F82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3A095A" w:rsidRDefault="003A095A">
      <w:pPr>
        <w:pStyle w:val="broodtekst"/>
      </w:pPr>
    </w:p>
    <w:p w:rsidR="003A095A" w:rsidRDefault="003A095A">
      <w:pPr>
        <w:pStyle w:val="broodtekst"/>
        <w:sectPr w:rsidR="003A095A" w:rsidSect="009B0A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3A095A" w:rsidRDefault="00253CF7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7C3C0985" wp14:anchorId="698DB3EA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856DE" w:rsidRDefault="001856DE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1856DE" w:rsidRDefault="001856DE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487F82">
        <w:fldChar w:fldCharType="begin"/>
      </w:r>
      <w:r w:rsidR="00487F82">
        <w:instrText xml:space="preserve"> DOCPROPERTY aanhefdoc *\MERGEFORMAT </w:instrText>
      </w:r>
      <w:r w:rsidR="00487F82">
        <w:fldChar w:fldCharType="end"/>
      </w:r>
    </w:p>
    <w:p w:rsidR="003A095A" w:rsidRDefault="00253CF7">
      <w:pPr>
        <w:pStyle w:val="broodtekst"/>
      </w:pPr>
      <w:bookmarkStart w:name="cursor" w:id="8"/>
      <w:bookmarkEnd w:id="8"/>
      <w:r w:rsidRPr="009D5803">
        <w:t xml:space="preserve">Hierbij bied ik u, mede namens </w:t>
      </w:r>
      <w:r w:rsidR="007C4CC5">
        <w:t>mijn ambtgenoot de</w:t>
      </w:r>
      <w:r w:rsidRPr="009D5803">
        <w:t xml:space="preserve"> Minister van </w:t>
      </w:r>
      <w:r w:rsidR="007C4CC5">
        <w:t xml:space="preserve">Buitenlandse Zaken </w:t>
      </w:r>
      <w:r w:rsidRPr="009D5803">
        <w:t>de nota naar aanleiding van het verslag</w:t>
      </w:r>
      <w:r>
        <w:t xml:space="preserve"> </w:t>
      </w:r>
      <w:r w:rsidRPr="009D5803">
        <w:t>inzake het bovenvermelde voorstel aan.</w:t>
      </w: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3A095A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DE6CC6" w:rsidR="00DE6CC6" w:rsidTr="00DE6CC6">
              <w:tc>
                <w:tcPr>
                  <w:tcW w:w="7534" w:type="dxa"/>
                  <w:gridSpan w:val="3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  <w:bookmarkStart w:name="ondertekening" w:id="9"/>
                  <w:bookmarkStart w:name="ondertekening_bk" w:id="10"/>
                  <w:bookmarkEnd w:id="9"/>
                </w:p>
              </w:tc>
            </w:tr>
            <w:tr w:rsidRPr="00DE6CC6" w:rsidR="00DE6CC6" w:rsidTr="00DE6CC6">
              <w:tc>
                <w:tcPr>
                  <w:tcW w:w="7534" w:type="dxa"/>
                  <w:gridSpan w:val="3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</w:tr>
            <w:tr w:rsidRPr="00DE6CC6" w:rsidR="00DE6CC6" w:rsidTr="00DE6CC6">
              <w:tc>
                <w:tcPr>
                  <w:tcW w:w="7534" w:type="dxa"/>
                  <w:gridSpan w:val="3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</w:tr>
            <w:tr w:rsidRPr="00DE6CC6" w:rsidR="00DE6CC6" w:rsidTr="00DE6CC6">
              <w:tc>
                <w:tcPr>
                  <w:tcW w:w="7534" w:type="dxa"/>
                  <w:gridSpan w:val="3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</w:tr>
            <w:tr w:rsidRPr="00DE6CC6" w:rsidR="00DE6CC6" w:rsidTr="00DE6CC6">
              <w:tc>
                <w:tcPr>
                  <w:tcW w:w="7534" w:type="dxa"/>
                  <w:gridSpan w:val="3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</w:tr>
            <w:tr w:rsidRPr="00DE6CC6" w:rsidR="00DE6CC6" w:rsidTr="00DE6CC6">
              <w:tc>
                <w:tcPr>
                  <w:tcW w:w="4209" w:type="dxa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  <w:r>
                    <w:t>De Minister van Veiligheid en Justitie,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DE6CC6" w:rsidR="00DE6CC6" w:rsidP="00DE6CC6" w:rsidRDefault="00DE6CC6">
                  <w:pPr>
                    <w:pStyle w:val="in-table"/>
                  </w:pPr>
                </w:p>
              </w:tc>
            </w:tr>
            <w:tr w:rsidRPr="00DE6CC6" w:rsidR="00DE6CC6" w:rsidTr="00DE6CC6">
              <w:tc>
                <w:tcPr>
                  <w:tcW w:w="4209" w:type="dxa"/>
                  <w:shd w:val="clear" w:color="auto" w:fill="auto"/>
                </w:tcPr>
                <w:p w:rsidR="007C4CC5" w:rsidP="00DE6CC6" w:rsidRDefault="007C4CC5">
                  <w:pPr>
                    <w:pStyle w:val="broodtekst-i"/>
                    <w:rPr>
                      <w:i w:val="0"/>
                    </w:rPr>
                  </w:pPr>
                </w:p>
                <w:p w:rsidR="007C4CC5" w:rsidP="00DE6CC6" w:rsidRDefault="007C4CC5">
                  <w:pPr>
                    <w:pStyle w:val="broodtekst-i"/>
                    <w:rPr>
                      <w:i w:val="0"/>
                    </w:rPr>
                  </w:pPr>
                </w:p>
                <w:p w:rsidR="007C4CC5" w:rsidP="00DE6CC6" w:rsidRDefault="007C4CC5">
                  <w:pPr>
                    <w:pStyle w:val="broodtekst-i"/>
                    <w:rPr>
                      <w:i w:val="0"/>
                    </w:rPr>
                  </w:pPr>
                </w:p>
                <w:p w:rsidR="007C4CC5" w:rsidP="00DE6CC6" w:rsidRDefault="007C4CC5">
                  <w:pPr>
                    <w:pStyle w:val="broodtekst-i"/>
                    <w:rPr>
                      <w:i w:val="0"/>
                    </w:rPr>
                  </w:pPr>
                </w:p>
                <w:p w:rsidRPr="007C4CC5" w:rsidR="00DE6CC6" w:rsidP="00DE6CC6" w:rsidRDefault="00DE6CC6">
                  <w:pPr>
                    <w:pStyle w:val="broodtekst-i"/>
                    <w:rPr>
                      <w:i w:val="0"/>
                    </w:rPr>
                  </w:pPr>
                  <w:r w:rsidRPr="007C4CC5">
                    <w:rPr>
                      <w:i w:val="0"/>
                    </w:rPr>
                    <w:t>I.W. Opstelten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DE6CC6" w:rsidR="00DE6CC6" w:rsidP="00DE6CC6" w:rsidRDefault="00DE6CC6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DE6CC6" w:rsidR="00DE6CC6" w:rsidP="00DE6CC6" w:rsidRDefault="00DE6CC6">
                  <w:pPr>
                    <w:pStyle w:val="in-table"/>
                  </w:pPr>
                </w:p>
              </w:tc>
            </w:tr>
          </w:tbl>
          <w:p w:rsidR="00DE6CC6" w:rsidP="00DE6CC6" w:rsidRDefault="00DE6CC6">
            <w:pPr>
              <w:pStyle w:val="in-table"/>
            </w:pPr>
          </w:p>
          <w:bookmarkEnd w:id="10"/>
          <w:p w:rsidR="003A095A" w:rsidP="00DE6CC6" w:rsidRDefault="00487F82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253CF7" w:rsidRDefault="00253CF7">
      <w:pPr>
        <w:pStyle w:val="broodtekst"/>
      </w:pPr>
    </w:p>
    <w:sectPr w:rsidR="00253CF7" w:rsidSect="009B0A49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DE" w:rsidRDefault="001856DE">
      <w:r>
        <w:separator/>
      </w:r>
    </w:p>
    <w:p w:rsidR="001856DE" w:rsidRDefault="001856DE"/>
    <w:p w:rsidR="001856DE" w:rsidRDefault="001856DE"/>
    <w:p w:rsidR="001856DE" w:rsidRDefault="001856DE"/>
  </w:endnote>
  <w:endnote w:type="continuationSeparator" w:id="0">
    <w:p w:rsidR="001856DE" w:rsidRDefault="001856DE">
      <w:r>
        <w:continuationSeparator/>
      </w:r>
    </w:p>
    <w:p w:rsidR="001856DE" w:rsidRDefault="001856DE"/>
    <w:p w:rsidR="001856DE" w:rsidRDefault="001856DE"/>
    <w:p w:rsidR="001856DE" w:rsidRDefault="00185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RO VenW">
    <w:charset w:val="00"/>
    <w:family w:val="swiss"/>
    <w:pitch w:val="variable"/>
    <w:sig w:usb0="80000003" w:usb1="1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DE" w:rsidRDefault="001856D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1856DE" w:rsidRDefault="001856DE">
    <w:pPr>
      <w:pStyle w:val="Voettekst"/>
    </w:pPr>
  </w:p>
  <w:p w:rsidR="001856DE" w:rsidRDefault="001856D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856DE">
      <w:trPr>
        <w:trHeight w:hRule="exact" w:val="240"/>
      </w:trPr>
      <w:tc>
        <w:tcPr>
          <w:tcW w:w="7752" w:type="dxa"/>
        </w:tcPr>
        <w:p w:rsidR="001856DE" w:rsidRDefault="001856DE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1856DE" w:rsidRDefault="001856DE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5F5533">
            <w:fldChar w:fldCharType="begin"/>
          </w:r>
          <w:r w:rsidR="005F5533">
            <w:instrText xml:space="preserve"> NUMPAGES   \* MERGEFORMAT </w:instrText>
          </w:r>
          <w:r w:rsidR="005F5533">
            <w:fldChar w:fldCharType="separate"/>
          </w:r>
          <w:r w:rsidR="009B0A49">
            <w:t>1</w:t>
          </w:r>
          <w:r w:rsidR="005F553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856DE">
      <w:trPr>
        <w:trHeight w:hRule="exact" w:val="240"/>
      </w:trPr>
      <w:tc>
        <w:tcPr>
          <w:tcW w:w="7752" w:type="dxa"/>
        </w:tcPr>
        <w:bookmarkStart w:id="5" w:name="bmVoettekst1"/>
        <w:p w:rsidR="001856DE" w:rsidRDefault="001856DE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1856DE" w:rsidRDefault="001856DE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9B0A49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9B0A49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5F5533">
            <w:fldChar w:fldCharType="begin"/>
          </w:r>
          <w:r w:rsidR="005F5533">
            <w:instrText xml:space="preserve"> SECTIONPAGES   \* MERGEFORMAT </w:instrText>
          </w:r>
          <w:r w:rsidR="005F5533">
            <w:fldChar w:fldCharType="separate"/>
          </w:r>
          <w:r>
            <w:t>1</w:t>
          </w:r>
          <w:r w:rsidR="005F5533">
            <w:fldChar w:fldCharType="end"/>
          </w:r>
        </w:p>
      </w:tc>
    </w:tr>
    <w:bookmarkEnd w:id="5"/>
  </w:tbl>
  <w:p w:rsidR="001856DE" w:rsidRDefault="001856DE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1856DE">
      <w:trPr>
        <w:cantSplit/>
        <w:trHeight w:hRule="exact" w:val="23"/>
      </w:trPr>
      <w:tc>
        <w:tcPr>
          <w:tcW w:w="7771" w:type="dxa"/>
        </w:tcPr>
        <w:p w:rsidR="001856DE" w:rsidRDefault="001856DE">
          <w:pPr>
            <w:pStyle w:val="Huisstijl-Rubricering"/>
          </w:pPr>
        </w:p>
      </w:tc>
      <w:tc>
        <w:tcPr>
          <w:tcW w:w="2123" w:type="dxa"/>
        </w:tcPr>
        <w:p w:rsidR="001856DE" w:rsidRDefault="001856DE">
          <w:pPr>
            <w:pStyle w:val="Huisstijl-Paginanummering"/>
          </w:pPr>
        </w:p>
      </w:tc>
    </w:tr>
    <w:tr w:rsidR="001856DE">
      <w:trPr>
        <w:cantSplit/>
        <w:trHeight w:hRule="exact" w:val="216"/>
      </w:trPr>
      <w:tc>
        <w:tcPr>
          <w:tcW w:w="7771" w:type="dxa"/>
        </w:tcPr>
        <w:p w:rsidR="001856DE" w:rsidRDefault="001856DE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1856DE" w:rsidRDefault="001856DE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5F5533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1856DE" w:rsidRDefault="001856DE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1856DE">
      <w:trPr>
        <w:cantSplit/>
        <w:trHeight w:hRule="exact" w:val="170"/>
      </w:trPr>
      <w:tc>
        <w:tcPr>
          <w:tcW w:w="7769" w:type="dxa"/>
        </w:tcPr>
        <w:p w:rsidR="001856DE" w:rsidRDefault="001856DE">
          <w:pPr>
            <w:pStyle w:val="Huisstijl-Rubricering"/>
          </w:pPr>
        </w:p>
      </w:tc>
      <w:tc>
        <w:tcPr>
          <w:tcW w:w="2123" w:type="dxa"/>
        </w:tcPr>
        <w:p w:rsidR="001856DE" w:rsidRDefault="001856DE">
          <w:pPr>
            <w:pStyle w:val="Huisstijl-Paginanummering"/>
          </w:pPr>
        </w:p>
      </w:tc>
    </w:tr>
    <w:tr w:rsidR="001856DE">
      <w:trPr>
        <w:cantSplit/>
        <w:trHeight w:hRule="exact" w:val="289"/>
      </w:trPr>
      <w:tc>
        <w:tcPr>
          <w:tcW w:w="7769" w:type="dxa"/>
        </w:tcPr>
        <w:p w:rsidR="001856DE" w:rsidRDefault="001856DE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1856DE" w:rsidRDefault="001856DE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9B0A49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9B0A49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5F5533">
            <w:fldChar w:fldCharType="begin"/>
          </w:r>
          <w:r w:rsidR="005F5533">
            <w:instrText xml:space="preserve"> SECTIONPAGES   \* MERGEFORMAT </w:instrText>
          </w:r>
          <w:r w:rsidR="005F5533">
            <w:fldChar w:fldCharType="separate"/>
          </w:r>
          <w:r>
            <w:t>1</w:t>
          </w:r>
          <w:r w:rsidR="005F5533">
            <w:fldChar w:fldCharType="end"/>
          </w:r>
        </w:p>
      </w:tc>
    </w:tr>
    <w:tr w:rsidR="001856DE">
      <w:trPr>
        <w:cantSplit/>
        <w:trHeight w:hRule="exact" w:val="23"/>
      </w:trPr>
      <w:tc>
        <w:tcPr>
          <w:tcW w:w="7769" w:type="dxa"/>
        </w:tcPr>
        <w:p w:rsidR="001856DE" w:rsidRDefault="001856DE">
          <w:pPr>
            <w:pStyle w:val="Huisstijl-Rubricering"/>
          </w:pPr>
        </w:p>
      </w:tc>
      <w:tc>
        <w:tcPr>
          <w:tcW w:w="2123" w:type="dxa"/>
        </w:tcPr>
        <w:p w:rsidR="001856DE" w:rsidRDefault="001856DE">
          <w:pPr>
            <w:pStyle w:val="Huisstijl-Paginanummering"/>
            <w:rPr>
              <w:rStyle w:val="Huisstijl-GegevenCharChar"/>
            </w:rPr>
          </w:pPr>
        </w:p>
      </w:tc>
    </w:tr>
  </w:tbl>
  <w:p w:rsidR="001856DE" w:rsidRDefault="001856DE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DE" w:rsidRDefault="001856DE">
      <w:r>
        <w:separator/>
      </w:r>
    </w:p>
  </w:footnote>
  <w:footnote w:type="continuationSeparator" w:id="0">
    <w:p w:rsidR="001856DE" w:rsidRDefault="00185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DE" w:rsidRDefault="001856DE">
    <w:pPr>
      <w:pStyle w:val="Koptekst"/>
    </w:pPr>
  </w:p>
  <w:p w:rsidR="001856DE" w:rsidRDefault="001856D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DE" w:rsidRDefault="001856DE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7F93851E" wp14:editId="5966CE9A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1856DE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9B0A49" w:rsidRDefault="001856DE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1856DE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9B0A49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9B0A49" w:rsidRDefault="001856DE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1856DE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9B0A49">
                                  <w:t>Sector straf- en sanctierecht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9B0A49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1856DE" w:rsidRPr="001856DE" w:rsidRDefault="001856DE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1856DE" w:rsidRDefault="001856DE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9B0A49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1856DE" w:rsidRDefault="005F5533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9B0A49">
                                  <w:t>8 mei 2013</w:t>
                                </w:r>
                                <w:r>
                                  <w:fldChar w:fldCharType="end"/>
                                </w:r>
                              </w:p>
                              <w:p w:rsidR="001856DE" w:rsidRDefault="001856DE">
                                <w:pPr>
                                  <w:pStyle w:val="witregel1"/>
                                </w:pPr>
                              </w:p>
                              <w:p w:rsidR="009B0A49" w:rsidRDefault="001856DE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9B0A49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1856DE" w:rsidRDefault="001856DE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5F5533">
                                  <w:fldChar w:fldCharType="begin"/>
                                </w:r>
                                <w:r w:rsidR="005F5533">
                                  <w:instrText xml:space="preserve"> DOCPROPERTY onskenmerk </w:instrText>
                                </w:r>
                                <w:r w:rsidR="005F5533">
                                  <w:fldChar w:fldCharType="separate"/>
                                </w:r>
                                <w:r w:rsidR="009B0A49">
                                  <w:t>384709</w:t>
                                </w:r>
                                <w:r w:rsidR="005F5533">
                                  <w:fldChar w:fldCharType="end"/>
                                </w:r>
                              </w:p>
                            </w:tc>
                          </w:tr>
                          <w:tr w:rsidR="001856DE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1856DE" w:rsidRDefault="001856DE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1856DE" w:rsidRDefault="001856DE"/>
                        <w:p w:rsidR="001856DE" w:rsidRDefault="001856D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1856DE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9B0A49" w:rsidRDefault="001856DE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1856DE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9B0A49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9B0A49" w:rsidRDefault="001856DE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1856DE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9B0A49">
                            <w:t>Sector straf- en sanctierecht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9B0A49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1856DE" w:rsidRPr="001856DE" w:rsidRDefault="001856DE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1856DE" w:rsidRDefault="001856DE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9B0A49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1856DE" w:rsidRDefault="005F5533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9B0A49">
                            <w:t>8 mei 2013</w:t>
                          </w:r>
                          <w:r>
                            <w:fldChar w:fldCharType="end"/>
                          </w:r>
                        </w:p>
                        <w:p w:rsidR="001856DE" w:rsidRDefault="001856DE">
                          <w:pPr>
                            <w:pStyle w:val="witregel1"/>
                          </w:pPr>
                        </w:p>
                        <w:p w:rsidR="009B0A49" w:rsidRDefault="001856DE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9B0A49">
                            <w:rPr>
                              <w:b/>
                            </w:rPr>
                            <w:t>Ons kenmerk</w:t>
                          </w:r>
                        </w:p>
                        <w:p w:rsidR="001856DE" w:rsidRDefault="001856DE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5F5533">
                            <w:fldChar w:fldCharType="begin"/>
                          </w:r>
                          <w:r w:rsidR="005F5533">
                            <w:instrText xml:space="preserve"> DOCPROPERTY onskenmerk </w:instrText>
                          </w:r>
                          <w:r w:rsidR="005F5533">
                            <w:fldChar w:fldCharType="separate"/>
                          </w:r>
                          <w:r w:rsidR="009B0A49">
                            <w:t>384709</w:t>
                          </w:r>
                          <w:r w:rsidR="005F5533">
                            <w:fldChar w:fldCharType="end"/>
                          </w:r>
                        </w:p>
                      </w:tc>
                    </w:tr>
                    <w:tr w:rsidR="001856DE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1856DE" w:rsidRDefault="001856DE">
                          <w:pPr>
                            <w:pStyle w:val="clausule"/>
                          </w:pPr>
                        </w:p>
                      </w:tc>
                    </w:tr>
                  </w:tbl>
                  <w:p w:rsidR="001856DE" w:rsidRDefault="001856DE"/>
                  <w:p w:rsidR="001856DE" w:rsidRDefault="001856DE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5810C9C7" wp14:editId="1719BD59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856DE" w:rsidRDefault="001856DE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1856DE" w:rsidRDefault="001856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1856DE" w:rsidRDefault="001856DE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1856DE" w:rsidRDefault="001856DE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856DE">
      <w:trPr>
        <w:trHeight w:hRule="exact" w:val="136"/>
      </w:trPr>
      <w:tc>
        <w:tcPr>
          <w:tcW w:w="7520" w:type="dxa"/>
        </w:tcPr>
        <w:p w:rsidR="001856DE" w:rsidRDefault="001856DE">
          <w:pPr>
            <w:spacing w:line="240" w:lineRule="auto"/>
            <w:rPr>
              <w:sz w:val="12"/>
              <w:szCs w:val="12"/>
            </w:rPr>
          </w:pPr>
        </w:p>
      </w:tc>
    </w:tr>
  </w:tbl>
  <w:p w:rsidR="001856DE" w:rsidRDefault="001856DE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DE" w:rsidRDefault="001856DE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56FDE152" wp14:editId="64B9D9F5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48EB7DAB" wp14:editId="0D40F805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>
      <w:rPr>
        <w:color w:val="FFFFFF"/>
      </w:rPr>
      <w:fldChar w:fldCharType="begin"/>
    </w:r>
    <w:r>
      <w:rPr>
        <w:color w:val="FFFFFF"/>
      </w:rPr>
      <w:instrText xml:space="preserve"> PAGE </w:instrText>
    </w:r>
    <w:r>
      <w:rPr>
        <w:color w:val="FFFFFF"/>
      </w:rPr>
      <w:fldChar w:fldCharType="separate"/>
    </w:r>
    <w:r w:rsidR="005F5533">
      <w:rPr>
        <w:noProof/>
        <w:color w:val="FFFFFF"/>
      </w:rPr>
      <w:t>1</w:t>
    </w:r>
    <w:r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DE" w:rsidRDefault="001856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21505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Aan de Voorzitter van de Tweede Kamer der Staten-Generaal_x000d_Postbus 20018_x000d_2500 EA  DEN HAAG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ZJ-B&quot; lastuser-name=&quot;Zuurmond J.C.M. - BD/DWJZ/SSR&quot; existing=&quot;%5C%5Cgdiosv001%5CDigiJust_02%24%5CEZCHECK%5Cjzuurmon%5C%7B8667244C-7FDB-4560-9C2A-9E6A27604B53%7D%5CA.10_brief_vz._TK-EK.docx#Document&quot;&gt;&lt;brief template=&quot;brief.dot&quot; id=&quot;164036cr405c493ea019b2cafp7e3694&quot; version=&quot;1.0&quot; lcid=&quot;1043&quot; locale=&quot;nl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straf- en sanctie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De Minister van Veiligheid en Justitie,&lt;/p&gt;&lt;/td&gt;&lt;td style=&quot;broodtekst&quot;&gt;&lt;/td&gt;&lt;td/&gt;&lt;/tr&gt;&lt;tr&gt;&lt;td&gt;&lt;p style=&quot;broodtekst-i&quot;&gt;I.W. Opstelten&lt;/p&gt;&lt;/td&gt;&lt;td style=&quot;broodtekst&quot;&gt;&lt;/td&gt;&lt;td/&gt;&lt;/tr&gt;&lt;/tbody&gt;&lt;/table&gt;&lt;p style=&quot;in-table&quot;/&gt;&lt;/body&gt;&lt;/ondertekening_content&gt;&lt;toevoegen-model formatted-value=&quot;&quot;/&gt;&lt;chkminuut value=&quot;0&quot; formatted-value=&quot;0&quot;/&gt;&lt;minuut formatted-value=&quot;minuut.xml&quot;/&gt;&lt;ondertekenaar-item value=&quot;2&quot; formatted-value=&quot;Minister&quot;&gt;&lt;afzender taal=&quot;1043&quot; organisatie=&quot;32&quot; aanhef=&quot;1&quot; groetregel=&quot;2&quot; name=&quot;Minister&quot; country-id=&quot;NLD&quot; country-code=&quot;31&quot; naam=&quot;De Minister van Veiligheid en Justitie,&quot; functie=&quot;I.W. Opstelten&quot;/&gt;_x000d__x000a__x0009__x0009_&lt;/ondertekenaar-item&gt;&lt;tweedeondertekenaar-item/&gt;&lt;behandelddoor-item value=&quot;8&quot; formatted-value=&quot;Marjorie&quot;&gt;&lt;afzender taal=&quot;1043&quot; organisatie=&quot;176&quot; aanhef=&quot;1&quot; groetregel=&quot;2&quot; name=&quot;Marjorie&quot; country-id=&quot;NLD&quot; country-code=&quot;31&quot; naam=&quot;Mr. M.A.C.L.M. Bonn&quot; functie=&quot;Raadadviseur&quot; email=&quot;m.bonn@minvenj.nl&quot; telefoon=&quot;+316 5287 7468&quot; gender=&quot;F&quot; onderdeel=&quot;Sector straf- en sanctierecht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/&gt;&lt;adres formatted-value=&quot;Aan de Voorzitter van de Tweede Kamer der Staten-Generaal\nPostbus 20018\n2500 EA  DEN HAAG&quot; value=&quot;9&quot;&gt;&lt;address typeid=&quot;1&quot; typename=&quot;postadres&quot; street=&quot;Postbus&quot; housenr=&quot;20018&quot; zipcode=&quot;2500 EA&quot; city=&quot;DEN HAAG&quot; country-id=&quot;NLD&quot; country-code=&quot;31&quot; omitted-country=&quot;Nederland&quot; kix=&quot;2500EA20018&quot;&gt;&lt;company display=&quot;TK&quot; name=&quot;Aan de Voorzitter van de Tweede Kamer der Staten-Generaal&quot;&gt;_x000d__x000a__x0009__x0009__x0009__x0009_&lt;/company&gt;_x000d__x000a__x0009__x0009__x0009_&lt;/address&gt;&lt;/adres&gt;&lt;kix value=&quot;&quot; formatted-value=&quot;&quot;/&gt;&lt;mailing-aan formatted-value=&quot;&quot;/&gt;&lt;minjuslint formatted-value=&quot;&quot;/&gt;&lt;chklogo value=&quot;0&quot;/&gt;&lt;documentsubtype formatted-value=&quot;Brief&quot;/&gt;&lt;documenttitel formatted-value=&quot;Brief - Goedkeuring van het op 12 mei 2011 te ’s-Gravenhage tot stand gekomen Verdrag inzake de overbrenging van gevon&quot;/&gt;&lt;heropend value=&quot;false&quot;/&gt;&lt;vorm value=&quot;Digitaal&quot;/&gt;&lt;ZaakLocatie/&gt;&lt;zaakkenmerk/&gt;&lt;zaaktitel/&gt;&lt;fn_geaddresseerde formatted-value=&quot;Aan de Voorzitter van de Tweede Kamer der Staten-Generaal&quot;/&gt;&lt;fn_adres formatted-value=&quot;Postbus 20018&quot;/&gt;&lt;fn_postcode value=&quot;2500 EA&quot; formatted-value=&quot;2500 EA&quot;/&gt;&lt;fn_plaats value=&quot;DEN HAAG&quot; formatted-value=&quot;DEN HAAG&quot;/&gt;&lt;fn_land formatted-value=&quot;Nederland&quot;/&gt;&lt;drager formatted-value=&quot;Document&quot;/&gt;&lt;documentclass value=&quot;Brief&quot; formatted-value=&quot;Brief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+316 5287 7468&quot; formatted-value=&quot;06 52 87 74 68&quot;&gt;&lt;phonenumber country-code=&quot;31&quot; number=&quot;+316 5287 7468&quot;/&gt;&lt;/doorkiesnummer&gt;&lt;mobiel value=&quot;&quot; formatted-value=&quot;&quot;&gt;&lt;phonenumber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Mr. M.A.C.L.M. Bonn&quot;/&gt;&lt;email formatted-value=&quot;m.bonn@minvenj.nl&quot;/&gt;&lt;functie formatted-value=&quot;Raadadviseur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straf- en sanctierecht&quot; formatted-value=&quot;Sector straf- en sanctierecht&quot;/&gt;&lt;digionderdeel value=&quot;Sector straf- en sanctierecht&quot; formatted-value=&quot;Sector straf- en sanctierecht&quot;/&gt;&lt;onderdeelvolg formatted-value=&quot;Sector straf- en sanctierecht&quot;/&gt;&lt;directieregel formatted-value=&quot; \n&quot;/&gt;&lt;datum value=&quot;2013-05-08T00:00:00&quot; formatted-value=&quot;8 mei 2013&quot;/&gt;&lt;onskenmerk value=&quot;384709&quot; formatted-value=&quot;384709&quot; format-disabled=&quot;true&quot;/&gt;&lt;uwkenmerk formatted-value=&quot;&quot;/&gt;&lt;onderwerp formatted-value=&quot;Goedkeuring van het op 12 mei 2011 te ’s-Gravenhage tot stand gekomen Verdrag inzake de overbrenging van gevon&quot; value=&quot;Goedkeuring van het op 12 mei 2011 te ’s-Gravenhage tot stand gekomen Verdrag inzake de overbrenging van gevon&quot; format-disabled=&quot;true&quot;/&gt;&lt;bijlage formatted-value=&quot;&quot;/&gt;&lt;projectnaam/&gt;&lt;kopieaan/&gt;&lt;namensdeze/&gt;&lt;rubricering formatted-value=&quot;&quot;/&gt;&lt;rubriceringvolg formatted-value=&quot;&quot;/&gt;&lt;digijust value=&quot;0&quot; formatted-value=&quot;0&quot;/&gt;&lt;chkcontact value=&quot;0&quot; formatted-value=&quot;0&quot; format-disabled=&quot;true&quot;/&gt;&lt;radtelefoon value=&quot;1&quot;/&gt;&lt;chkfunctie1 value=&quot;1&quot;/&gt;&lt;chkfunctie2 value=&quot;1&quot;/&gt;&lt;aanhefdoc formatted-value=&quot;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/&gt;&lt;z_zaaktype/&gt;&lt;z_behandeltermijn/&gt;&lt;z_zaakopmerkingen/&gt;&lt;z_zaakkenmerk/&gt;&lt;z_startdatum/&gt;&lt;z_afsluitdatum/&gt;&lt;z_zaakorganisatieonderdeel/&gt;&lt;z_zaakrubricering/&gt;&lt;z_zaakrubriceringstype/&gt;&lt;z_zaakrubriceringsgroep/&gt;&lt;z_zaakrubriceringstermijn/&gt;&lt;z_zaakrubriceringstermijntijdseenheid/&gt;&lt;z_zaakrubriceringsdatum/&gt;&lt;z_zaakderubriceringsdatum/&gt;&lt;z_zaakomschrijving/&gt;&lt;z_behandelaarzaak/&gt;&lt;z_afzender/&gt;&lt;z_nieuwebehandelaarzaak/&gt;&lt;z_zaakstatus/&gt;&lt;z_gewenstdossier/&gt;&lt;z_zaakonderwerp/&gt;&lt;z_medebehandelaren/&gt;&lt;z_afdoedatum/&gt;&lt;z_heropendatum/&gt;&lt;z_heropendata/&gt;&lt;z_beoogdesluitingsdatum/&gt;&lt;z_bewarenofvernietingenzaak/&gt;&lt;z_overbrengingstermijn/&gt;&lt;z_dispensatieopoverbrengingstermijn/&gt;&lt;z_overbrengingsdatum/&gt;&lt;z_bewaartermijn/&gt;&lt;z_dispensatieopbewaartermijn/&gt;&lt;z_vernietigingsdatum/&gt;&lt;z_rio_bsd_handelingsnummer/&gt;&lt;z_soortburgerbrief/&gt;&lt;z_burgerbriefaanmaakdatum/&gt;&lt;z_naamafzender/&gt;&lt;z_woonplaatsafzender/&gt;&lt;z_afzenderkenmerk/&gt;&lt;z_organisatieafzender/&gt;&lt;z_relatienaamzaak/&gt;&lt;z_kamervraagzaakfase/&gt;&lt;z_datumvraaggesteld/&gt;&lt;z_nummerkamervraag/&gt;&lt;z_voortouwbij/&gt;&lt;z_vraagsteller1/&gt;&lt;z_vraagsteller2/&gt;&lt;z_vraagsteller3/&gt;&lt;z_vraagsteller4/&gt;&lt;z_vraagsteller5/&gt;&lt;z_vraagstellers/&gt;&lt;z_politiekepartij1/&gt;&lt;z_politiekepartij2/&gt;&lt;z_politiekepartij3/&gt;&lt;z_politiekepartij4/&gt;&lt;z_politiekepartij5/&gt;&lt;z_politiekepartijen/&gt;&lt;z_secundair/&gt;&lt;z_bewindspersoon/&gt;&lt;z_lidbestuursraad/&gt;&lt;z_medebetrokkendirectie/&gt;&lt;z_deadline/&gt;&lt;z_uitstelaanvraag/&gt;&lt;z_voortgangsinformatieparlement/&gt;&lt;z_kamerstuknummer/&gt;&lt;z_indieningsdatum/&gt;&lt;z_keuzekamer/&gt;&lt;z_stemmingsdatum/&gt;&lt;z_internationaaltypewerkproces/&gt;&lt;z_wetofregeltypewerkproces/&gt;&lt;z_beleidtypewerkproces/&gt;&lt;z_betrokkennaties/&gt;&lt;z_samenwerkingsvorm/&gt;&lt;z_kenmerkwetofregel/&gt;&lt;z_soortwetofregel/&gt;&lt;z_typebedrijfsvoering/&gt;&lt;z_soortoverleg/&gt;&lt;z_overlegorgaan/&gt;&lt;z_overlegdatum/&gt;&lt;z_overlegdata/&gt;&lt;z_projectofprogrammazaakthema/&gt;&lt;z_auditee/&gt;&lt;z_auditor/&gt;&lt;z_typeaudit/&gt;&lt;z_auditjaar/&gt;&lt;z_auditzaakfase/&gt;&lt;z_auditzaakthema/&gt;&lt;z_isgeadresseerd/&gt;&lt;z_zaakthema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0&quot; formatted-value=&quot;&amp;lt;Geen&amp;gt;&quot; output-value=&quot;&amp;lt;Geen&amp;gt;,&quot;/&gt;&lt;groetregel value=&quot;0&quot; formatted-value=&quot;&amp;lt;Geen&amp;gt;&quot; output-value=&quot;&amp;lt;Geen&amp;gt;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/&gt;&lt;docstatus value=&quot;Informeel concept&quot; formatted-value=&quot;Informeel concept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</w:docVars>
  <w:rsids>
    <w:rsidRoot w:val="00253CF7"/>
    <w:rsid w:val="000B13EC"/>
    <w:rsid w:val="001856DE"/>
    <w:rsid w:val="00253CF7"/>
    <w:rsid w:val="003A095A"/>
    <w:rsid w:val="004272FD"/>
    <w:rsid w:val="00487F82"/>
    <w:rsid w:val="005D4D17"/>
    <w:rsid w:val="005F5533"/>
    <w:rsid w:val="00715E57"/>
    <w:rsid w:val="007757EB"/>
    <w:rsid w:val="007B2B47"/>
    <w:rsid w:val="007C4CC5"/>
    <w:rsid w:val="009B0A49"/>
    <w:rsid w:val="00B2392E"/>
    <w:rsid w:val="00DE6CC6"/>
    <w:rsid w:val="00F71D5E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87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87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uijs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189</ap:Words>
  <ap:Characters>1041</ap:Characters>
  <ap:DocSecurity>0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1228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2013-05-22T14:18:00.0000000Z</lastPrinted>
  <dcterms:created xsi:type="dcterms:W3CDTF">2013-05-29T15:15:00.0000000Z</dcterms:created>
  <dcterms:modified xsi:type="dcterms:W3CDTF">2013-05-29T15:15:00.0000000Z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Aan de Voorzitter van de Tweede Kamer der Staten-Generaal_x000d_Postbus 20018_x000d_2500 EA  DEN HAAG</vt:lpwstr>
  </property>
  <property fmtid="{D5CDD505-2E9C-101B-9397-08002B2CF9AE}" pid="4" name="datum">
    <vt:lpwstr>8 mei 2013</vt:lpwstr>
  </property>
  <property fmtid="{D5CDD505-2E9C-101B-9397-08002B2CF9AE}" pid="5" name="_datum">
    <vt:lpwstr>Datum</vt:lpwstr>
  </property>
  <property fmtid="{D5CDD505-2E9C-101B-9397-08002B2CF9AE}" pid="6" name="aanhef">
    <vt:lpwstr>&lt;Geen&gt;,</vt:lpwstr>
  </property>
  <property fmtid="{D5CDD505-2E9C-101B-9397-08002B2CF9AE}" pid="7" name="onderwerp">
    <vt:lpwstr>Goedkeuring van het op 12 mei 2011 te ’s-Gravenhage tot stand gekomen Verdrag inzake de overbrenging van gevon</vt:lpwstr>
  </property>
  <property fmtid="{D5CDD505-2E9C-101B-9397-08002B2CF9AE}" pid="8" name="_onderwerp">
    <vt:lpwstr>Onderwerp</vt:lpwstr>
  </property>
  <property fmtid="{D5CDD505-2E9C-101B-9397-08002B2CF9AE}" pid="9" name="onskenmerk">
    <vt:lpwstr>384709</vt:lpwstr>
  </property>
  <property fmtid="{D5CDD505-2E9C-101B-9397-08002B2CF9AE}" pid="10" name="_onskenmerk">
    <vt:lpwstr>Ons kenmerk_x000d_</vt:lpwstr>
  </property>
  <property fmtid="{D5CDD505-2E9C-101B-9397-08002B2CF9AE}" pid="11" name="groetregel">
    <vt:lpwstr>&lt;Geen&gt;,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straf- en sanctierecht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Raadadviseur</vt:lpwstr>
  </property>
  <property fmtid="{D5CDD505-2E9C-101B-9397-08002B2CF9AE}" pid="31" name="woordmerk">
    <vt:lpwstr/>
  </property>
  <property fmtid="{D5CDD505-2E9C-101B-9397-08002B2CF9AE}" pid="32" name="aanhefdoc">
    <vt:lpwstr/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0x0101007BD4D3C36B9370459BCE6D0E5EFB3F11</vt:lpwstr>
  </property>
  <property fmtid="{D5CDD505-2E9C-101B-9397-08002B2CF9AE}" pid="68" name="GereserveerdDoor">
    <vt:lpwstr>bouh0211</vt:lpwstr>
  </property>
  <property fmtid="{D5CDD505-2E9C-101B-9397-08002B2CF9AE}" pid="69" name="Door">
    <vt:lpwstr>Bouwmeester H.</vt:lpwstr>
  </property>
  <property fmtid="{D5CDD505-2E9C-101B-9397-08002B2CF9AE}" pid="70" name="Gereserveerd">
    <vt:lpwstr>true</vt:lpwstr>
  </property>
</Properties>
</file>