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footnotes.xml" ContentType="application/vnd.openxmlformats-officedocument.wordprocessingml.footnot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a="http://schemas.openxmlformats.org/drawingml/2006/main" xmlns:a14="http://schemas.microsoft.com/office/drawing/2010/main" xmlns:pic="http://schemas.openxmlformats.org/drawingml/2006/picture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2445" w:rsidRDefault="008B7F1F">
      <w:pPr>
        <w:pStyle w:val="in-table"/>
      </w:pPr>
      <w:bookmarkStart w:name="_GoBack" w:id="0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editId="5936075C" wp14:anchorId="28B23F60">
                <wp:simplePos x="0" y="0"/>
                <wp:positionH relativeFrom="page">
                  <wp:posOffset>0</wp:posOffset>
                </wp:positionH>
                <wp:positionV relativeFrom="page">
                  <wp:posOffset>0</wp:posOffset>
                </wp:positionV>
                <wp:extent cx="0" cy="0"/>
                <wp:effectExtent l="9525" t="9525" r="9525" b="9525"/>
                <wp:wrapNone/>
                <wp:docPr id="6" name="Carma DocSys~brief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0" cy="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FF00FF"/>
                          </a:solidFill>
                          <a:prstDash val="solid"/>
                          <a:miter lim="800000"/>
                          <a:headEnd type="none" w="med" len="med"/>
                          <a:tailEnd type="none" w="med" len="med"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8B7F1F" w:rsidRDefault="008B7F1F"/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rma DocSys~brief" style="position:absolute;margin-left:0;margin-top:0;width:0;height:0;z-index:251658752;visibility:hidden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spid="_x0000_s1026" strokecolor="fuchsia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">
                <v:textbox style="layout-flow:vertical;mso-layout-flow-alt:bottom-to-top">
                  <w:txbxContent>
                    <w:p w:rsidR="008B7F1F" w:rsidRDefault="008B7F1F"/>
                  </w:txbxContent>
                </v:textbox>
                <w10:wrap anchorx="page" anchory="page"/>
              </v:shape>
            </w:pict>
          </mc:Fallback>
        </mc:AlternateContent>
      </w:r>
    </w:p>
    <w:tbl>
      <w:tblPr>
        <w:tblpPr w:leftFromText="181" w:rightFromText="181" w:vertAnchor="page" w:horzAnchor="page" w:tblpX="6340" w:tblpY="1"/>
        <w:tblW w:w="0" w:type="auto"/>
        <w:tblLook w:val="0000" w:firstRow="0" w:lastRow="0" w:firstColumn="0" w:lastColumn="0" w:noHBand="0" w:noVBand="0"/>
      </w:tblPr>
      <w:tblGrid>
        <w:gridCol w:w="3906"/>
      </w:tblGrid>
      <w:tr w:rsidR="00BA2445">
        <w:tc>
          <w:tcPr>
            <w:tcW w:w="0" w:type="auto"/>
          </w:tcPr>
          <w:p w:rsidR="00BA2445" w:rsidRDefault="008B7F1F">
            <w:bookmarkStart w:name="woordmerk" w:id="1"/>
            <w:bookmarkStart w:name="woordmerk_bk" w:id="2"/>
            <w:bookmarkEnd w:id="1"/>
            <w:r>
              <w:rPr>
                <w:noProof/>
              </w:rPr>
              <w:drawing>
                <wp:inline distT="0" distB="0" distL="0" distR="0" wp14:anchorId="08C54B30" wp14:editId="13E22018">
                  <wp:extent cx="2343150" cy="1581150"/>
                  <wp:effectExtent l="0" t="0" r="0" b="0"/>
                  <wp:docPr id="4" name="Afbeelding 1" descr="C:\Users\jzuurmon\AppData\Roaming\B-ware\DocSys.Web\profiles\minjus\client\folders\woordmerk\RO_J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jzuurmon\AppData\Roaming\B-ware\DocSys.Web\profiles\minjus\client\folders\woordmerk\RO_J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43150" cy="1581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End w:id="2"/>
            <w:r w:rsidR="00A46C90">
              <w:fldChar w:fldCharType="begin"/>
            </w:r>
            <w:r w:rsidR="00A46C90">
              <w:instrText xml:space="preserve"> DOCPROPERTY woordmerk </w:instrText>
            </w:r>
            <w:r w:rsidR="00A46C90">
              <w:fldChar w:fldCharType="end"/>
            </w:r>
          </w:p>
        </w:tc>
      </w:tr>
    </w:tbl>
    <w:p w:rsidR="00BA2445" w:rsidRDefault="00BA2445">
      <w:pPr>
        <w:pStyle w:val="in-table"/>
      </w:pPr>
    </w:p>
    <w:tbl>
      <w:tblPr>
        <w:tblW w:w="7512" w:type="dxa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99"/>
        <w:gridCol w:w="6413"/>
      </w:tblGrid>
      <w:tr w:rsidR="00BA2445">
        <w:trPr>
          <w:trHeight w:val="306" w:hRule="exact"/>
        </w:trPr>
        <w:tc>
          <w:tcPr>
            <w:tcW w:w="7512" w:type="dxa"/>
            <w:gridSpan w:val="2"/>
          </w:tcPr>
          <w:p w:rsidR="00BA2445" w:rsidRDefault="00A46C90">
            <w:pPr>
              <w:pStyle w:val="Huisstijl-Retouradres"/>
            </w:pPr>
            <w:r>
              <w:fldChar w:fldCharType="begin"/>
            </w:r>
            <w:r>
              <w:instrText xml:space="preserve"> DOCPROPERTY retouradres </w:instrText>
            </w:r>
            <w:r>
              <w:fldChar w:fldCharType="separate"/>
            </w:r>
            <w:r w:rsidR="008B7F1F">
              <w:t>&gt; Retouradres Postbus 20301 2500 EH  Den Haag</w:t>
            </w:r>
            <w:r>
              <w:fldChar w:fldCharType="end"/>
            </w:r>
          </w:p>
        </w:tc>
      </w:tr>
      <w:tr w:rsidR="00BA2445">
        <w:trPr>
          <w:cantSplit/>
          <w:trHeight w:val="85" w:hRule="exact"/>
        </w:trPr>
        <w:tc>
          <w:tcPr>
            <w:tcW w:w="7512" w:type="dxa"/>
            <w:gridSpan w:val="2"/>
          </w:tcPr>
          <w:p w:rsidR="00BA2445" w:rsidRDefault="00BA2445">
            <w:pPr>
              <w:pStyle w:val="Huisstijl-Rubricering"/>
            </w:pPr>
          </w:p>
        </w:tc>
      </w:tr>
      <w:tr w:rsidR="00BA2445">
        <w:trPr>
          <w:cantSplit/>
          <w:trHeight w:val="187" w:hRule="exact"/>
        </w:trPr>
        <w:tc>
          <w:tcPr>
            <w:tcW w:w="7512" w:type="dxa"/>
            <w:gridSpan w:val="2"/>
          </w:tcPr>
          <w:p w:rsidR="00BA2445" w:rsidRDefault="00A46C90">
            <w:pPr>
              <w:pStyle w:val="Huisstijl-Rubricering"/>
            </w:pPr>
            <w:r>
              <w:fldChar w:fldCharType="begin"/>
            </w:r>
            <w:r>
              <w:instrText xml:space="preserve"> DOCPROPERTY rubricering </w:instrText>
            </w:r>
            <w:r>
              <w:fldChar w:fldCharType="end"/>
            </w:r>
          </w:p>
        </w:tc>
      </w:tr>
      <w:tr w:rsidR="00BA2445">
        <w:trPr>
          <w:cantSplit/>
          <w:trHeight w:val="2166" w:hRule="exact"/>
        </w:trPr>
        <w:tc>
          <w:tcPr>
            <w:tcW w:w="7512" w:type="dxa"/>
            <w:gridSpan w:val="2"/>
          </w:tcPr>
          <w:p w:rsidR="008B7F1F" w:rsidRDefault="00A46C90">
            <w:pPr>
              <w:pStyle w:val="adres"/>
            </w:pPr>
            <w:r>
              <w:fldChar w:fldCharType="begin"/>
            </w:r>
            <w:r>
              <w:instrText xml:space="preserve"> DOCVARIABLE adres *\MERGEFORMAT </w:instrText>
            </w:r>
            <w:r>
              <w:fldChar w:fldCharType="separate"/>
            </w:r>
            <w:r w:rsidR="008B7F1F">
              <w:t>Aan de Voorzitter van de Tweede Kamer der Staten-Generaal</w:t>
            </w:r>
          </w:p>
          <w:p w:rsidR="008B7F1F" w:rsidRDefault="008B7F1F">
            <w:pPr>
              <w:pStyle w:val="adres"/>
            </w:pPr>
            <w:r>
              <w:t>Postbus 20018</w:t>
            </w:r>
          </w:p>
          <w:p w:rsidR="00BA2445" w:rsidRDefault="008B7F1F">
            <w:pPr>
              <w:pStyle w:val="adres"/>
            </w:pPr>
            <w:r>
              <w:t>2500 EA  DEN HAAG</w:t>
            </w:r>
            <w:r w:rsidR="00A46C90">
              <w:fldChar w:fldCharType="end"/>
            </w:r>
          </w:p>
          <w:p w:rsidR="00BA2445" w:rsidRDefault="00A46C90">
            <w:pPr>
              <w:pStyle w:val="kixcode"/>
            </w:pPr>
            <w:r>
              <w:fldChar w:fldCharType="begin"/>
            </w:r>
            <w:r>
              <w:instrText xml:space="preserve"> DOCPROPERTY kix </w:instrText>
            </w:r>
            <w:r>
              <w:fldChar w:fldCharType="end"/>
            </w:r>
          </w:p>
          <w:p w:rsidR="00BA2445" w:rsidRDefault="00BA2445">
            <w:pPr>
              <w:pStyle w:val="kixcode"/>
            </w:pPr>
          </w:p>
        </w:tc>
      </w:tr>
      <w:tr w:rsidR="00BA2445">
        <w:trPr>
          <w:trHeight w:val="465" w:hRule="exact"/>
        </w:trPr>
        <w:tc>
          <w:tcPr>
            <w:tcW w:w="7512" w:type="dxa"/>
            <w:gridSpan w:val="2"/>
          </w:tcPr>
          <w:p w:rsidR="00BA2445" w:rsidRDefault="00BA2445">
            <w:pPr>
              <w:pStyle w:val="broodtekst"/>
            </w:pPr>
          </w:p>
        </w:tc>
      </w:tr>
      <w:tr w:rsidR="00BA2445">
        <w:trPr>
          <w:trHeight w:val="238" w:hRule="exact"/>
        </w:trPr>
        <w:tc>
          <w:tcPr>
            <w:tcW w:w="1099" w:type="dxa"/>
          </w:tcPr>
          <w:p w:rsidR="00BA2445" w:rsidRDefault="00E7246D">
            <w:pPr>
              <w:pStyle w:val="datumonderwerp"/>
              <w:tabs>
                <w:tab w:val="clear" w:pos="794"/>
                <w:tab w:val="left" w:pos="1092"/>
              </w:tabs>
              <w:ind w:left="1140" w:hanging="1140"/>
            </w:pPr>
            <w:r>
              <w:fldChar w:fldCharType="begin"/>
            </w:r>
            <w:r>
              <w:instrText xml:space="preserve"> DOCPROPERTY _datum </w:instrText>
            </w:r>
            <w:r>
              <w:fldChar w:fldCharType="separate"/>
            </w:r>
            <w:r w:rsidR="008B7F1F">
              <w:t>Datum</w:t>
            </w:r>
            <w:r>
              <w:fldChar w:fldCharType="end"/>
            </w:r>
          </w:p>
        </w:tc>
        <w:tc>
          <w:tcPr>
            <w:tcW w:w="6413" w:type="dxa"/>
          </w:tcPr>
          <w:p w:rsidR="00BA2445" w:rsidP="005372C4" w:rsidRDefault="008B49A8">
            <w:pPr>
              <w:pStyle w:val="datumonderwerp"/>
              <w:tabs>
                <w:tab w:val="clear" w:pos="794"/>
                <w:tab w:val="left" w:pos="1092"/>
              </w:tabs>
              <w:ind w:left="1140" w:hanging="1140"/>
            </w:pPr>
            <w:r>
              <w:t xml:space="preserve">27 </w:t>
            </w:r>
            <w:r w:rsidR="005372C4">
              <w:t>mei 2013</w:t>
            </w:r>
          </w:p>
        </w:tc>
      </w:tr>
      <w:tr w:rsidR="00BA2445" w:rsidTr="008B7F1F">
        <w:trPr>
          <w:trHeight w:val="851" w:hRule="exact"/>
        </w:trPr>
        <w:tc>
          <w:tcPr>
            <w:tcW w:w="1099" w:type="dxa"/>
          </w:tcPr>
          <w:p w:rsidR="00BA2445" w:rsidRDefault="00E7246D">
            <w:pPr>
              <w:pStyle w:val="datumonderwerp"/>
              <w:ind w:left="743" w:hanging="743"/>
            </w:pPr>
            <w:r>
              <w:fldChar w:fldCharType="begin"/>
            </w:r>
            <w:r>
              <w:instrText xml:space="preserve"> DOCPROPERTY _onderwerp </w:instrText>
            </w:r>
            <w:r>
              <w:fldChar w:fldCharType="separate"/>
            </w:r>
            <w:r w:rsidR="008B7F1F">
              <w:t>Onderwerp</w:t>
            </w:r>
            <w:r>
              <w:fldChar w:fldCharType="end"/>
            </w:r>
          </w:p>
        </w:tc>
        <w:tc>
          <w:tcPr>
            <w:tcW w:w="6413" w:type="dxa"/>
          </w:tcPr>
          <w:p w:rsidR="00BA2445" w:rsidRDefault="008B7F1F">
            <w:pPr>
              <w:pStyle w:val="datumonderwerp"/>
            </w:pPr>
            <w:r w:rsidRPr="008B7F1F">
              <w:t>Wijziging van het Wetboek van Strafrecht, het Wetboek van Strafvordering en enige andere wetten in verband met de invoering van een adolescentenstrafrecht</w:t>
            </w:r>
            <w:r>
              <w:t xml:space="preserve"> (33 498)</w:t>
            </w:r>
          </w:p>
        </w:tc>
      </w:tr>
    </w:tbl>
    <w:tbl>
      <w:tblPr>
        <w:tblpPr w:leftFromText="181" w:rightFromText="181" w:vertAnchor="page" w:horzAnchor="page" w:tblpX="9357" w:tblpY="3074"/>
        <w:tblW w:w="201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13"/>
      </w:tblGrid>
      <w:tr w:rsidR="00BA2445">
        <w:tc>
          <w:tcPr>
            <w:tcW w:w="2013" w:type="dxa"/>
          </w:tcPr>
          <w:p w:rsidR="008B7F1F" w:rsidP="008B7F1F" w:rsidRDefault="008B7F1F">
            <w:pPr>
              <w:pStyle w:val="afzendgegevens-bold"/>
            </w:pPr>
            <w:bookmarkStart w:name="referentiegegevens" w:id="3"/>
            <w:bookmarkStart w:name="referentiegegevens_bk" w:id="4"/>
            <w:bookmarkEnd w:id="3"/>
            <w:r>
              <w:t>Directie Wetgeving en Juridische Zaken</w:t>
            </w:r>
          </w:p>
          <w:p w:rsidR="008B7F1F" w:rsidP="008B7F1F" w:rsidRDefault="008B7F1F">
            <w:pPr>
              <w:pStyle w:val="afzendgegevens"/>
            </w:pPr>
            <w:r>
              <w:t>Sector straf- en sanctierecht</w:t>
            </w:r>
          </w:p>
          <w:p w:rsidR="008B7F1F" w:rsidP="008B7F1F" w:rsidRDefault="008B7F1F">
            <w:pPr>
              <w:pStyle w:val="witregel1"/>
            </w:pPr>
            <w:r>
              <w:t> </w:t>
            </w:r>
          </w:p>
          <w:p w:rsidRPr="008B49A8" w:rsidR="008B7F1F" w:rsidP="008B7F1F" w:rsidRDefault="008B7F1F">
            <w:pPr>
              <w:pStyle w:val="afzendgegevens"/>
              <w:rPr>
                <w:lang w:val="de-DE"/>
              </w:rPr>
            </w:pPr>
            <w:r w:rsidRPr="008B49A8">
              <w:rPr>
                <w:lang w:val="de-DE"/>
              </w:rPr>
              <w:t>Turfmarkt 147</w:t>
            </w:r>
          </w:p>
          <w:p w:rsidRPr="008B49A8" w:rsidR="008B7F1F" w:rsidP="008B7F1F" w:rsidRDefault="008B7F1F">
            <w:pPr>
              <w:pStyle w:val="afzendgegevens"/>
              <w:rPr>
                <w:lang w:val="de-DE"/>
              </w:rPr>
            </w:pPr>
            <w:r w:rsidRPr="008B49A8">
              <w:rPr>
                <w:lang w:val="de-DE"/>
              </w:rPr>
              <w:t>2511 DP  Den Haag</w:t>
            </w:r>
          </w:p>
          <w:p w:rsidRPr="008B49A8" w:rsidR="008B7F1F" w:rsidP="008B7F1F" w:rsidRDefault="008B7F1F">
            <w:pPr>
              <w:pStyle w:val="afzendgegevens"/>
              <w:rPr>
                <w:lang w:val="de-DE"/>
              </w:rPr>
            </w:pPr>
            <w:r w:rsidRPr="008B49A8">
              <w:rPr>
                <w:lang w:val="de-DE"/>
              </w:rPr>
              <w:t>Postbus 20301</w:t>
            </w:r>
          </w:p>
          <w:p w:rsidRPr="008B49A8" w:rsidR="008B7F1F" w:rsidP="008B7F1F" w:rsidRDefault="008B7F1F">
            <w:pPr>
              <w:pStyle w:val="afzendgegevens"/>
              <w:rPr>
                <w:lang w:val="de-DE"/>
              </w:rPr>
            </w:pPr>
            <w:r w:rsidRPr="008B49A8">
              <w:rPr>
                <w:lang w:val="de-DE"/>
              </w:rPr>
              <w:t>2500 EH  Den Haag</w:t>
            </w:r>
          </w:p>
          <w:p w:rsidRPr="008B49A8" w:rsidR="008B7F1F" w:rsidP="008B7F1F" w:rsidRDefault="008B7F1F">
            <w:pPr>
              <w:pStyle w:val="afzendgegevens"/>
              <w:rPr>
                <w:lang w:val="de-DE"/>
              </w:rPr>
            </w:pPr>
            <w:r w:rsidRPr="008B49A8">
              <w:rPr>
                <w:lang w:val="de-DE"/>
              </w:rPr>
              <w:t>www.rijksoverheid.nl/venj</w:t>
            </w:r>
          </w:p>
          <w:p w:rsidRPr="008B49A8" w:rsidR="008B7F1F" w:rsidP="008B7F1F" w:rsidRDefault="008B7F1F">
            <w:pPr>
              <w:pStyle w:val="witregel1"/>
              <w:rPr>
                <w:lang w:val="de-DE"/>
              </w:rPr>
            </w:pPr>
            <w:r w:rsidRPr="008B49A8">
              <w:rPr>
                <w:lang w:val="de-DE"/>
              </w:rPr>
              <w:t> </w:t>
            </w:r>
          </w:p>
          <w:p w:rsidRPr="008B49A8" w:rsidR="008B7F1F" w:rsidP="008B7F1F" w:rsidRDefault="008B7F1F">
            <w:pPr>
              <w:pStyle w:val="witregel2"/>
              <w:rPr>
                <w:lang w:val="de-DE"/>
              </w:rPr>
            </w:pPr>
            <w:r w:rsidRPr="008B49A8">
              <w:rPr>
                <w:lang w:val="de-DE"/>
              </w:rPr>
              <w:t> </w:t>
            </w:r>
          </w:p>
          <w:p w:rsidR="008B7F1F" w:rsidP="008B7F1F" w:rsidRDefault="008B7F1F">
            <w:pPr>
              <w:pStyle w:val="referentiekopjes"/>
            </w:pPr>
            <w:r>
              <w:t>Ons kenmerk</w:t>
            </w:r>
          </w:p>
          <w:p w:rsidR="008B7F1F" w:rsidP="008B7F1F" w:rsidRDefault="005372C4">
            <w:pPr>
              <w:pStyle w:val="referentiegegevens"/>
            </w:pPr>
            <w:r w:rsidRPr="005372C4">
              <w:t xml:space="preserve">387905 </w:t>
            </w:r>
            <w:r w:rsidR="008B7F1F">
              <w:fldChar w:fldCharType="begin"/>
            </w:r>
            <w:r w:rsidR="008B7F1F">
              <w:instrText xml:space="preserve"> DOCPROPERTY onskenmerk </w:instrText>
            </w:r>
            <w:r w:rsidR="008B7F1F">
              <w:fldChar w:fldCharType="end"/>
            </w:r>
          </w:p>
          <w:p w:rsidR="008B7F1F" w:rsidP="008B7F1F" w:rsidRDefault="008B7F1F">
            <w:pPr>
              <w:pStyle w:val="witregel1"/>
            </w:pPr>
            <w:r>
              <w:t> </w:t>
            </w:r>
          </w:p>
          <w:p w:rsidR="008B7F1F" w:rsidP="008B7F1F" w:rsidRDefault="008B7F1F">
            <w:pPr>
              <w:pStyle w:val="clausule"/>
            </w:pPr>
            <w:r>
              <w:t>Bij beantwoording de datum en ons kenmerk vermelden. Wilt u slechts één zaak in uw brief behandelen.</w:t>
            </w:r>
          </w:p>
          <w:p w:rsidR="008B7F1F" w:rsidP="008B7F1F" w:rsidRDefault="008B7F1F">
            <w:pPr>
              <w:pStyle w:val="referentiegegevens"/>
            </w:pPr>
          </w:p>
          <w:bookmarkEnd w:id="4"/>
          <w:p w:rsidR="00BA2445" w:rsidP="008B7F1F" w:rsidRDefault="00A46C90">
            <w:pPr>
              <w:pStyle w:val="referentiegegevens"/>
            </w:pPr>
            <w:r>
              <w:fldChar w:fldCharType="begin"/>
            </w:r>
            <w:r>
              <w:instrText xml:space="preserve"> DOCPROPERTY referentiegegevens </w:instrText>
            </w:r>
            <w:r>
              <w:fldChar w:fldCharType="end"/>
            </w:r>
          </w:p>
        </w:tc>
      </w:tr>
    </w:tbl>
    <w:p w:rsidR="00BA2445" w:rsidRDefault="00BA2445">
      <w:pPr>
        <w:pStyle w:val="broodtekst"/>
      </w:pPr>
    </w:p>
    <w:p w:rsidR="00BA2445" w:rsidRDefault="00BA2445">
      <w:pPr>
        <w:pStyle w:val="broodtekst"/>
        <w:sectPr w:rsidR="00BA2445" w:rsidSect="008B49A8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 w:code="9"/>
          <w:pgMar w:top="2398" w:right="2818" w:bottom="1077" w:left="1588" w:header="2398" w:footer="346" w:gutter="0"/>
          <w:paperSrc w:first="262" w:other="259"/>
          <w:cols w:space="720"/>
          <w:titlePg/>
          <w:docGrid w:linePitch="360"/>
        </w:sectPr>
      </w:pPr>
    </w:p>
    <w:p w:rsidR="00BA2445" w:rsidRDefault="008B7F1F">
      <w:pPr>
        <w:pStyle w:val="broodtekst"/>
      </w:pPr>
      <w:r>
        <w:rPr>
          <w:noProof/>
          <w:sz w:val="20"/>
        </w:rPr>
        <w:lastRenderedPageBreak/>
        <mc:AlternateContent>
          <mc:Choice Requires="wps">
            <w:drawing>
              <wp:anchor distT="0" distB="0" distL="114300" distR="114300" simplePos="0" relativeHeight="251657728" behindDoc="0" locked="1" layoutInCell="1" allowOverlap="1" wp14:editId="4C75692D" wp14:anchorId="64F60046">
                <wp:simplePos x="0" y="0"/>
                <wp:positionH relativeFrom="page">
                  <wp:posOffset>5944235</wp:posOffset>
                </wp:positionH>
                <wp:positionV relativeFrom="page">
                  <wp:posOffset>10182225</wp:posOffset>
                </wp:positionV>
                <wp:extent cx="1811020" cy="228600"/>
                <wp:effectExtent l="635" t="0" r="0" b="0"/>
                <wp:wrapNone/>
                <wp:docPr id="5" name="Text Box 34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1102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FF00F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BA2445" w:rsidRDefault="00A46C90">
                            <w:pPr>
                              <w:pStyle w:val="Huisstijl-Paginanummering"/>
                            </w:pPr>
                            <w:r>
                              <w:fldChar w:fldCharType="begin"/>
                            </w:r>
                            <w:r>
                              <w:instrText xml:space="preserve"> if </w:instrText>
                            </w:r>
                            <w:r>
                              <w:fldChar w:fldCharType="begin"/>
                            </w:r>
                            <w:r>
                              <w:instrText xml:space="preserve"> DOCPROPERTY mailing-aan  </w:instrText>
                            </w:r>
                            <w:r>
                              <w:fldChar w:fldCharType="end"/>
                            </w:r>
                            <w:r>
                              <w:instrText xml:space="preserve"> = "1" "</w:instrText>
                            </w:r>
                            <w:r>
                              <w:rPr>
                                <w:rStyle w:val="Huisstijl-GegevenCharChar"/>
                              </w:rPr>
                              <w:fldChar w:fldCharType="begin"/>
                            </w:r>
                            <w:r>
                              <w:rPr>
                                <w:rStyle w:val="Huisstijl-GegevenCharChar"/>
                              </w:rPr>
                              <w:instrText xml:space="preserve"> if </w:instrText>
                            </w:r>
                            <w:r>
                              <w:rPr>
                                <w:rStyle w:val="Huisstijl-GegevenCharChar"/>
                              </w:rPr>
                              <w:fldChar w:fldCharType="begin"/>
                            </w:r>
                            <w:r>
                              <w:rPr>
                                <w:rStyle w:val="Huisstijl-GegevenCharChar"/>
                              </w:rPr>
                              <w:instrText xml:space="preserve"> SECTIONPAGES </w:instrText>
                            </w:r>
                            <w:r>
                              <w:rPr>
                                <w:rStyle w:val="Huisstijl-GegevenCharChar"/>
                              </w:rPr>
                              <w:fldChar w:fldCharType="separate"/>
                            </w:r>
                            <w:r>
                              <w:rPr>
                                <w:rStyle w:val="Huisstijl-GegevenCharChar"/>
                              </w:rPr>
                              <w:instrText>1</w:instrText>
                            </w:r>
                            <w:r>
                              <w:rPr>
                                <w:rStyle w:val="Huisstijl-GegevenCharChar"/>
                              </w:rPr>
                              <w:fldChar w:fldCharType="end"/>
                            </w:r>
                            <w:r>
                              <w:rPr>
                                <w:rStyle w:val="Huisstijl-GegevenCharChar"/>
                              </w:rPr>
                              <w:instrText xml:space="preserve"> = "1" "" "</w:instrText>
                            </w:r>
                            <w:r>
                              <w:rPr>
                                <w:rStyle w:val="Huisstijl-GegevenCharChar"/>
                              </w:rPr>
                              <w:fldChar w:fldCharType="begin"/>
                            </w:r>
                            <w:r>
                              <w:rPr>
                                <w:rStyle w:val="Huisstijl-GegevenCharChar"/>
                              </w:rPr>
                              <w:instrText xml:space="preserve"> DOCPROPERTY _pagina </w:instrText>
                            </w:r>
                            <w:r>
                              <w:rPr>
                                <w:rStyle w:val="Huisstijl-GegevenCharChar"/>
                              </w:rPr>
                              <w:fldChar w:fldCharType="separate"/>
                            </w:r>
                            <w:r>
                              <w:rPr>
                                <w:rStyle w:val="Huisstijl-GegevenCharChar"/>
                              </w:rPr>
                              <w:instrText>Pagina</w:instrText>
                            </w:r>
                            <w:r>
                              <w:rPr>
                                <w:rStyle w:val="Huisstijl-GegevenCharChar"/>
                              </w:rPr>
                              <w:fldChar w:fldCharType="end"/>
                            </w:r>
                            <w:r>
                              <w:rPr>
                                <w:rStyle w:val="Huisstijl-GegevenCharChar"/>
                              </w:rPr>
                              <w:instrText xml:space="preserve"> </w:instrText>
                            </w:r>
                            <w:r>
                              <w:rPr>
                                <w:rStyle w:val="Huisstijl-GegevenCharChar"/>
                              </w:rPr>
                              <w:fldChar w:fldCharType="begin"/>
                            </w:r>
                            <w:r>
                              <w:rPr>
                                <w:rStyle w:val="Huisstijl-GegevenCharChar"/>
                              </w:rPr>
                              <w:instrText xml:space="preserve"> PAGE </w:instrText>
                            </w:r>
                            <w:r>
                              <w:rPr>
                                <w:rStyle w:val="Huisstijl-GegevenCharChar"/>
                              </w:rPr>
                              <w:fldChar w:fldCharType="separate"/>
                            </w:r>
                            <w:r>
                              <w:rPr>
                                <w:rStyle w:val="Huisstijl-GegevenCharChar"/>
                              </w:rPr>
                              <w:instrText>1</w:instrText>
                            </w:r>
                            <w:r>
                              <w:rPr>
                                <w:rStyle w:val="Huisstijl-GegevenCharChar"/>
                              </w:rPr>
                              <w:fldChar w:fldCharType="end"/>
                            </w:r>
                            <w:r>
                              <w:rPr>
                                <w:rStyle w:val="Huisstijl-GegevenCharChar"/>
                              </w:rPr>
                              <w:instrText xml:space="preserve"> </w:instrText>
                            </w:r>
                            <w:r>
                              <w:rPr>
                                <w:rStyle w:val="Huisstijl-GegevenCharChar"/>
                              </w:rPr>
                              <w:fldChar w:fldCharType="begin"/>
                            </w:r>
                            <w:r>
                              <w:rPr>
                                <w:rStyle w:val="Huisstijl-GegevenCharChar"/>
                              </w:rPr>
                              <w:instrText xml:space="preserve"> DOCPROPERTY _van </w:instrText>
                            </w:r>
                            <w:r>
                              <w:rPr>
                                <w:rStyle w:val="Huisstijl-GegevenCharChar"/>
                              </w:rPr>
                              <w:fldChar w:fldCharType="separate"/>
                            </w:r>
                            <w:r>
                              <w:rPr>
                                <w:rStyle w:val="Huisstijl-GegevenCharChar"/>
                              </w:rPr>
                              <w:instrText>van</w:instrText>
                            </w:r>
                            <w:r>
                              <w:rPr>
                                <w:rStyle w:val="Huisstijl-GegevenCharChar"/>
                              </w:rPr>
                              <w:fldChar w:fldCharType="end"/>
                            </w:r>
                            <w:r>
                              <w:rPr>
                                <w:rStyle w:val="Huisstijl-GegevenCharChar"/>
                              </w:rPr>
                              <w:instrText xml:space="preserve"> </w:instrText>
                            </w:r>
                            <w:r>
                              <w:rPr>
                                <w:rStyle w:val="Huisstijl-GegevenCharChar"/>
                              </w:rPr>
                              <w:fldChar w:fldCharType="begin"/>
                            </w:r>
                            <w:r>
                              <w:rPr>
                                <w:rStyle w:val="Huisstijl-GegevenCharChar"/>
                              </w:rPr>
                              <w:instrText xml:space="preserve"> SECTIONPAGES </w:instrText>
                            </w:r>
                            <w:r>
                              <w:rPr>
                                <w:rStyle w:val="Huisstijl-GegevenCharChar"/>
                              </w:rPr>
                              <w:fldChar w:fldCharType="separate"/>
                            </w:r>
                            <w:r>
                              <w:rPr>
                                <w:rStyle w:val="Huisstijl-GegevenCharChar"/>
                              </w:rPr>
                              <w:instrText>2</w:instrText>
                            </w:r>
                            <w:r>
                              <w:rPr>
                                <w:rStyle w:val="Huisstijl-GegevenCharChar"/>
                              </w:rPr>
                              <w:fldChar w:fldCharType="end"/>
                            </w:r>
                            <w:r>
                              <w:rPr>
                                <w:rStyle w:val="Huisstijl-GegevenCharChar"/>
                              </w:rPr>
                              <w:instrText>"</w:instrText>
                            </w:r>
                            <w:r>
                              <w:rPr>
                                <w:rStyle w:val="Huisstijl-GegevenCharChar"/>
                              </w:rPr>
                              <w:fldChar w:fldCharType="end"/>
                            </w:r>
                            <w:r>
                              <w:instrText>" ""</w:instrText>
                            </w:r>
                            <w: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462" style="position:absolute;margin-left:468.05pt;margin-top:801.75pt;width:142.6pt;height:18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spid="_x0000_s1027" filled="f" stroked="f" strokecolor="fuchsia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">
                <v:textbox inset="0,0,0,0">
                  <w:txbxContent>
                    <w:p w:rsidR="00BA2445" w:rsidRDefault="00A46C90">
                      <w:pPr>
                        <w:pStyle w:val="Huisstijl-Paginanummering"/>
                      </w:pPr>
                      <w:r>
                        <w:fldChar w:fldCharType="begin"/>
                      </w:r>
                      <w:r>
                        <w:instrText xml:space="preserve"> if </w:instrText>
                      </w:r>
                      <w:r>
                        <w:fldChar w:fldCharType="begin"/>
                      </w:r>
                      <w:r>
                        <w:instrText xml:space="preserve"> DOCPROPERTY mailing-aan  </w:instrText>
                      </w:r>
                      <w:r>
                        <w:fldChar w:fldCharType="end"/>
                      </w:r>
                      <w:r>
                        <w:instrText xml:space="preserve"> = "1" "</w:instrText>
                      </w:r>
                      <w:r>
                        <w:rPr>
                          <w:rStyle w:val="Huisstijl-GegevenCharChar"/>
                        </w:rPr>
                        <w:fldChar w:fldCharType="begin"/>
                      </w:r>
                      <w:r>
                        <w:rPr>
                          <w:rStyle w:val="Huisstijl-GegevenCharChar"/>
                        </w:rPr>
                        <w:instrText xml:space="preserve"> if </w:instrText>
                      </w:r>
                      <w:r>
                        <w:rPr>
                          <w:rStyle w:val="Huisstijl-GegevenCharChar"/>
                        </w:rPr>
                        <w:fldChar w:fldCharType="begin"/>
                      </w:r>
                      <w:r>
                        <w:rPr>
                          <w:rStyle w:val="Huisstijl-GegevenCharChar"/>
                        </w:rPr>
                        <w:instrText xml:space="preserve"> SECTIONPAGES </w:instrText>
                      </w:r>
                      <w:r>
                        <w:rPr>
                          <w:rStyle w:val="Huisstijl-GegevenCharChar"/>
                        </w:rPr>
                        <w:fldChar w:fldCharType="separate"/>
                      </w:r>
                      <w:r>
                        <w:rPr>
                          <w:rStyle w:val="Huisstijl-GegevenCharChar"/>
                        </w:rPr>
                        <w:instrText>1</w:instrText>
                      </w:r>
                      <w:r>
                        <w:rPr>
                          <w:rStyle w:val="Huisstijl-GegevenCharChar"/>
                        </w:rPr>
                        <w:fldChar w:fldCharType="end"/>
                      </w:r>
                      <w:r>
                        <w:rPr>
                          <w:rStyle w:val="Huisstijl-GegevenCharChar"/>
                        </w:rPr>
                        <w:instrText xml:space="preserve"> = "1" "" "</w:instrText>
                      </w:r>
                      <w:r>
                        <w:rPr>
                          <w:rStyle w:val="Huisstijl-GegevenCharChar"/>
                        </w:rPr>
                        <w:fldChar w:fldCharType="begin"/>
                      </w:r>
                      <w:r>
                        <w:rPr>
                          <w:rStyle w:val="Huisstijl-GegevenCharChar"/>
                        </w:rPr>
                        <w:instrText xml:space="preserve"> DOCPROPERTY _pagina </w:instrText>
                      </w:r>
                      <w:r>
                        <w:rPr>
                          <w:rStyle w:val="Huisstijl-GegevenCharChar"/>
                        </w:rPr>
                        <w:fldChar w:fldCharType="separate"/>
                      </w:r>
                      <w:r>
                        <w:rPr>
                          <w:rStyle w:val="Huisstijl-GegevenCharChar"/>
                        </w:rPr>
                        <w:instrText>Pagina</w:instrText>
                      </w:r>
                      <w:r>
                        <w:rPr>
                          <w:rStyle w:val="Huisstijl-GegevenCharChar"/>
                        </w:rPr>
                        <w:fldChar w:fldCharType="end"/>
                      </w:r>
                      <w:r>
                        <w:rPr>
                          <w:rStyle w:val="Huisstijl-GegevenCharChar"/>
                        </w:rPr>
                        <w:instrText xml:space="preserve"> </w:instrText>
                      </w:r>
                      <w:r>
                        <w:rPr>
                          <w:rStyle w:val="Huisstijl-GegevenCharChar"/>
                        </w:rPr>
                        <w:fldChar w:fldCharType="begin"/>
                      </w:r>
                      <w:r>
                        <w:rPr>
                          <w:rStyle w:val="Huisstijl-GegevenCharChar"/>
                        </w:rPr>
                        <w:instrText xml:space="preserve"> PAGE </w:instrText>
                      </w:r>
                      <w:r>
                        <w:rPr>
                          <w:rStyle w:val="Huisstijl-GegevenCharChar"/>
                        </w:rPr>
                        <w:fldChar w:fldCharType="separate"/>
                      </w:r>
                      <w:r>
                        <w:rPr>
                          <w:rStyle w:val="Huisstijl-GegevenCharChar"/>
                        </w:rPr>
                        <w:instrText>1</w:instrText>
                      </w:r>
                      <w:r>
                        <w:rPr>
                          <w:rStyle w:val="Huisstijl-GegevenCharChar"/>
                        </w:rPr>
                        <w:fldChar w:fldCharType="end"/>
                      </w:r>
                      <w:r>
                        <w:rPr>
                          <w:rStyle w:val="Huisstijl-GegevenCharChar"/>
                        </w:rPr>
                        <w:instrText xml:space="preserve"> </w:instrText>
                      </w:r>
                      <w:r>
                        <w:rPr>
                          <w:rStyle w:val="Huisstijl-GegevenCharChar"/>
                        </w:rPr>
                        <w:fldChar w:fldCharType="begin"/>
                      </w:r>
                      <w:r>
                        <w:rPr>
                          <w:rStyle w:val="Huisstijl-GegevenCharChar"/>
                        </w:rPr>
                        <w:instrText xml:space="preserve"> DOCPROPERTY _van </w:instrText>
                      </w:r>
                      <w:r>
                        <w:rPr>
                          <w:rStyle w:val="Huisstijl-GegevenCharChar"/>
                        </w:rPr>
                        <w:fldChar w:fldCharType="separate"/>
                      </w:r>
                      <w:r>
                        <w:rPr>
                          <w:rStyle w:val="Huisstijl-GegevenCharChar"/>
                        </w:rPr>
                        <w:instrText>van</w:instrText>
                      </w:r>
                      <w:r>
                        <w:rPr>
                          <w:rStyle w:val="Huisstijl-GegevenCharChar"/>
                        </w:rPr>
                        <w:fldChar w:fldCharType="end"/>
                      </w:r>
                      <w:r>
                        <w:rPr>
                          <w:rStyle w:val="Huisstijl-GegevenCharChar"/>
                        </w:rPr>
                        <w:instrText xml:space="preserve"> </w:instrText>
                      </w:r>
                      <w:r>
                        <w:rPr>
                          <w:rStyle w:val="Huisstijl-GegevenCharChar"/>
                        </w:rPr>
                        <w:fldChar w:fldCharType="begin"/>
                      </w:r>
                      <w:r>
                        <w:rPr>
                          <w:rStyle w:val="Huisstijl-GegevenCharChar"/>
                        </w:rPr>
                        <w:instrText xml:space="preserve"> SECTIONPAGES </w:instrText>
                      </w:r>
                      <w:r>
                        <w:rPr>
                          <w:rStyle w:val="Huisstijl-GegevenCharChar"/>
                        </w:rPr>
                        <w:fldChar w:fldCharType="separate"/>
                      </w:r>
                      <w:r>
                        <w:rPr>
                          <w:rStyle w:val="Huisstijl-GegevenCharChar"/>
                        </w:rPr>
                        <w:instrText>2</w:instrText>
                      </w:r>
                      <w:r>
                        <w:rPr>
                          <w:rStyle w:val="Huisstijl-GegevenCharChar"/>
                        </w:rPr>
                        <w:fldChar w:fldCharType="end"/>
                      </w:r>
                      <w:r>
                        <w:rPr>
                          <w:rStyle w:val="Huisstijl-GegevenCharChar"/>
                        </w:rPr>
                        <w:instrText>"</w:instrText>
                      </w:r>
                      <w:r>
                        <w:rPr>
                          <w:rStyle w:val="Huisstijl-GegevenCharChar"/>
                        </w:rPr>
                        <w:fldChar w:fldCharType="end"/>
                      </w:r>
                      <w:r>
                        <w:instrText>" ""</w:instrText>
                      </w:r>
                      <w:r>
                        <w:fldChar w:fldCharType="end"/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bookmarkStart w:name="aanhef" w:id="7"/>
      <w:bookmarkEnd w:id="7"/>
      <w:r w:rsidR="00A46C90">
        <w:fldChar w:fldCharType="begin"/>
      </w:r>
      <w:r w:rsidR="00A46C90">
        <w:instrText xml:space="preserve"> DOCPROPERTY aanhefdoc *\MERGEFORMAT </w:instrText>
      </w:r>
      <w:r w:rsidR="00A46C90">
        <w:fldChar w:fldCharType="end"/>
      </w:r>
    </w:p>
    <w:p w:rsidR="00BA2445" w:rsidRDefault="008B7F1F">
      <w:pPr>
        <w:pStyle w:val="broodtekst"/>
      </w:pPr>
      <w:bookmarkStart w:name="cursor" w:id="8"/>
      <w:bookmarkEnd w:id="8"/>
      <w:r w:rsidRPr="008B7F1F">
        <w:t xml:space="preserve">Hierbij bied ik u een </w:t>
      </w:r>
      <w:r>
        <w:t xml:space="preserve">tweede </w:t>
      </w:r>
      <w:r w:rsidRPr="008B7F1F">
        <w:t>nota van wijziging inzake het bovenvermelde voorstel aan.</w:t>
      </w:r>
    </w:p>
    <w:tbl>
      <w:tblPr>
        <w:tblW w:w="750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501"/>
      </w:tblGrid>
      <w:tr w:rsidR="00BA2445">
        <w:trPr>
          <w:cantSplit/>
        </w:trPr>
        <w:tc>
          <w:tcPr>
            <w:tcW w:w="7501" w:type="dxa"/>
          </w:tcPr>
          <w:tbl>
            <w:tblPr>
              <w:tblW w:w="7534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4209"/>
              <w:gridCol w:w="226"/>
              <w:gridCol w:w="3099"/>
            </w:tblGrid>
            <w:tr w:rsidRPr="008B7F1F" w:rsidR="008B7F1F" w:rsidTr="00FE18F2">
              <w:tc>
                <w:tcPr>
                  <w:tcW w:w="7534" w:type="dxa"/>
                  <w:gridSpan w:val="3"/>
                  <w:shd w:val="clear" w:color="auto" w:fill="auto"/>
                </w:tcPr>
                <w:p w:rsidRPr="008B7F1F" w:rsidR="008B7F1F" w:rsidP="008B7F1F" w:rsidRDefault="008B7F1F">
                  <w:pPr>
                    <w:pStyle w:val="broodtekst"/>
                  </w:pPr>
                  <w:bookmarkStart w:name="ondertekening" w:id="9"/>
                  <w:bookmarkStart w:name="ondertekening_bk" w:id="10"/>
                  <w:bookmarkEnd w:id="9"/>
                </w:p>
              </w:tc>
            </w:tr>
            <w:tr w:rsidRPr="008B7F1F" w:rsidR="008B7F1F" w:rsidTr="00874E38">
              <w:tc>
                <w:tcPr>
                  <w:tcW w:w="7534" w:type="dxa"/>
                  <w:gridSpan w:val="3"/>
                  <w:shd w:val="clear" w:color="auto" w:fill="auto"/>
                </w:tcPr>
                <w:p w:rsidRPr="008B7F1F" w:rsidR="008B7F1F" w:rsidP="008B7F1F" w:rsidRDefault="008B7F1F">
                  <w:pPr>
                    <w:pStyle w:val="broodtekst"/>
                  </w:pPr>
                </w:p>
              </w:tc>
            </w:tr>
            <w:tr w:rsidRPr="008B7F1F" w:rsidR="008B7F1F" w:rsidTr="000631B8">
              <w:tc>
                <w:tcPr>
                  <w:tcW w:w="7534" w:type="dxa"/>
                  <w:gridSpan w:val="3"/>
                  <w:shd w:val="clear" w:color="auto" w:fill="auto"/>
                </w:tcPr>
                <w:p w:rsidRPr="008B7F1F" w:rsidR="008B7F1F" w:rsidP="008B7F1F" w:rsidRDefault="008B7F1F">
                  <w:pPr>
                    <w:pStyle w:val="broodtekst"/>
                  </w:pPr>
                </w:p>
              </w:tc>
            </w:tr>
            <w:tr w:rsidRPr="008B7F1F" w:rsidR="008B7F1F" w:rsidTr="00765459">
              <w:tc>
                <w:tcPr>
                  <w:tcW w:w="7534" w:type="dxa"/>
                  <w:gridSpan w:val="3"/>
                  <w:shd w:val="clear" w:color="auto" w:fill="auto"/>
                </w:tcPr>
                <w:p w:rsidRPr="008B7F1F" w:rsidR="008B7F1F" w:rsidP="008B7F1F" w:rsidRDefault="008B7F1F">
                  <w:pPr>
                    <w:pStyle w:val="broodtekst"/>
                  </w:pPr>
                </w:p>
              </w:tc>
            </w:tr>
            <w:tr w:rsidRPr="008B7F1F" w:rsidR="008B7F1F" w:rsidTr="00B3262F">
              <w:tc>
                <w:tcPr>
                  <w:tcW w:w="7534" w:type="dxa"/>
                  <w:gridSpan w:val="3"/>
                  <w:shd w:val="clear" w:color="auto" w:fill="auto"/>
                </w:tcPr>
                <w:p w:rsidRPr="008B7F1F" w:rsidR="008B7F1F" w:rsidP="008B7F1F" w:rsidRDefault="008B7F1F">
                  <w:pPr>
                    <w:pStyle w:val="broodtekst"/>
                  </w:pPr>
                </w:p>
              </w:tc>
            </w:tr>
            <w:tr w:rsidRPr="008B7F1F" w:rsidR="008B7F1F" w:rsidTr="008B7F1F">
              <w:tc>
                <w:tcPr>
                  <w:tcW w:w="4209" w:type="dxa"/>
                  <w:shd w:val="clear" w:color="auto" w:fill="auto"/>
                </w:tcPr>
                <w:p w:rsidRPr="008B7F1F" w:rsidR="008B7F1F" w:rsidP="008B7F1F" w:rsidRDefault="008B7F1F">
                  <w:pPr>
                    <w:pStyle w:val="broodtekst"/>
                  </w:pPr>
                  <w:r>
                    <w:t>De Staatssecretaris van Veiligheid en Justitie,</w:t>
                  </w:r>
                </w:p>
              </w:tc>
              <w:tc>
                <w:tcPr>
                  <w:tcW w:w="226" w:type="dxa"/>
                  <w:shd w:val="clear" w:color="auto" w:fill="auto"/>
                </w:tcPr>
                <w:p w:rsidRPr="008B7F1F" w:rsidR="008B7F1F" w:rsidP="008B7F1F" w:rsidRDefault="008B7F1F">
                  <w:pPr>
                    <w:pStyle w:val="broodtekst"/>
                  </w:pPr>
                </w:p>
              </w:tc>
              <w:tc>
                <w:tcPr>
                  <w:tcW w:w="3099" w:type="dxa"/>
                  <w:shd w:val="clear" w:color="auto" w:fill="auto"/>
                </w:tcPr>
                <w:p w:rsidRPr="008B7F1F" w:rsidR="008B7F1F" w:rsidRDefault="008B7F1F">
                  <w:pPr>
                    <w:pStyle w:val="broodtekst"/>
                  </w:pPr>
                </w:p>
              </w:tc>
            </w:tr>
            <w:tr w:rsidRPr="008B7F1F" w:rsidR="008B7F1F" w:rsidTr="008B7F1F">
              <w:tc>
                <w:tcPr>
                  <w:tcW w:w="4209" w:type="dxa"/>
                  <w:shd w:val="clear" w:color="auto" w:fill="auto"/>
                </w:tcPr>
                <w:p w:rsidR="008B7F1F" w:rsidP="008B7F1F" w:rsidRDefault="008B7F1F">
                  <w:pPr>
                    <w:pStyle w:val="broodtekst-i"/>
                    <w:rPr>
                      <w:i w:val="0"/>
                    </w:rPr>
                  </w:pPr>
                </w:p>
                <w:p w:rsidR="008B7F1F" w:rsidP="008B7F1F" w:rsidRDefault="008B7F1F">
                  <w:pPr>
                    <w:pStyle w:val="broodtekst-i"/>
                    <w:rPr>
                      <w:i w:val="0"/>
                    </w:rPr>
                  </w:pPr>
                </w:p>
                <w:p w:rsidR="008B7F1F" w:rsidP="008B7F1F" w:rsidRDefault="008B7F1F">
                  <w:pPr>
                    <w:pStyle w:val="broodtekst-i"/>
                    <w:rPr>
                      <w:i w:val="0"/>
                    </w:rPr>
                  </w:pPr>
                </w:p>
                <w:p w:rsidR="008B7F1F" w:rsidP="008B7F1F" w:rsidRDefault="008B7F1F">
                  <w:pPr>
                    <w:pStyle w:val="broodtekst-i"/>
                    <w:rPr>
                      <w:i w:val="0"/>
                    </w:rPr>
                  </w:pPr>
                </w:p>
                <w:p w:rsidRPr="008B7F1F" w:rsidR="008B7F1F" w:rsidP="008B7F1F" w:rsidRDefault="008B7F1F">
                  <w:pPr>
                    <w:pStyle w:val="broodtekst-i"/>
                    <w:rPr>
                      <w:i w:val="0"/>
                    </w:rPr>
                  </w:pPr>
                  <w:r w:rsidRPr="008B7F1F">
                    <w:rPr>
                      <w:i w:val="0"/>
                    </w:rPr>
                    <w:t>F. Teeven</w:t>
                  </w:r>
                </w:p>
              </w:tc>
              <w:tc>
                <w:tcPr>
                  <w:tcW w:w="226" w:type="dxa"/>
                  <w:shd w:val="clear" w:color="auto" w:fill="auto"/>
                </w:tcPr>
                <w:p w:rsidRPr="008B7F1F" w:rsidR="008B7F1F" w:rsidP="008B7F1F" w:rsidRDefault="008B7F1F">
                  <w:pPr>
                    <w:pStyle w:val="broodtekst"/>
                  </w:pPr>
                </w:p>
              </w:tc>
              <w:tc>
                <w:tcPr>
                  <w:tcW w:w="3099" w:type="dxa"/>
                  <w:shd w:val="clear" w:color="auto" w:fill="auto"/>
                </w:tcPr>
                <w:p w:rsidRPr="008B7F1F" w:rsidR="008B7F1F" w:rsidRDefault="008B7F1F">
                  <w:pPr>
                    <w:pStyle w:val="broodtekst"/>
                  </w:pPr>
                </w:p>
              </w:tc>
            </w:tr>
          </w:tbl>
          <w:p w:rsidR="008B7F1F" w:rsidP="008B7F1F" w:rsidRDefault="008B7F1F">
            <w:pPr>
              <w:pStyle w:val="in-table"/>
            </w:pPr>
          </w:p>
          <w:bookmarkEnd w:id="10"/>
          <w:p w:rsidR="00BA2445" w:rsidP="008B7F1F" w:rsidRDefault="00A46C90">
            <w:pPr>
              <w:pStyle w:val="in-table"/>
            </w:pPr>
            <w:r>
              <w:fldChar w:fldCharType="begin"/>
            </w:r>
            <w:r>
              <w:instrText xml:space="preserve"> DOCPROPERTY ondertekening </w:instrText>
            </w:r>
            <w:r>
              <w:fldChar w:fldCharType="end"/>
            </w:r>
          </w:p>
        </w:tc>
      </w:tr>
    </w:tbl>
    <w:p w:rsidR="008B7F1F" w:rsidRDefault="008B7F1F">
      <w:pPr>
        <w:pStyle w:val="broodtekst"/>
      </w:pPr>
    </w:p>
    <w:sectPr w:rsidR="008B7F1F" w:rsidSect="008B49A8">
      <w:headerReference w:type="even" r:id="rId15"/>
      <w:footerReference w:type="default" r:id="rId16"/>
      <w:type w:val="continuous"/>
      <w:pgSz w:w="11906" w:h="16838" w:code="9"/>
      <w:pgMar w:top="2398" w:right="2818" w:bottom="1077" w:left="1588" w:header="2398" w:footer="25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7F1F" w:rsidRDefault="008B7F1F">
      <w:r>
        <w:separator/>
      </w:r>
    </w:p>
    <w:p w:rsidR="008B7F1F" w:rsidRDefault="008B7F1F"/>
    <w:p w:rsidR="008B7F1F" w:rsidRDefault="008B7F1F"/>
    <w:p w:rsidR="008B7F1F" w:rsidRDefault="008B7F1F"/>
  </w:endnote>
  <w:endnote w:type="continuationSeparator" w:id="0">
    <w:p w:rsidR="008B7F1F" w:rsidRDefault="008B7F1F">
      <w:r>
        <w:continuationSeparator/>
      </w:r>
    </w:p>
    <w:p w:rsidR="008B7F1F" w:rsidRDefault="008B7F1F"/>
    <w:p w:rsidR="008B7F1F" w:rsidRDefault="008B7F1F"/>
    <w:p w:rsidR="008B7F1F" w:rsidRDefault="008B7F1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KIX Barcode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RO VenW">
    <w:charset w:val="00"/>
    <w:family w:val="swiss"/>
    <w:pitch w:val="variable"/>
    <w:sig w:usb0="80000003" w:usb1="10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Verdana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2445" w:rsidRDefault="00A46C90">
    <w:pPr>
      <w:pStyle w:val="Voettekst"/>
      <w:framePr w:wrap="around" w:vAnchor="text" w:hAnchor="margin" w:xAlign="center" w:y="1"/>
      <w:rPr>
        <w:rStyle w:val="Paginanummer"/>
      </w:rPr>
    </w:pPr>
    <w:r>
      <w:rPr>
        <w:rStyle w:val="Paginanummer"/>
      </w:rPr>
      <w:fldChar w:fldCharType="begin"/>
    </w:r>
    <w:r>
      <w:rPr>
        <w:rStyle w:val="Paginanummer"/>
      </w:rPr>
      <w:instrText xml:space="preserve">PAGE  </w:instrText>
    </w:r>
    <w:r>
      <w:rPr>
        <w:rStyle w:val="Paginanummer"/>
      </w:rPr>
      <w:fldChar w:fldCharType="end"/>
    </w:r>
  </w:p>
  <w:p w:rsidR="00BA2445" w:rsidRDefault="00BA2445">
    <w:pPr>
      <w:pStyle w:val="Voettekst"/>
    </w:pPr>
  </w:p>
  <w:p w:rsidR="00BA2445" w:rsidRDefault="00BA2445"/>
  <w:tbl>
    <w:tblPr>
      <w:tblW w:w="9900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752"/>
      <w:gridCol w:w="2148"/>
    </w:tblGrid>
    <w:tr w:rsidR="00BA2445">
      <w:trPr>
        <w:trHeight w:hRule="exact" w:val="240"/>
      </w:trPr>
      <w:tc>
        <w:tcPr>
          <w:tcW w:w="7752" w:type="dxa"/>
        </w:tcPr>
        <w:p w:rsidR="00BA2445" w:rsidRDefault="00A46C90">
          <w:pPr>
            <w:pStyle w:val="Huisstijl-Rubricering"/>
          </w:pPr>
          <w:r>
            <w:t>VERTROUWELIJK</w:t>
          </w:r>
        </w:p>
      </w:tc>
      <w:tc>
        <w:tcPr>
          <w:tcW w:w="2148" w:type="dxa"/>
        </w:tcPr>
        <w:p w:rsidR="00BA2445" w:rsidRDefault="00A46C90">
          <w:pPr>
            <w:pStyle w:val="Huisstijl-Paginanummering"/>
          </w:pPr>
          <w:r>
            <w:rPr>
              <w:rStyle w:val="Huisstijl-GegevenCharChar"/>
            </w:rPr>
            <w:t>Pagina  van</w:t>
          </w:r>
          <w:r>
            <w:t xml:space="preserve"> </w:t>
          </w:r>
          <w:r w:rsidR="00736D54">
            <w:fldChar w:fldCharType="begin"/>
          </w:r>
          <w:r w:rsidR="00736D54">
            <w:instrText xml:space="preserve"> NUMPAGES   \* MERGEFORMAT </w:instrText>
          </w:r>
          <w:r w:rsidR="00736D54">
            <w:fldChar w:fldCharType="separate"/>
          </w:r>
          <w:r w:rsidR="008B49A8">
            <w:t>1</w:t>
          </w:r>
          <w:r w:rsidR="00736D54"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900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752"/>
      <w:gridCol w:w="2148"/>
    </w:tblGrid>
    <w:tr w:rsidR="00BA2445">
      <w:trPr>
        <w:trHeight w:hRule="exact" w:val="240"/>
      </w:trPr>
      <w:tc>
        <w:tcPr>
          <w:tcW w:w="7752" w:type="dxa"/>
        </w:tcPr>
        <w:bookmarkStart w:id="5" w:name="bmVoettekst1"/>
        <w:p w:rsidR="00BA2445" w:rsidRDefault="00A46C90">
          <w:pPr>
            <w:pStyle w:val="Huisstijl-Rubricering"/>
          </w:pPr>
          <w:r>
            <w:fldChar w:fldCharType="begin"/>
          </w:r>
          <w:r>
            <w:instrText xml:space="preserve"> DOCPROPERTY rubricering </w:instrText>
          </w:r>
          <w:r>
            <w:fldChar w:fldCharType="end"/>
          </w:r>
        </w:p>
      </w:tc>
      <w:tc>
        <w:tcPr>
          <w:tcW w:w="2148" w:type="dxa"/>
        </w:tcPr>
        <w:p w:rsidR="00BA2445" w:rsidRDefault="00A46C90">
          <w:pPr>
            <w:pStyle w:val="Huisstijl-Paginanummering"/>
          </w:pPr>
          <w:r>
            <w:rPr>
              <w:rStyle w:val="Huisstijl-GegevenCharChar"/>
            </w:rPr>
            <w:fldChar w:fldCharType="begin"/>
          </w:r>
          <w:r>
            <w:rPr>
              <w:rStyle w:val="Huisstijl-GegevenCharChar"/>
            </w:rPr>
            <w:instrText xml:space="preserve"> DOCPROPERTY _pagina </w:instrText>
          </w:r>
          <w:r>
            <w:rPr>
              <w:rStyle w:val="Huisstijl-GegevenCharChar"/>
            </w:rPr>
            <w:fldChar w:fldCharType="separate"/>
          </w:r>
          <w:r w:rsidR="008B49A8">
            <w:rPr>
              <w:rStyle w:val="Huisstijl-GegevenCharChar"/>
            </w:rPr>
            <w:t>Pagina</w:t>
          </w:r>
          <w:r>
            <w:rPr>
              <w:rStyle w:val="Huisstijl-GegevenCharChar"/>
            </w:rPr>
            <w:fldChar w:fldCharType="end"/>
          </w:r>
          <w:r>
            <w:rPr>
              <w:rStyle w:val="Huisstijl-GegevenCharChar"/>
            </w:rPr>
            <w:t xml:space="preserve"> </w:t>
          </w:r>
          <w:r>
            <w:rPr>
              <w:rStyle w:val="Huisstijl-GegevenCharChar"/>
            </w:rPr>
            <w:fldChar w:fldCharType="begin"/>
          </w:r>
          <w:r>
            <w:rPr>
              <w:rStyle w:val="Huisstijl-GegevenCharChar"/>
            </w:rPr>
            <w:instrText xml:space="preserve"> PAGE   \* MERGEFORMAT </w:instrText>
          </w:r>
          <w:r>
            <w:rPr>
              <w:rStyle w:val="Huisstijl-GegevenCharChar"/>
            </w:rPr>
            <w:fldChar w:fldCharType="separate"/>
          </w:r>
          <w:r w:rsidR="008B7F1F">
            <w:rPr>
              <w:rStyle w:val="Huisstijl-GegevenCharChar"/>
            </w:rPr>
            <w:t>1</w:t>
          </w:r>
          <w:r>
            <w:rPr>
              <w:rStyle w:val="Huisstijl-GegevenCharChar"/>
            </w:rPr>
            <w:fldChar w:fldCharType="end"/>
          </w:r>
          <w:r>
            <w:rPr>
              <w:rStyle w:val="Huisstijl-GegevenCharChar"/>
            </w:rPr>
            <w:t xml:space="preserve"> </w:t>
          </w:r>
          <w:r>
            <w:rPr>
              <w:rStyle w:val="Huisstijl-GegevenCharChar"/>
            </w:rPr>
            <w:fldChar w:fldCharType="begin"/>
          </w:r>
          <w:r>
            <w:rPr>
              <w:rStyle w:val="Huisstijl-GegevenCharChar"/>
            </w:rPr>
            <w:instrText xml:space="preserve"> DOCPROPERTY _van </w:instrText>
          </w:r>
          <w:r>
            <w:rPr>
              <w:rStyle w:val="Huisstijl-GegevenCharChar"/>
            </w:rPr>
            <w:fldChar w:fldCharType="separate"/>
          </w:r>
          <w:r w:rsidR="008B49A8">
            <w:rPr>
              <w:rStyle w:val="Huisstijl-GegevenCharChar"/>
            </w:rPr>
            <w:t>van</w:t>
          </w:r>
          <w:r>
            <w:rPr>
              <w:rStyle w:val="Huisstijl-GegevenCharChar"/>
            </w:rPr>
            <w:fldChar w:fldCharType="end"/>
          </w:r>
          <w:r>
            <w:t xml:space="preserve"> </w:t>
          </w:r>
          <w:r w:rsidR="00736D54">
            <w:fldChar w:fldCharType="begin"/>
          </w:r>
          <w:r w:rsidR="00736D54">
            <w:instrText xml:space="preserve"> SECTIONPAGES   \* MERGEFORMAT </w:instrText>
          </w:r>
          <w:r w:rsidR="00736D54">
            <w:fldChar w:fldCharType="separate"/>
          </w:r>
          <w:r w:rsidR="008B7F1F">
            <w:t>1</w:t>
          </w:r>
          <w:r w:rsidR="00736D54">
            <w:fldChar w:fldCharType="end"/>
          </w:r>
        </w:p>
      </w:tc>
    </w:tr>
    <w:bookmarkEnd w:id="5"/>
  </w:tbl>
  <w:p w:rsidR="00BA2445" w:rsidRDefault="00BA2445">
    <w:pPr>
      <w:pStyle w:val="Voettekst"/>
      <w:spacing w:line="240" w:lineRule="auto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894" w:type="dxa"/>
      <w:tblInd w:w="6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771"/>
      <w:gridCol w:w="2123"/>
    </w:tblGrid>
    <w:tr w:rsidR="00BA2445">
      <w:trPr>
        <w:cantSplit/>
        <w:trHeight w:hRule="exact" w:val="23"/>
      </w:trPr>
      <w:tc>
        <w:tcPr>
          <w:tcW w:w="7771" w:type="dxa"/>
        </w:tcPr>
        <w:p w:rsidR="00BA2445" w:rsidRDefault="00BA2445">
          <w:pPr>
            <w:pStyle w:val="Huisstijl-Rubricering"/>
          </w:pPr>
        </w:p>
      </w:tc>
      <w:tc>
        <w:tcPr>
          <w:tcW w:w="2123" w:type="dxa"/>
        </w:tcPr>
        <w:p w:rsidR="00BA2445" w:rsidRDefault="00BA2445">
          <w:pPr>
            <w:pStyle w:val="Huisstijl-Paginanummering"/>
          </w:pPr>
        </w:p>
      </w:tc>
    </w:tr>
    <w:tr w:rsidR="00BA2445">
      <w:trPr>
        <w:cantSplit/>
        <w:trHeight w:hRule="exact" w:val="216"/>
      </w:trPr>
      <w:tc>
        <w:tcPr>
          <w:tcW w:w="7771" w:type="dxa"/>
        </w:tcPr>
        <w:p w:rsidR="00BA2445" w:rsidRDefault="00A46C90">
          <w:pPr>
            <w:pStyle w:val="Huisstijl-Rubricering"/>
          </w:pPr>
          <w:r>
            <w:fldChar w:fldCharType="begin"/>
          </w:r>
          <w:r>
            <w:instrText xml:space="preserve"> DOCPROPERTY Rubricering </w:instrText>
          </w:r>
          <w:r>
            <w:fldChar w:fldCharType="end"/>
          </w:r>
        </w:p>
      </w:tc>
      <w:tc>
        <w:tcPr>
          <w:tcW w:w="2123" w:type="dxa"/>
        </w:tcPr>
        <w:p w:rsidR="00BA2445" w:rsidRDefault="00A46C90">
          <w:pPr>
            <w:pStyle w:val="Huisstijl-Paginanummering"/>
          </w:pPr>
          <w:r>
            <w:fldChar w:fldCharType="begin"/>
          </w:r>
          <w:r>
            <w:instrText xml:space="preserve"> if </w:instrText>
          </w:r>
          <w:r>
            <w:fldChar w:fldCharType="begin"/>
          </w:r>
          <w:r>
            <w:instrText xml:space="preserve"> DOCPROPERTY mailing-aan </w:instrText>
          </w:r>
          <w:r>
            <w:fldChar w:fldCharType="end"/>
          </w:r>
          <w:r>
            <w:instrText xml:space="preserve"> = "1" "" "</w:instrText>
          </w:r>
          <w:r>
            <w:rPr>
              <w:rStyle w:val="Huisstijl-GegevenCharChar"/>
            </w:rPr>
            <w:fldChar w:fldCharType="begin"/>
          </w:r>
          <w:r>
            <w:rPr>
              <w:rStyle w:val="Huisstijl-GegevenCharChar"/>
            </w:rPr>
            <w:instrText xml:space="preserve"> if </w:instrText>
          </w:r>
          <w:r>
            <w:rPr>
              <w:rStyle w:val="Huisstijl-GegevenCharChar"/>
            </w:rPr>
            <w:fldChar w:fldCharType="begin"/>
          </w:r>
          <w:r>
            <w:rPr>
              <w:rStyle w:val="Huisstijl-GegevenCharChar"/>
            </w:rPr>
            <w:instrText xml:space="preserve"> NUMPAGES </w:instrText>
          </w:r>
          <w:r>
            <w:rPr>
              <w:rStyle w:val="Huisstijl-GegevenCharChar"/>
            </w:rPr>
            <w:fldChar w:fldCharType="separate"/>
          </w:r>
          <w:r w:rsidR="00736D54">
            <w:rPr>
              <w:rStyle w:val="Huisstijl-GegevenCharChar"/>
            </w:rPr>
            <w:instrText>1</w:instrText>
          </w:r>
          <w:r>
            <w:rPr>
              <w:rStyle w:val="Huisstijl-GegevenCharChar"/>
            </w:rPr>
            <w:fldChar w:fldCharType="end"/>
          </w:r>
          <w:r>
            <w:rPr>
              <w:rStyle w:val="Huisstijl-GegevenCharChar"/>
            </w:rPr>
            <w:instrText xml:space="preserve"> = "1" "" "</w:instrText>
          </w:r>
          <w:r>
            <w:rPr>
              <w:rStyle w:val="Huisstijl-GegevenCharChar"/>
            </w:rPr>
            <w:fldChar w:fldCharType="begin"/>
          </w:r>
          <w:r>
            <w:rPr>
              <w:rStyle w:val="Huisstijl-GegevenCharChar"/>
            </w:rPr>
            <w:instrText xml:space="preserve"> DOCPROPERTY _pagina </w:instrText>
          </w:r>
          <w:r>
            <w:rPr>
              <w:rStyle w:val="Huisstijl-GegevenCharChar"/>
            </w:rPr>
            <w:fldChar w:fldCharType="separate"/>
          </w:r>
          <w:r>
            <w:rPr>
              <w:rStyle w:val="Huisstijl-GegevenCharChar"/>
            </w:rPr>
            <w:instrText>Pagina</w:instrText>
          </w:r>
          <w:r>
            <w:rPr>
              <w:rStyle w:val="Huisstijl-GegevenCharChar"/>
            </w:rPr>
            <w:fldChar w:fldCharType="end"/>
          </w:r>
          <w:r>
            <w:rPr>
              <w:rStyle w:val="Huisstijl-GegevenCharChar"/>
            </w:rPr>
            <w:instrText xml:space="preserve"> </w:instrText>
          </w:r>
          <w:r>
            <w:rPr>
              <w:rStyle w:val="Huisstijl-GegevenCharChar"/>
            </w:rPr>
            <w:fldChar w:fldCharType="begin"/>
          </w:r>
          <w:r>
            <w:rPr>
              <w:rStyle w:val="Huisstijl-GegevenCharChar"/>
            </w:rPr>
            <w:instrText xml:space="preserve"> PAGE </w:instrText>
          </w:r>
          <w:r>
            <w:rPr>
              <w:rStyle w:val="Huisstijl-GegevenCharChar"/>
            </w:rPr>
            <w:fldChar w:fldCharType="separate"/>
          </w:r>
          <w:r>
            <w:rPr>
              <w:rStyle w:val="Huisstijl-GegevenCharChar"/>
            </w:rPr>
            <w:instrText>1</w:instrText>
          </w:r>
          <w:r>
            <w:rPr>
              <w:rStyle w:val="Huisstijl-GegevenCharChar"/>
            </w:rPr>
            <w:fldChar w:fldCharType="end"/>
          </w:r>
          <w:r>
            <w:rPr>
              <w:rStyle w:val="Huisstijl-GegevenCharChar"/>
            </w:rPr>
            <w:instrText xml:space="preserve"> </w:instrText>
          </w:r>
          <w:r>
            <w:rPr>
              <w:rStyle w:val="Huisstijl-GegevenCharChar"/>
            </w:rPr>
            <w:fldChar w:fldCharType="begin"/>
          </w:r>
          <w:r>
            <w:rPr>
              <w:rStyle w:val="Huisstijl-GegevenCharChar"/>
            </w:rPr>
            <w:instrText xml:space="preserve"> DOCPROPERTY _van </w:instrText>
          </w:r>
          <w:r>
            <w:rPr>
              <w:rStyle w:val="Huisstijl-GegevenCharChar"/>
            </w:rPr>
            <w:fldChar w:fldCharType="separate"/>
          </w:r>
          <w:r>
            <w:rPr>
              <w:rStyle w:val="Huisstijl-GegevenCharChar"/>
            </w:rPr>
            <w:instrText>van</w:instrText>
          </w:r>
          <w:r>
            <w:rPr>
              <w:rStyle w:val="Huisstijl-GegevenCharChar"/>
            </w:rPr>
            <w:fldChar w:fldCharType="end"/>
          </w:r>
          <w:r>
            <w:rPr>
              <w:rStyle w:val="Huisstijl-GegevenCharChar"/>
            </w:rPr>
            <w:instrText xml:space="preserve"> </w:instrText>
          </w:r>
          <w:r>
            <w:rPr>
              <w:rStyle w:val="Huisstijl-GegevenCharChar"/>
            </w:rPr>
            <w:fldChar w:fldCharType="begin"/>
          </w:r>
          <w:r>
            <w:rPr>
              <w:rStyle w:val="Huisstijl-GegevenCharChar"/>
            </w:rPr>
            <w:instrText xml:space="preserve"> NUMPAGES </w:instrText>
          </w:r>
          <w:r>
            <w:rPr>
              <w:rStyle w:val="Huisstijl-GegevenCharChar"/>
            </w:rPr>
            <w:fldChar w:fldCharType="separate"/>
          </w:r>
          <w:r>
            <w:rPr>
              <w:rStyle w:val="Huisstijl-GegevenCharChar"/>
            </w:rPr>
            <w:instrText>2</w:instrText>
          </w:r>
          <w:r>
            <w:rPr>
              <w:rStyle w:val="Huisstijl-GegevenCharChar"/>
            </w:rPr>
            <w:fldChar w:fldCharType="end"/>
          </w:r>
          <w:r>
            <w:rPr>
              <w:rStyle w:val="Huisstijl-GegevenCharChar"/>
            </w:rPr>
            <w:instrText>"</w:instrText>
          </w:r>
          <w:r>
            <w:rPr>
              <w:rStyle w:val="Huisstijl-GegevenCharChar"/>
            </w:rPr>
            <w:fldChar w:fldCharType="end"/>
          </w:r>
          <w:r>
            <w:instrText xml:space="preserve">" </w:instrText>
          </w:r>
          <w:r>
            <w:fldChar w:fldCharType="end"/>
          </w:r>
        </w:p>
      </w:tc>
    </w:tr>
  </w:tbl>
  <w:p w:rsidR="00BA2445" w:rsidRDefault="00BA2445">
    <w:pPr>
      <w:pStyle w:val="broodtekst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892" w:type="dxa"/>
      <w:tblInd w:w="8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769"/>
      <w:gridCol w:w="2123"/>
    </w:tblGrid>
    <w:tr w:rsidR="00BA2445">
      <w:trPr>
        <w:cantSplit/>
        <w:trHeight w:hRule="exact" w:val="170"/>
      </w:trPr>
      <w:tc>
        <w:tcPr>
          <w:tcW w:w="7769" w:type="dxa"/>
        </w:tcPr>
        <w:p w:rsidR="00BA2445" w:rsidRDefault="00BA2445">
          <w:pPr>
            <w:pStyle w:val="Huisstijl-Rubricering"/>
          </w:pPr>
        </w:p>
      </w:tc>
      <w:tc>
        <w:tcPr>
          <w:tcW w:w="2123" w:type="dxa"/>
        </w:tcPr>
        <w:p w:rsidR="00BA2445" w:rsidRDefault="00BA2445">
          <w:pPr>
            <w:pStyle w:val="Huisstijl-Paginanummering"/>
          </w:pPr>
        </w:p>
      </w:tc>
    </w:tr>
    <w:tr w:rsidR="00BA2445">
      <w:trPr>
        <w:cantSplit/>
        <w:trHeight w:hRule="exact" w:val="289"/>
      </w:trPr>
      <w:tc>
        <w:tcPr>
          <w:tcW w:w="7769" w:type="dxa"/>
        </w:tcPr>
        <w:p w:rsidR="00BA2445" w:rsidRDefault="00A46C90">
          <w:pPr>
            <w:pStyle w:val="Huisstijl-Rubricering"/>
          </w:pPr>
          <w:r>
            <w:fldChar w:fldCharType="begin"/>
          </w:r>
          <w:r>
            <w:instrText xml:space="preserve"> DOCPROPERTY Rubricering </w:instrText>
          </w:r>
          <w:r>
            <w:fldChar w:fldCharType="end"/>
          </w:r>
        </w:p>
      </w:tc>
      <w:tc>
        <w:tcPr>
          <w:tcW w:w="2123" w:type="dxa"/>
        </w:tcPr>
        <w:p w:rsidR="00BA2445" w:rsidRDefault="00A46C90">
          <w:pPr>
            <w:pStyle w:val="Huisstijl-Paginanummering"/>
            <w:rPr>
              <w:rStyle w:val="Huisstijl-GegevenCharChar"/>
            </w:rPr>
          </w:pPr>
          <w:r>
            <w:rPr>
              <w:rStyle w:val="Huisstijl-GegevenCharChar"/>
            </w:rPr>
            <w:fldChar w:fldCharType="begin"/>
          </w:r>
          <w:r>
            <w:rPr>
              <w:rStyle w:val="Huisstijl-GegevenCharChar"/>
            </w:rPr>
            <w:instrText xml:space="preserve"> DOCPROPERTY _pagina </w:instrText>
          </w:r>
          <w:r>
            <w:rPr>
              <w:rStyle w:val="Huisstijl-GegevenCharChar"/>
            </w:rPr>
            <w:fldChar w:fldCharType="separate"/>
          </w:r>
          <w:r w:rsidR="008B49A8">
            <w:rPr>
              <w:rStyle w:val="Huisstijl-GegevenCharChar"/>
            </w:rPr>
            <w:t>Pagina</w:t>
          </w:r>
          <w:r>
            <w:rPr>
              <w:rStyle w:val="Huisstijl-GegevenCharChar"/>
            </w:rPr>
            <w:fldChar w:fldCharType="end"/>
          </w:r>
          <w:r>
            <w:rPr>
              <w:rStyle w:val="Huisstijl-GegevenCharChar"/>
            </w:rPr>
            <w:t xml:space="preserve"> </w:t>
          </w:r>
          <w:r>
            <w:rPr>
              <w:rStyle w:val="Paginanummer"/>
            </w:rPr>
            <w:fldChar w:fldCharType="begin"/>
          </w:r>
          <w:r>
            <w:rPr>
              <w:rStyle w:val="Paginanummer"/>
            </w:rPr>
            <w:instrText xml:space="preserve">PAGE  </w:instrText>
          </w:r>
          <w:r>
            <w:rPr>
              <w:rStyle w:val="Paginanummer"/>
            </w:rPr>
            <w:fldChar w:fldCharType="separate"/>
          </w:r>
          <w:r w:rsidR="008B7F1F">
            <w:rPr>
              <w:rStyle w:val="Paginanummer"/>
            </w:rPr>
            <w:t>1</w:t>
          </w:r>
          <w:r>
            <w:rPr>
              <w:rStyle w:val="Paginanummer"/>
            </w:rPr>
            <w:fldChar w:fldCharType="end"/>
          </w:r>
          <w:r>
            <w:rPr>
              <w:rStyle w:val="Huisstijl-GegevenCharChar"/>
            </w:rPr>
            <w:t xml:space="preserve"> </w:t>
          </w:r>
          <w:r>
            <w:rPr>
              <w:rStyle w:val="Huisstijl-GegevenCharChar"/>
            </w:rPr>
            <w:fldChar w:fldCharType="begin"/>
          </w:r>
          <w:r>
            <w:rPr>
              <w:rStyle w:val="Huisstijl-GegevenCharChar"/>
            </w:rPr>
            <w:instrText xml:space="preserve"> DOCPROPERTY _van </w:instrText>
          </w:r>
          <w:r>
            <w:rPr>
              <w:rStyle w:val="Huisstijl-GegevenCharChar"/>
            </w:rPr>
            <w:fldChar w:fldCharType="separate"/>
          </w:r>
          <w:r w:rsidR="008B49A8">
            <w:rPr>
              <w:rStyle w:val="Huisstijl-GegevenCharChar"/>
            </w:rPr>
            <w:t>van</w:t>
          </w:r>
          <w:r>
            <w:rPr>
              <w:rStyle w:val="Huisstijl-GegevenCharChar"/>
            </w:rPr>
            <w:fldChar w:fldCharType="end"/>
          </w:r>
          <w:r>
            <w:t xml:space="preserve"> </w:t>
          </w:r>
          <w:r w:rsidR="00736D54">
            <w:fldChar w:fldCharType="begin"/>
          </w:r>
          <w:r w:rsidR="00736D54">
            <w:instrText xml:space="preserve"> SECTIONPAGES   \* MERGEFORMAT </w:instrText>
          </w:r>
          <w:r w:rsidR="00736D54">
            <w:fldChar w:fldCharType="separate"/>
          </w:r>
          <w:r w:rsidR="008B7F1F">
            <w:t>1</w:t>
          </w:r>
          <w:r w:rsidR="00736D54">
            <w:fldChar w:fldCharType="end"/>
          </w:r>
        </w:p>
      </w:tc>
    </w:tr>
    <w:tr w:rsidR="00BA2445">
      <w:trPr>
        <w:cantSplit/>
        <w:trHeight w:hRule="exact" w:val="23"/>
      </w:trPr>
      <w:tc>
        <w:tcPr>
          <w:tcW w:w="7769" w:type="dxa"/>
        </w:tcPr>
        <w:p w:rsidR="00BA2445" w:rsidRDefault="00BA2445">
          <w:pPr>
            <w:pStyle w:val="Huisstijl-Rubricering"/>
          </w:pPr>
        </w:p>
      </w:tc>
      <w:tc>
        <w:tcPr>
          <w:tcW w:w="2123" w:type="dxa"/>
        </w:tcPr>
        <w:p w:rsidR="00BA2445" w:rsidRDefault="00BA2445">
          <w:pPr>
            <w:pStyle w:val="Huisstijl-Paginanummering"/>
            <w:rPr>
              <w:rStyle w:val="Huisstijl-GegevenCharChar"/>
            </w:rPr>
          </w:pPr>
        </w:p>
      </w:tc>
    </w:tr>
  </w:tbl>
  <w:p w:rsidR="00BA2445" w:rsidRDefault="00BA2445">
    <w:pPr>
      <w:pStyle w:val="broodteks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7F1F" w:rsidRDefault="008B7F1F">
      <w:r>
        <w:separator/>
      </w:r>
    </w:p>
  </w:footnote>
  <w:footnote w:type="continuationSeparator" w:id="0">
    <w:p w:rsidR="008B7F1F" w:rsidRDefault="008B7F1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2445" w:rsidRDefault="00BA2445">
    <w:pPr>
      <w:pStyle w:val="Koptekst"/>
    </w:pPr>
  </w:p>
  <w:p w:rsidR="00BA2445" w:rsidRDefault="00BA2445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2445" w:rsidRDefault="008B7F1F">
    <w:pPr>
      <w:pStyle w:val="Koptekst"/>
      <w:rPr>
        <w:rFonts w:cs="Verdana-Bold"/>
        <w:b/>
        <w:bCs/>
        <w:smallCaps/>
      </w:rPr>
    </w:pPr>
    <w:r>
      <w:rPr>
        <w:rFonts w:cs="Verdana-Bold"/>
        <w:b/>
        <w:bCs/>
        <w:smallCaps/>
        <w:noProof/>
        <w:sz w:val="20"/>
      </w:rPr>
      <mc:AlternateContent>
        <mc:Choice Requires="wps">
          <w:drawing>
            <wp:anchor distT="0" distB="0" distL="114300" distR="114300" simplePos="0" relativeHeight="251658240" behindDoc="0" locked="1" layoutInCell="1" allowOverlap="1" wp14:anchorId="02F25910" wp14:editId="264F66CC">
              <wp:simplePos x="0" y="0"/>
              <wp:positionH relativeFrom="page">
                <wp:posOffset>5854065</wp:posOffset>
              </wp:positionH>
              <wp:positionV relativeFrom="page">
                <wp:posOffset>1901190</wp:posOffset>
              </wp:positionV>
              <wp:extent cx="1492250" cy="7622540"/>
              <wp:effectExtent l="0" t="0" r="0" b="1270"/>
              <wp:wrapNone/>
              <wp:docPr id="3" name="Text Box 10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92250" cy="76225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tbl>
                          <w:tblPr>
                            <w:tblW w:w="2007" w:type="dxa"/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000" w:firstRow="0" w:lastRow="0" w:firstColumn="0" w:lastColumn="0" w:noHBand="0" w:noVBand="0"/>
                          </w:tblPr>
                          <w:tblGrid>
                            <w:gridCol w:w="2007"/>
                          </w:tblGrid>
                          <w:tr w:rsidR="00BA2445">
                            <w:trPr>
                              <w:cantSplit/>
                            </w:trPr>
                            <w:tc>
                              <w:tcPr>
                                <w:tcW w:w="2007" w:type="dxa"/>
                              </w:tcPr>
                              <w:p w:rsidR="008B49A8" w:rsidRDefault="00A46C90">
                                <w:pPr>
                                  <w:pStyle w:val="referentiegegevparagraaf"/>
                                  <w:rPr>
                                    <w:b/>
                                  </w:rPr>
                                </w:pPr>
                                <w:r>
                                  <w:rPr>
                                    <w:b/>
                                  </w:rPr>
                                  <w:fldChar w:fldCharType="begin"/>
                                </w:r>
                                <w:r w:rsidRPr="008B49A8">
                                  <w:rPr>
                                    <w:b/>
                                  </w:rPr>
                                  <w:instrText xml:space="preserve"> DOCPROPERTY directoraatvolg</w:instrText>
                                </w:r>
                                <w:r>
                                  <w:rPr>
                                    <w:b/>
                                  </w:rPr>
                                  <w:fldChar w:fldCharType="separate"/>
                                </w:r>
                                <w:r w:rsidR="008B49A8">
                                  <w:rPr>
                                    <w:b/>
                                  </w:rPr>
                                  <w:t>Directie Wetgeving en Juridische Zaken</w:t>
                                </w:r>
                              </w:p>
                              <w:p w:rsidR="008B49A8" w:rsidRDefault="00A46C90">
                                <w:pPr>
                                  <w:pStyle w:val="referentiegegevparagraaf"/>
                                  <w:rPr>
                                    <w:rStyle w:val="directieregel"/>
                                  </w:rPr>
                                </w:pPr>
                                <w:r>
                                  <w:rPr>
                                    <w:b/>
                                  </w:rPr>
                                  <w:fldChar w:fldCharType="end"/>
                                </w:r>
                                <w:r>
                                  <w:fldChar w:fldCharType="begin"/>
                                </w:r>
                                <w:r w:rsidRPr="008B49A8">
                                  <w:instrText xml:space="preserve"> DOCPROPERTY directoraatnaamvolg </w:instrText>
                                </w:r>
                                <w:r>
                                  <w:fldChar w:fldCharType="end"/>
                                </w:r>
                                <w:r>
                                  <w:fldChar w:fldCharType="begin"/>
                                </w:r>
                                <w:r>
                                  <w:instrText xml:space="preserve"> DOCPROPERTY onderdeelvolg </w:instrText>
                                </w:r>
                                <w:r>
                                  <w:fldChar w:fldCharType="separate"/>
                                </w:r>
                                <w:r w:rsidR="008B49A8">
                                  <w:t>Sector straf- en sanctierecht</w:t>
                                </w:r>
                                <w:r>
                                  <w:fldChar w:fldCharType="end"/>
                                </w:r>
                                <w:r>
                                  <w:rPr>
                                    <w:rStyle w:val="directieregel"/>
                                  </w:rPr>
                                  <w:fldChar w:fldCharType="begin"/>
                                </w:r>
                                <w:r>
                                  <w:rPr>
                                    <w:rStyle w:val="directieregel"/>
                                  </w:rPr>
                                  <w:instrText xml:space="preserve"> DOCPROPERTY directieregel </w:instrText>
                                </w:r>
                                <w:r>
                                  <w:rPr>
                                    <w:rStyle w:val="directieregel"/>
                                  </w:rPr>
                                  <w:fldChar w:fldCharType="separate"/>
                                </w:r>
                                <w:r w:rsidR="008B49A8">
                                  <w:rPr>
                                    <w:rStyle w:val="directieregel"/>
                                  </w:rPr>
                                  <w:t> </w:t>
                                </w:r>
                              </w:p>
                              <w:p w:rsidR="00BA2445" w:rsidRPr="008B49A8" w:rsidRDefault="00A46C90">
                                <w:pPr>
                                  <w:pStyle w:val="referentiegegevparagraaf"/>
                                </w:pPr>
                                <w:r>
                                  <w:rPr>
                                    <w:rStyle w:val="directieregel"/>
                                  </w:rPr>
                                  <w:fldChar w:fldCharType="end"/>
                                </w:r>
                              </w:p>
                              <w:p w:rsidR="00BA2445" w:rsidRDefault="00A46C90">
                                <w:pPr>
                                  <w:pStyle w:val="referentiegegevens"/>
                                  <w:rPr>
                                    <w:b/>
                                  </w:rPr>
                                </w:pPr>
                                <w:r>
                                  <w:rPr>
                                    <w:b/>
                                  </w:rPr>
                                  <w:fldChar w:fldCharType="begin"/>
                                </w:r>
                                <w:r>
                                  <w:rPr>
                                    <w:b/>
                                    <w:lang w:val="en-GB"/>
                                  </w:rPr>
                                  <w:instrText xml:space="preserve"> DOCPROPERTY _datum </w:instrText>
                                </w:r>
                                <w:r>
                                  <w:rPr>
                                    <w:b/>
                                  </w:rPr>
                                  <w:fldChar w:fldCharType="separate"/>
                                </w:r>
                                <w:r w:rsidR="008B49A8">
                                  <w:rPr>
                                    <w:b/>
                                    <w:lang w:val="en-GB"/>
                                  </w:rPr>
                                  <w:t>Datum</w:t>
                                </w:r>
                                <w:r>
                                  <w:rPr>
                                    <w:b/>
                                  </w:rPr>
                                  <w:fldChar w:fldCharType="end"/>
                                </w:r>
                              </w:p>
                              <w:p w:rsidR="00BA2445" w:rsidRDefault="00E7246D">
                                <w:pPr>
                                  <w:pStyle w:val="referentiegegevens"/>
                                </w:pPr>
                                <w:r>
                                  <w:fldChar w:fldCharType="begin"/>
                                </w:r>
                                <w:r>
                                  <w:instrText xml:space="preserve"> DOCPROPERTY datum </w:instrText>
                                </w:r>
                                <w:r>
                                  <w:fldChar w:fldCharType="separate"/>
                                </w:r>
                                <w:r w:rsidR="008B49A8">
                                  <w:t>21 mei 2013</w:t>
                                </w:r>
                                <w:r>
                                  <w:fldChar w:fldCharType="end"/>
                                </w:r>
                              </w:p>
                              <w:p w:rsidR="00BA2445" w:rsidRDefault="00BA2445">
                                <w:pPr>
                                  <w:pStyle w:val="witregel1"/>
                                </w:pPr>
                              </w:p>
                              <w:p w:rsidR="008B49A8" w:rsidRDefault="00A46C90">
                                <w:pPr>
                                  <w:pStyle w:val="referentiegegevens"/>
                                  <w:rPr>
                                    <w:b/>
                                  </w:rPr>
                                </w:pPr>
                                <w:r>
                                  <w:rPr>
                                    <w:b/>
                                  </w:rPr>
                                  <w:fldChar w:fldCharType="begin"/>
                                </w:r>
                                <w:r>
                                  <w:rPr>
                                    <w:b/>
                                  </w:rPr>
                                  <w:instrText xml:space="preserve"> DOCPROPERTY _onskenmerk </w:instrText>
                                </w:r>
                                <w:r>
                                  <w:rPr>
                                    <w:b/>
                                  </w:rPr>
                                  <w:fldChar w:fldCharType="separate"/>
                                </w:r>
                                <w:r w:rsidR="008B49A8">
                                  <w:rPr>
                                    <w:b/>
                                  </w:rPr>
                                  <w:t>Ons kenmerk</w:t>
                                </w:r>
                              </w:p>
                              <w:p w:rsidR="00BA2445" w:rsidRDefault="00A46C90">
                                <w:pPr>
                                  <w:pStyle w:val="referentiegegevens"/>
                                  <w:rPr>
                                    <w:b/>
                                    <w:bCs/>
                                  </w:rPr>
                                </w:pPr>
                                <w:r>
                                  <w:rPr>
                                    <w:b/>
                                  </w:rPr>
                                  <w:fldChar w:fldCharType="end"/>
                                </w:r>
                                <w:r>
                                  <w:fldChar w:fldCharType="begin"/>
                                </w:r>
                                <w:r>
                                  <w:instrText xml:space="preserve"> DOCPROPERTY onskenmerk </w:instrText>
                                </w:r>
                                <w:r>
                                  <w:fldChar w:fldCharType="end"/>
                                </w:r>
                              </w:p>
                            </w:tc>
                          </w:tr>
                          <w:tr w:rsidR="00BA2445">
                            <w:trPr>
                              <w:cantSplit/>
                            </w:trPr>
                            <w:tc>
                              <w:tcPr>
                                <w:tcW w:w="2007" w:type="dxa"/>
                              </w:tcPr>
                              <w:p w:rsidR="00BA2445" w:rsidRDefault="00BA2445">
                                <w:pPr>
                                  <w:pStyle w:val="clausule"/>
                                </w:pPr>
                              </w:p>
                            </w:tc>
                          </w:tr>
                        </w:tbl>
                        <w:p w:rsidR="00BA2445" w:rsidRDefault="00BA2445"/>
                        <w:p w:rsidR="00BA2445" w:rsidRDefault="00BA2445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03" o:spid="_x0000_s1028" type="#_x0000_t202" style="position:absolute;margin-left:460.95pt;margin-top:149.7pt;width:117.5pt;height:600.2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" filled="f" stroked="f">
              <v:textbox>
                <w:txbxContent>
                  <w:tbl>
                    <w:tblPr>
                      <w:tblW w:w="2007" w:type="dxa"/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000" w:firstRow="0" w:lastRow="0" w:firstColumn="0" w:lastColumn="0" w:noHBand="0" w:noVBand="0"/>
                    </w:tblPr>
                    <w:tblGrid>
                      <w:gridCol w:w="2007"/>
                    </w:tblGrid>
                    <w:tr w:rsidR="00BA2445">
                      <w:trPr>
                        <w:cantSplit/>
                      </w:trPr>
                      <w:tc>
                        <w:tcPr>
                          <w:tcW w:w="2007" w:type="dxa"/>
                        </w:tcPr>
                        <w:p w:rsidR="008B49A8" w:rsidRDefault="00A46C90">
                          <w:pPr>
                            <w:pStyle w:val="referentiegegevparagraaf"/>
                            <w:rPr>
                              <w:b/>
                            </w:rPr>
                          </w:pPr>
                          <w:r>
                            <w:rPr>
                              <w:b/>
                            </w:rPr>
                            <w:fldChar w:fldCharType="begin"/>
                          </w:r>
                          <w:r w:rsidRPr="008B49A8">
                            <w:rPr>
                              <w:b/>
                            </w:rPr>
                            <w:instrText xml:space="preserve"> DOCPROPERTY directoraatvolg</w:instrText>
                          </w:r>
                          <w:r>
                            <w:rPr>
                              <w:b/>
                            </w:rPr>
                            <w:fldChar w:fldCharType="separate"/>
                          </w:r>
                          <w:r w:rsidR="008B49A8">
                            <w:rPr>
                              <w:b/>
                            </w:rPr>
                            <w:t>Directie Wetgeving en Juridische Zaken</w:t>
                          </w:r>
                        </w:p>
                        <w:p w:rsidR="008B49A8" w:rsidRDefault="00A46C90">
                          <w:pPr>
                            <w:pStyle w:val="referentiegegevparagraaf"/>
                            <w:rPr>
                              <w:rStyle w:val="directieregel"/>
                            </w:rPr>
                          </w:pPr>
                          <w:r>
                            <w:rPr>
                              <w:b/>
                            </w:rPr>
                            <w:fldChar w:fldCharType="end"/>
                          </w:r>
                          <w:r>
                            <w:fldChar w:fldCharType="begin"/>
                          </w:r>
                          <w:r w:rsidRPr="008B49A8">
                            <w:instrText xml:space="preserve"> DOCPROPERTY directoraatnaamvolg </w:instrText>
                          </w:r>
                          <w:r>
                            <w:fldChar w:fldCharType="end"/>
                          </w:r>
                          <w:r>
                            <w:fldChar w:fldCharType="begin"/>
                          </w:r>
                          <w:r>
                            <w:instrText xml:space="preserve"> DOCPROPERTY onderdeelvolg </w:instrText>
                          </w:r>
                          <w:r>
                            <w:fldChar w:fldCharType="separate"/>
                          </w:r>
                          <w:r w:rsidR="008B49A8">
                            <w:t>Sector straf- en sanctierecht</w:t>
                          </w:r>
                          <w:r>
                            <w:fldChar w:fldCharType="end"/>
                          </w:r>
                          <w:r>
                            <w:rPr>
                              <w:rStyle w:val="directieregel"/>
                            </w:rPr>
                            <w:fldChar w:fldCharType="begin"/>
                          </w:r>
                          <w:r>
                            <w:rPr>
                              <w:rStyle w:val="directieregel"/>
                            </w:rPr>
                            <w:instrText xml:space="preserve"> DOCPROPERTY directieregel </w:instrText>
                          </w:r>
                          <w:r>
                            <w:rPr>
                              <w:rStyle w:val="directieregel"/>
                            </w:rPr>
                            <w:fldChar w:fldCharType="separate"/>
                          </w:r>
                          <w:r w:rsidR="008B49A8">
                            <w:rPr>
                              <w:rStyle w:val="directieregel"/>
                            </w:rPr>
                            <w:t> </w:t>
                          </w:r>
                        </w:p>
                        <w:p w:rsidR="00BA2445" w:rsidRPr="008B49A8" w:rsidRDefault="00A46C90">
                          <w:pPr>
                            <w:pStyle w:val="referentiegegevparagraaf"/>
                          </w:pPr>
                          <w:r>
                            <w:rPr>
                              <w:rStyle w:val="directieregel"/>
                            </w:rPr>
                            <w:fldChar w:fldCharType="end"/>
                          </w:r>
                        </w:p>
                        <w:p w:rsidR="00BA2445" w:rsidRDefault="00A46C90">
                          <w:pPr>
                            <w:pStyle w:val="referentiegegevens"/>
                            <w:rPr>
                              <w:b/>
                            </w:rPr>
                          </w:pPr>
                          <w:r>
                            <w:rPr>
                              <w:b/>
                            </w:rPr>
                            <w:fldChar w:fldCharType="begin"/>
                          </w:r>
                          <w:r>
                            <w:rPr>
                              <w:b/>
                              <w:lang w:val="en-GB"/>
                            </w:rPr>
                            <w:instrText xml:space="preserve"> DOCPROPERTY _datum </w:instrText>
                          </w:r>
                          <w:r>
                            <w:rPr>
                              <w:b/>
                            </w:rPr>
                            <w:fldChar w:fldCharType="separate"/>
                          </w:r>
                          <w:r w:rsidR="008B49A8">
                            <w:rPr>
                              <w:b/>
                              <w:lang w:val="en-GB"/>
                            </w:rPr>
                            <w:t>Datum</w:t>
                          </w:r>
                          <w:r>
                            <w:rPr>
                              <w:b/>
                            </w:rPr>
                            <w:fldChar w:fldCharType="end"/>
                          </w:r>
                        </w:p>
                        <w:p w:rsidR="00BA2445" w:rsidRDefault="00E7246D">
                          <w:pPr>
                            <w:pStyle w:val="referentiegegevens"/>
                          </w:pPr>
                          <w:r>
                            <w:fldChar w:fldCharType="begin"/>
                          </w:r>
                          <w:r>
                            <w:instrText xml:space="preserve"> DOCPROPERTY datum </w:instrText>
                          </w:r>
                          <w:r>
                            <w:fldChar w:fldCharType="separate"/>
                          </w:r>
                          <w:r w:rsidR="008B49A8">
                            <w:t>21 mei 2013</w:t>
                          </w:r>
                          <w:r>
                            <w:fldChar w:fldCharType="end"/>
                          </w:r>
                        </w:p>
                        <w:p w:rsidR="00BA2445" w:rsidRDefault="00BA2445">
                          <w:pPr>
                            <w:pStyle w:val="witregel1"/>
                          </w:pPr>
                        </w:p>
                        <w:p w:rsidR="008B49A8" w:rsidRDefault="00A46C90">
                          <w:pPr>
                            <w:pStyle w:val="referentiegegevens"/>
                            <w:rPr>
                              <w:b/>
                            </w:rPr>
                          </w:pPr>
                          <w:r>
                            <w:rPr>
                              <w:b/>
                            </w:rPr>
                            <w:fldChar w:fldCharType="begin"/>
                          </w:r>
                          <w:r>
                            <w:rPr>
                              <w:b/>
                            </w:rPr>
                            <w:instrText xml:space="preserve"> DOCPROPERTY _onskenmerk </w:instrText>
                          </w:r>
                          <w:r>
                            <w:rPr>
                              <w:b/>
                            </w:rPr>
                            <w:fldChar w:fldCharType="separate"/>
                          </w:r>
                          <w:r w:rsidR="008B49A8">
                            <w:rPr>
                              <w:b/>
                            </w:rPr>
                            <w:t>Ons kenmerk</w:t>
                          </w:r>
                        </w:p>
                        <w:p w:rsidR="00BA2445" w:rsidRDefault="00A46C90">
                          <w:pPr>
                            <w:pStyle w:val="referentiegegevens"/>
                            <w:rPr>
                              <w:b/>
                              <w:bCs/>
                            </w:rPr>
                          </w:pPr>
                          <w:r>
                            <w:rPr>
                              <w:b/>
                            </w:rPr>
                            <w:fldChar w:fldCharType="end"/>
                          </w:r>
                          <w:r>
                            <w:fldChar w:fldCharType="begin"/>
                          </w:r>
                          <w:r>
                            <w:instrText xml:space="preserve"> DOCPROPERTY onskenmerk </w:instrText>
                          </w:r>
                          <w:r>
                            <w:fldChar w:fldCharType="end"/>
                          </w:r>
                        </w:p>
                      </w:tc>
                    </w:tr>
                    <w:tr w:rsidR="00BA2445">
                      <w:trPr>
                        <w:cantSplit/>
                      </w:trPr>
                      <w:tc>
                        <w:tcPr>
                          <w:tcW w:w="2007" w:type="dxa"/>
                        </w:tcPr>
                        <w:p w:rsidR="00BA2445" w:rsidRDefault="00BA2445">
                          <w:pPr>
                            <w:pStyle w:val="clausule"/>
                          </w:pPr>
                        </w:p>
                      </w:tc>
                    </w:tr>
                  </w:tbl>
                  <w:p w:rsidR="00BA2445" w:rsidRDefault="00BA2445"/>
                  <w:p w:rsidR="00BA2445" w:rsidRDefault="00BA2445"/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rFonts w:cs="Verdana-Bold"/>
        <w:b/>
        <w:bCs/>
        <w:smallCaps/>
        <w:noProof/>
        <w:sz w:val="20"/>
      </w:rPr>
      <mc:AlternateContent>
        <mc:Choice Requires="wps">
          <w:drawing>
            <wp:anchor distT="0" distB="0" distL="114300" distR="114300" simplePos="0" relativeHeight="251657216" behindDoc="0" locked="1" layoutInCell="1" allowOverlap="1" wp14:anchorId="4F276B7D" wp14:editId="365380EA">
              <wp:simplePos x="0" y="0"/>
              <wp:positionH relativeFrom="page">
                <wp:posOffset>1008380</wp:posOffset>
              </wp:positionH>
              <wp:positionV relativeFrom="page">
                <wp:posOffset>1955165</wp:posOffset>
              </wp:positionV>
              <wp:extent cx="4759325" cy="113665"/>
              <wp:effectExtent l="0" t="2540" r="4445" b="0"/>
              <wp:wrapNone/>
              <wp:docPr id="2" name="Text Box 9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759325" cy="11366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FF00FF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txbx>
                      <w:txbxContent>
                        <w:p w:rsidR="00BA2445" w:rsidRDefault="00A46C90">
                          <w:pPr>
                            <w:pStyle w:val="Huisstijl-Rubricering"/>
                          </w:pPr>
                          <w:r>
                            <w:fldChar w:fldCharType="begin"/>
                          </w:r>
                          <w:r>
                            <w:instrText xml:space="preserve"> DOCPROPERTY rubricering </w:instrText>
                          </w:r>
                          <w:r>
                            <w:fldChar w:fldCharType="end"/>
                          </w:r>
                        </w:p>
                        <w:p w:rsidR="00BA2445" w:rsidRDefault="00BA2445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97" o:spid="_x0000_s1029" type="#_x0000_t202" style="position:absolute;margin-left:79.4pt;margin-top:153.95pt;width:374.75pt;height:8.95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" stroked="f" strokecolor="fuchsia">
              <v:textbox inset="0,0,0,0">
                <w:txbxContent>
                  <w:p w:rsidR="00BA2445" w:rsidRDefault="00A46C90">
                    <w:pPr>
                      <w:pStyle w:val="Huisstijl-Rubricering"/>
                    </w:pPr>
                    <w:r>
                      <w:fldChar w:fldCharType="begin"/>
                    </w:r>
                    <w:r>
                      <w:instrText xml:space="preserve"> DOCPROPERTY rubricering </w:instrText>
                    </w:r>
                    <w:r>
                      <w:fldChar w:fldCharType="end"/>
                    </w:r>
                  </w:p>
                  <w:p w:rsidR="00BA2445" w:rsidRDefault="00BA2445"/>
                </w:txbxContent>
              </v:textbox>
              <w10:wrap anchorx="page" anchory="page"/>
              <w10:anchorlock/>
            </v:shape>
          </w:pict>
        </mc:Fallback>
      </mc:AlternateContent>
    </w:r>
  </w:p>
  <w:tbl>
    <w:tblPr>
      <w:tblW w:w="7520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520"/>
    </w:tblGrid>
    <w:tr w:rsidR="00BA2445">
      <w:trPr>
        <w:trHeight w:hRule="exact" w:val="136"/>
      </w:trPr>
      <w:tc>
        <w:tcPr>
          <w:tcW w:w="7520" w:type="dxa"/>
        </w:tcPr>
        <w:p w:rsidR="00BA2445" w:rsidRDefault="00BA2445">
          <w:pPr>
            <w:spacing w:line="240" w:lineRule="auto"/>
            <w:rPr>
              <w:sz w:val="12"/>
              <w:szCs w:val="12"/>
            </w:rPr>
          </w:pPr>
        </w:p>
      </w:tc>
    </w:tr>
  </w:tbl>
  <w:p w:rsidR="00BA2445" w:rsidRDefault="00A46C90">
    <w:pPr>
      <w:pStyle w:val="Koptekst"/>
      <w:spacing w:line="242" w:lineRule="exact"/>
    </w:pPr>
    <w:r>
      <w:fldChar w:fldCharType="begin"/>
    </w:r>
    <w:r>
      <w:instrText xml:space="preserve"> DOCPROPERTY RUBRICERINGVOLG </w:instrText>
    </w:r>
    <w: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2445" w:rsidRDefault="008B7F1F">
    <w:pPr>
      <w:pStyle w:val="Koptekst"/>
      <w:rPr>
        <w:color w:val="FFFFFF"/>
      </w:rPr>
    </w:pPr>
    <w:bookmarkStart w:id="6" w:name="bmpagina"/>
    <w:r>
      <w:rPr>
        <w:noProof/>
        <w:sz w:val="20"/>
      </w:rPr>
      <w:drawing>
        <wp:anchor distT="0" distB="0" distL="114300" distR="114300" simplePos="0" relativeHeight="251659264" behindDoc="1" locked="1" layoutInCell="1" allowOverlap="1" wp14:anchorId="2E92E9C8" wp14:editId="551F5853">
          <wp:simplePos x="0" y="0"/>
          <wp:positionH relativeFrom="page">
            <wp:posOffset>3546475</wp:posOffset>
          </wp:positionH>
          <wp:positionV relativeFrom="page">
            <wp:posOffset>-71755</wp:posOffset>
          </wp:positionV>
          <wp:extent cx="466725" cy="1409700"/>
          <wp:effectExtent l="0" t="0" r="9525" b="0"/>
          <wp:wrapNone/>
          <wp:docPr id="106" name="colorlogo" descr="RO_BEELDMERK_Logo_2_RGB_pos_nl_Bas" hidden="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olorlogo" descr="RO_BEELDMERK_Logo_2_RGB_pos_nl_Bas" hidden="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6725" cy="1409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color w:val="FFFFFF"/>
        <w:sz w:val="20"/>
      </w:rPr>
      <mc:AlternateContent>
        <mc:Choice Requires="wps">
          <w:drawing>
            <wp:anchor distT="0" distB="0" distL="114300" distR="114300" simplePos="0" relativeHeight="251656192" behindDoc="0" locked="1" layoutInCell="1" allowOverlap="1" wp14:anchorId="2E8C4A9C" wp14:editId="57171012">
              <wp:simplePos x="0" y="0"/>
              <wp:positionH relativeFrom="page">
                <wp:posOffset>894080</wp:posOffset>
              </wp:positionH>
              <wp:positionV relativeFrom="page">
                <wp:posOffset>1408430</wp:posOffset>
              </wp:positionV>
              <wp:extent cx="342900" cy="277495"/>
              <wp:effectExtent l="0" t="0" r="1270" b="0"/>
              <wp:wrapNone/>
              <wp:docPr id="1" name="Rectangle 4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42900" cy="2774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FF00FF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47" o:spid="_x0000_s1026" style="position:absolute;margin-left:70.4pt;margin-top:110.9pt;width:27pt;height:21.85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" stroked="f" strokecolor="fuchsia">
              <w10:wrap anchorx="page" anchory="page"/>
              <w10:anchorlock/>
            </v:rect>
          </w:pict>
        </mc:Fallback>
      </mc:AlternateContent>
    </w:r>
    <w:r w:rsidR="00A46C90">
      <w:rPr>
        <w:color w:val="FFFFFF"/>
      </w:rPr>
      <w:fldChar w:fldCharType="begin"/>
    </w:r>
    <w:r w:rsidR="00A46C90">
      <w:rPr>
        <w:color w:val="FFFFFF"/>
      </w:rPr>
      <w:instrText xml:space="preserve"> PAGE </w:instrText>
    </w:r>
    <w:r w:rsidR="00A46C90">
      <w:rPr>
        <w:color w:val="FFFFFF"/>
      </w:rPr>
      <w:fldChar w:fldCharType="separate"/>
    </w:r>
    <w:r w:rsidR="00736D54">
      <w:rPr>
        <w:noProof/>
        <w:color w:val="FFFFFF"/>
      </w:rPr>
      <w:t>1</w:t>
    </w:r>
    <w:r w:rsidR="00A46C90">
      <w:rPr>
        <w:color w:val="FFFFFF"/>
      </w:rPr>
      <w:fldChar w:fldCharType="end"/>
    </w:r>
    <w:bookmarkEnd w:id="6"/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2445" w:rsidRDefault="00BA2445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A9B860E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C346CD8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908A9F5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052E270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D79C026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DFC4095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360B69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BAB4429E"/>
    <w:lvl w:ilvl="0">
      <w:start w:val="1"/>
      <w:numFmt w:val="bullet"/>
      <w:lvlText w:val="–"/>
      <w:lvlJc w:val="left"/>
      <w:pPr>
        <w:tabs>
          <w:tab w:val="num" w:pos="227"/>
        </w:tabs>
        <w:ind w:left="227" w:firstLine="0"/>
      </w:pPr>
      <w:rPr>
        <w:rFonts w:ascii="Verdana" w:hAnsi="Verdana" w:hint="default"/>
      </w:rPr>
    </w:lvl>
  </w:abstractNum>
  <w:abstractNum w:abstractNumId="8">
    <w:nsid w:val="FFFFFF88"/>
    <w:multiLevelType w:val="singleLevel"/>
    <w:tmpl w:val="B798BA9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83E2089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7D765B7"/>
    <w:multiLevelType w:val="hybridMultilevel"/>
    <w:tmpl w:val="BF62A74C"/>
    <w:lvl w:ilvl="0" w:tplc="C9FE95D6">
      <w:start w:val="1"/>
      <w:numFmt w:val="lowerLetter"/>
      <w:pStyle w:val="lijst-alphabet"/>
      <w:lvlText w:val="%1."/>
      <w:lvlJc w:val="left"/>
      <w:pPr>
        <w:tabs>
          <w:tab w:val="num" w:pos="1040"/>
        </w:tabs>
        <w:ind w:left="1021" w:hanging="341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083F7C2F"/>
    <w:multiLevelType w:val="multilevel"/>
    <w:tmpl w:val="0DE44C2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0A4120A4"/>
    <w:multiLevelType w:val="hybridMultilevel"/>
    <w:tmpl w:val="1D8E1FCE"/>
    <w:lvl w:ilvl="0" w:tplc="1EDC355A">
      <w:start w:val="1"/>
      <w:numFmt w:val="bullet"/>
      <w:pStyle w:val="Lijstopsomteken"/>
      <w:lvlText w:val="•"/>
      <w:lvlJc w:val="left"/>
      <w:pPr>
        <w:tabs>
          <w:tab w:val="num" w:pos="227"/>
        </w:tabs>
        <w:ind w:left="227" w:hanging="227"/>
      </w:pPr>
      <w:rPr>
        <w:rFonts w:ascii="Verdana" w:hAnsi="Verdana" w:hint="default"/>
        <w:sz w:val="18"/>
        <w:szCs w:val="18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0F670C83"/>
    <w:multiLevelType w:val="multilevel"/>
    <w:tmpl w:val="360E1BF0"/>
    <w:lvl w:ilvl="0">
      <w:start w:val="1"/>
      <w:numFmt w:val="bullet"/>
      <w:pStyle w:val="opsommingsvinkUit"/>
      <w:lvlText w:val=""/>
      <w:lvlJc w:val="left"/>
      <w:pPr>
        <w:tabs>
          <w:tab w:val="num" w:pos="0"/>
        </w:tabs>
        <w:ind w:left="454" w:hanging="454"/>
      </w:pPr>
      <w:rPr>
        <w:rFonts w:ascii="Wingdings" w:hAnsi="Wingdings" w:hint="default"/>
        <w:b w:val="0"/>
        <w:i w:val="0"/>
        <w:sz w:val="18"/>
      </w:rPr>
    </w:lvl>
    <w:lvl w:ilvl="1">
      <w:start w:val="1"/>
      <w:numFmt w:val="bullet"/>
      <w:lvlText w:val=""/>
      <w:lvlJc w:val="left"/>
      <w:pPr>
        <w:tabs>
          <w:tab w:val="num" w:pos="0"/>
        </w:tabs>
        <w:ind w:left="907" w:hanging="453"/>
      </w:pPr>
      <w:rPr>
        <w:rFonts w:ascii="Wingdings" w:hAnsi="Wingdings" w:hint="default"/>
        <w:b w:val="0"/>
        <w:i w:val="0"/>
        <w:sz w:val="18"/>
      </w:rPr>
    </w:lvl>
    <w:lvl w:ilvl="2">
      <w:start w:val="1"/>
      <w:numFmt w:val="bullet"/>
      <w:lvlText w:val=""/>
      <w:lvlJc w:val="left"/>
      <w:pPr>
        <w:tabs>
          <w:tab w:val="num" w:pos="0"/>
        </w:tabs>
        <w:ind w:left="1361" w:hanging="454"/>
      </w:pPr>
      <w:rPr>
        <w:rFonts w:ascii="Wingdings" w:hAnsi="Wingdings" w:hint="default"/>
        <w:b w:val="0"/>
        <w:i w:val="0"/>
        <w:sz w:val="18"/>
      </w:rPr>
    </w:lvl>
    <w:lvl w:ilvl="3">
      <w:start w:val="1"/>
      <w:numFmt w:val="bullet"/>
      <w:lvlText w:val=""/>
      <w:lvlJc w:val="left"/>
      <w:pPr>
        <w:tabs>
          <w:tab w:val="num" w:pos="0"/>
        </w:tabs>
        <w:ind w:left="1814" w:hanging="453"/>
      </w:pPr>
      <w:rPr>
        <w:rFonts w:ascii="Wingdings" w:hAnsi="Wingdings" w:hint="default"/>
        <w:b w:val="0"/>
        <w:i w:val="0"/>
        <w:sz w:val="18"/>
      </w:rPr>
    </w:lvl>
    <w:lvl w:ilvl="4">
      <w:start w:val="1"/>
      <w:numFmt w:val="bullet"/>
      <w:lvlText w:val=""/>
      <w:lvlJc w:val="left"/>
      <w:pPr>
        <w:tabs>
          <w:tab w:val="num" w:pos="0"/>
        </w:tabs>
        <w:ind w:left="2268" w:hanging="454"/>
      </w:pPr>
      <w:rPr>
        <w:rFonts w:ascii="Wingdings" w:hAnsi="Wingdings" w:hint="default"/>
        <w:b w:val="0"/>
        <w:i w:val="0"/>
        <w:sz w:val="18"/>
      </w:rPr>
    </w:lvl>
    <w:lvl w:ilvl="5">
      <w:start w:val="1"/>
      <w:numFmt w:val="bullet"/>
      <w:lvlText w:val=""/>
      <w:lvlJc w:val="left"/>
      <w:pPr>
        <w:tabs>
          <w:tab w:val="num" w:pos="0"/>
        </w:tabs>
        <w:ind w:left="2722" w:hanging="454"/>
      </w:pPr>
      <w:rPr>
        <w:rFonts w:ascii="Wingdings" w:hAnsi="Wingdings" w:hint="default"/>
        <w:b w:val="0"/>
        <w:i w:val="0"/>
        <w:sz w:val="18"/>
      </w:rPr>
    </w:lvl>
    <w:lvl w:ilvl="6">
      <w:start w:val="1"/>
      <w:numFmt w:val="bullet"/>
      <w:lvlText w:val=""/>
      <w:lvlJc w:val="left"/>
      <w:pPr>
        <w:tabs>
          <w:tab w:val="num" w:pos="0"/>
        </w:tabs>
        <w:ind w:left="3175" w:hanging="453"/>
      </w:pPr>
      <w:rPr>
        <w:rFonts w:ascii="Wingdings" w:hAnsi="Wingdings" w:hint="default"/>
        <w:b w:val="0"/>
        <w:i w:val="0"/>
        <w:sz w:val="18"/>
      </w:rPr>
    </w:lvl>
    <w:lvl w:ilvl="7">
      <w:start w:val="1"/>
      <w:numFmt w:val="bullet"/>
      <w:lvlText w:val=""/>
      <w:lvlJc w:val="left"/>
      <w:pPr>
        <w:tabs>
          <w:tab w:val="num" w:pos="0"/>
        </w:tabs>
        <w:ind w:left="3629" w:hanging="454"/>
      </w:pPr>
      <w:rPr>
        <w:rFonts w:ascii="Wingdings" w:hAnsi="Wingdings" w:hint="default"/>
        <w:b w:val="0"/>
        <w:i w:val="0"/>
        <w:sz w:val="18"/>
      </w:rPr>
    </w:lvl>
    <w:lvl w:ilvl="8">
      <w:start w:val="1"/>
      <w:numFmt w:val="bullet"/>
      <w:lvlText w:val=""/>
      <w:lvlJc w:val="left"/>
      <w:pPr>
        <w:tabs>
          <w:tab w:val="num" w:pos="0"/>
        </w:tabs>
        <w:ind w:left="4082" w:hanging="453"/>
      </w:pPr>
      <w:rPr>
        <w:rFonts w:ascii="Wingdings" w:hAnsi="Wingdings" w:hint="default"/>
        <w:b w:val="0"/>
        <w:i w:val="0"/>
        <w:sz w:val="18"/>
      </w:rPr>
    </w:lvl>
  </w:abstractNum>
  <w:abstractNum w:abstractNumId="14">
    <w:nsid w:val="19477E4B"/>
    <w:multiLevelType w:val="multilevel"/>
    <w:tmpl w:val="A36CED0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1E555FEF"/>
    <w:multiLevelType w:val="hybridMultilevel"/>
    <w:tmpl w:val="50F0923E"/>
    <w:lvl w:ilvl="0" w:tplc="A2CC0C32">
      <w:start w:val="1"/>
      <w:numFmt w:val="bullet"/>
      <w:pStyle w:val="Lijstopsomteken2"/>
      <w:lvlText w:val="–"/>
      <w:lvlJc w:val="left"/>
      <w:pPr>
        <w:tabs>
          <w:tab w:val="num" w:pos="227"/>
        </w:tabs>
        <w:ind w:left="227" w:firstLine="0"/>
      </w:pPr>
      <w:rPr>
        <w:rFonts w:ascii="Verdana" w:hAnsi="Verdana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21F08A1"/>
    <w:multiLevelType w:val="multilevel"/>
    <w:tmpl w:val="61A21AA6"/>
    <w:lvl w:ilvl="0">
      <w:start w:val="1"/>
      <w:numFmt w:val="bullet"/>
      <w:pStyle w:val="opsomming-bolletjesjustitie"/>
      <w:lvlText w:val=""/>
      <w:lvlJc w:val="left"/>
      <w:pPr>
        <w:tabs>
          <w:tab w:val="num" w:pos="0"/>
        </w:tabs>
        <w:ind w:left="454" w:hanging="454"/>
      </w:pPr>
      <w:rPr>
        <w:rFonts w:ascii="Symbol" w:hAnsi="Symbol" w:hint="default"/>
        <w:b w:val="0"/>
        <w:i w:val="0"/>
        <w:color w:val="auto"/>
        <w:sz w:val="18"/>
      </w:rPr>
    </w:lvl>
    <w:lvl w:ilvl="1">
      <w:start w:val="1"/>
      <w:numFmt w:val="bullet"/>
      <w:lvlText w:val=""/>
      <w:lvlJc w:val="left"/>
      <w:pPr>
        <w:tabs>
          <w:tab w:val="num" w:pos="0"/>
        </w:tabs>
        <w:ind w:left="907" w:hanging="453"/>
      </w:pPr>
      <w:rPr>
        <w:rFonts w:ascii="Symbol" w:hAnsi="Symbol" w:hint="default"/>
        <w:b w:val="0"/>
        <w:i w:val="0"/>
        <w:sz w:val="18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1361" w:hanging="454"/>
      </w:pPr>
      <w:rPr>
        <w:rFonts w:ascii="Symbol" w:hAnsi="Symbol" w:hint="default"/>
        <w:b w:val="0"/>
        <w:i w:val="0"/>
        <w:color w:val="auto"/>
        <w:sz w:val="18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814" w:hanging="453"/>
      </w:pPr>
      <w:rPr>
        <w:rFonts w:ascii="Symbol" w:hAnsi="Symbol" w:hint="default"/>
        <w:b w:val="0"/>
        <w:i w:val="0"/>
        <w:color w:val="auto"/>
        <w:sz w:val="18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2268" w:hanging="454"/>
      </w:pPr>
      <w:rPr>
        <w:rFonts w:ascii="Symbol" w:hAnsi="Symbol" w:hint="default"/>
        <w:b w:val="0"/>
        <w:i w:val="0"/>
        <w:color w:val="auto"/>
        <w:sz w:val="18"/>
      </w:rPr>
    </w:lvl>
    <w:lvl w:ilvl="5">
      <w:start w:val="1"/>
      <w:numFmt w:val="bullet"/>
      <w:lvlText w:val=""/>
      <w:lvlJc w:val="left"/>
      <w:pPr>
        <w:tabs>
          <w:tab w:val="num" w:pos="0"/>
        </w:tabs>
        <w:ind w:left="2722" w:hanging="454"/>
      </w:pPr>
      <w:rPr>
        <w:rFonts w:ascii="Symbol" w:hAnsi="Symbol" w:hint="default"/>
        <w:b w:val="0"/>
        <w:i w:val="0"/>
        <w:color w:val="auto"/>
        <w:sz w:val="18"/>
      </w:rPr>
    </w:lvl>
    <w:lvl w:ilvl="6">
      <w:start w:val="1"/>
      <w:numFmt w:val="bullet"/>
      <w:lvlText w:val=""/>
      <w:lvlJc w:val="left"/>
      <w:pPr>
        <w:tabs>
          <w:tab w:val="num" w:pos="1721"/>
        </w:tabs>
        <w:ind w:left="3175" w:hanging="453"/>
      </w:pPr>
      <w:rPr>
        <w:rFonts w:ascii="Symbol" w:hAnsi="Symbol" w:hint="default"/>
        <w:b w:val="0"/>
        <w:i w:val="0"/>
        <w:color w:val="auto"/>
        <w:sz w:val="18"/>
      </w:rPr>
    </w:lvl>
    <w:lvl w:ilvl="7">
      <w:start w:val="1"/>
      <w:numFmt w:val="bullet"/>
      <w:lvlText w:val=""/>
      <w:lvlJc w:val="left"/>
      <w:pPr>
        <w:tabs>
          <w:tab w:val="num" w:pos="0"/>
        </w:tabs>
        <w:ind w:left="3629" w:hanging="454"/>
      </w:pPr>
      <w:rPr>
        <w:rFonts w:ascii="Symbol" w:hAnsi="Symbol" w:hint="default"/>
        <w:b w:val="0"/>
        <w:i w:val="0"/>
        <w:color w:val="auto"/>
        <w:sz w:val="18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4082" w:hanging="453"/>
      </w:pPr>
      <w:rPr>
        <w:rFonts w:ascii="Symbol" w:hAnsi="Symbol" w:hint="default"/>
        <w:b w:val="0"/>
        <w:i w:val="0"/>
        <w:color w:val="auto"/>
        <w:sz w:val="18"/>
      </w:rPr>
    </w:lvl>
  </w:abstractNum>
  <w:abstractNum w:abstractNumId="17">
    <w:nsid w:val="3EE21359"/>
    <w:multiLevelType w:val="hybridMultilevel"/>
    <w:tmpl w:val="218AFB6A"/>
    <w:lvl w:ilvl="0" w:tplc="82B619A0">
      <w:start w:val="1"/>
      <w:numFmt w:val="decimal"/>
      <w:pStyle w:val="lijst-nummer1"/>
      <w:lvlText w:val="%1.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F2C4A26"/>
    <w:multiLevelType w:val="multilevel"/>
    <w:tmpl w:val="A2ECAAD8"/>
    <w:lvl w:ilvl="0">
      <w:start w:val="1"/>
      <w:numFmt w:val="decimal"/>
      <w:pStyle w:val="kop1justitie"/>
      <w:lvlText w:val="%1."/>
      <w:lvlJc w:val="left"/>
      <w:pPr>
        <w:tabs>
          <w:tab w:val="num" w:pos="851"/>
        </w:tabs>
        <w:ind w:left="851" w:hanging="851"/>
      </w:pPr>
      <w:rPr>
        <w:rFonts w:ascii="Verdana" w:hAnsi="Verdana" w:hint="default"/>
        <w:b/>
        <w:i w:val="0"/>
        <w:sz w:val="30"/>
      </w:rPr>
    </w:lvl>
    <w:lvl w:ilvl="1">
      <w:start w:val="1"/>
      <w:numFmt w:val="decimal"/>
      <w:pStyle w:val="kop2justitie"/>
      <w:lvlText w:val="%1.%2"/>
      <w:lvlJc w:val="left"/>
      <w:pPr>
        <w:tabs>
          <w:tab w:val="num" w:pos="851"/>
        </w:tabs>
        <w:ind w:left="851" w:hanging="851"/>
      </w:pPr>
      <w:rPr>
        <w:rFonts w:ascii="Verdana" w:hAnsi="Verdana" w:hint="default"/>
        <w:b/>
        <w:i w:val="0"/>
        <w:sz w:val="26"/>
      </w:rPr>
    </w:lvl>
    <w:lvl w:ilvl="2">
      <w:start w:val="1"/>
      <w:numFmt w:val="decimal"/>
      <w:pStyle w:val="kop3justitie"/>
      <w:lvlText w:val="%1.%2.%3"/>
      <w:lvlJc w:val="left"/>
      <w:pPr>
        <w:tabs>
          <w:tab w:val="num" w:pos="851"/>
        </w:tabs>
        <w:ind w:left="851" w:hanging="851"/>
      </w:pPr>
      <w:rPr>
        <w:rFonts w:ascii="Verdana" w:hAnsi="Verdana" w:hint="default"/>
        <w:b/>
        <w:i w:val="0"/>
        <w:sz w:val="22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>
    <w:nsid w:val="51461EAD"/>
    <w:multiLevelType w:val="multilevel"/>
    <w:tmpl w:val="D1C0296A"/>
    <w:lvl w:ilvl="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Verdana" w:hAnsi="Verdana" w:hint="default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59EA3DDA"/>
    <w:multiLevelType w:val="multilevel"/>
    <w:tmpl w:val="E84A0424"/>
    <w:lvl w:ilvl="0">
      <w:start w:val="1"/>
      <w:numFmt w:val="bullet"/>
      <w:pStyle w:val="opsomming-streepjesjustitie"/>
      <w:lvlText w:val=""/>
      <w:lvlJc w:val="left"/>
      <w:pPr>
        <w:tabs>
          <w:tab w:val="num" w:pos="0"/>
        </w:tabs>
        <w:ind w:left="907" w:hanging="453"/>
      </w:pPr>
      <w:rPr>
        <w:rFonts w:ascii="Symbol" w:hAnsi="Symbol" w:hint="default"/>
        <w:b w:val="0"/>
        <w:i w:val="0"/>
        <w:sz w:val="18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1361" w:hanging="454"/>
      </w:pPr>
      <w:rPr>
        <w:rFonts w:ascii="Symbol" w:hAnsi="Symbol" w:hint="default"/>
        <w:b w:val="0"/>
        <w:i w:val="0"/>
        <w:color w:val="auto"/>
        <w:sz w:val="18"/>
      </w:rPr>
    </w:lvl>
    <w:lvl w:ilvl="2">
      <w:start w:val="1"/>
      <w:numFmt w:val="bullet"/>
      <w:lvlText w:val=""/>
      <w:lvlJc w:val="left"/>
      <w:pPr>
        <w:tabs>
          <w:tab w:val="num" w:pos="0"/>
        </w:tabs>
        <w:ind w:left="1814" w:hanging="453"/>
      </w:pPr>
      <w:rPr>
        <w:rFonts w:ascii="Symbol" w:hAnsi="Symbol" w:hint="default"/>
        <w:b w:val="0"/>
        <w:i w:val="0"/>
        <w:sz w:val="18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268" w:hanging="454"/>
      </w:pPr>
      <w:rPr>
        <w:rFonts w:ascii="Symbol" w:hAnsi="Symbol" w:hint="default"/>
        <w:b w:val="0"/>
        <w:i w:val="0"/>
        <w:color w:val="auto"/>
        <w:sz w:val="18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2722" w:hanging="454"/>
      </w:pPr>
      <w:rPr>
        <w:rFonts w:ascii="Symbol" w:hAnsi="Symbol" w:hint="default"/>
        <w:b w:val="0"/>
        <w:i w:val="0"/>
        <w:color w:val="auto"/>
        <w:sz w:val="18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3175" w:hanging="453"/>
      </w:pPr>
      <w:rPr>
        <w:rFonts w:ascii="Symbol" w:hAnsi="Symbol" w:hint="default"/>
        <w:b w:val="0"/>
        <w:i w:val="0"/>
        <w:color w:val="auto"/>
        <w:sz w:val="18"/>
      </w:rPr>
    </w:lvl>
    <w:lvl w:ilvl="6">
      <w:start w:val="1"/>
      <w:numFmt w:val="bullet"/>
      <w:lvlText w:val=""/>
      <w:lvlJc w:val="left"/>
      <w:pPr>
        <w:tabs>
          <w:tab w:val="num" w:pos="0"/>
        </w:tabs>
        <w:ind w:left="3629" w:hanging="454"/>
      </w:pPr>
      <w:rPr>
        <w:rFonts w:ascii="Symbol" w:hAnsi="Symbol" w:hint="default"/>
        <w:b w:val="0"/>
        <w:i w:val="0"/>
        <w:color w:val="auto"/>
        <w:sz w:val="18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4082" w:hanging="453"/>
      </w:pPr>
      <w:rPr>
        <w:rFonts w:ascii="Symbol" w:hAnsi="Symbol" w:hint="default"/>
        <w:b w:val="0"/>
        <w:i w:val="0"/>
        <w:color w:val="auto"/>
        <w:sz w:val="18"/>
      </w:rPr>
    </w:lvl>
    <w:lvl w:ilvl="8">
      <w:start w:val="1"/>
      <w:numFmt w:val="bullet"/>
      <w:lvlText w:val=""/>
      <w:lvlJc w:val="left"/>
      <w:pPr>
        <w:tabs>
          <w:tab w:val="num" w:pos="0"/>
        </w:tabs>
        <w:ind w:left="4536" w:hanging="454"/>
      </w:pPr>
      <w:rPr>
        <w:rFonts w:ascii="Symbol" w:hAnsi="Symbol" w:hint="default"/>
        <w:b w:val="0"/>
        <w:i w:val="0"/>
        <w:color w:val="auto"/>
        <w:sz w:val="18"/>
      </w:rPr>
    </w:lvl>
  </w:abstractNum>
  <w:abstractNum w:abstractNumId="21">
    <w:nsid w:val="5ECC7F89"/>
    <w:multiLevelType w:val="multilevel"/>
    <w:tmpl w:val="81E48ACE"/>
    <w:lvl w:ilvl="0">
      <w:start w:val="1"/>
      <w:numFmt w:val="decimal"/>
      <w:pStyle w:val="opsomming-cijfersjustitie"/>
      <w:lvlText w:val="%1"/>
      <w:lvlJc w:val="left"/>
      <w:pPr>
        <w:tabs>
          <w:tab w:val="num" w:pos="0"/>
        </w:tabs>
        <w:ind w:left="454" w:hanging="454"/>
      </w:pPr>
      <w:rPr>
        <w:rFonts w:ascii="Verdana" w:hAnsi="Verdana" w:hint="default"/>
        <w:b w:val="0"/>
        <w:i w:val="0"/>
        <w:sz w:val="18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907" w:hanging="453"/>
      </w:pPr>
      <w:rPr>
        <w:rFonts w:ascii="Verdana" w:hAnsi="Verdana" w:hint="default"/>
        <w:b w:val="0"/>
        <w:i w:val="0"/>
        <w:sz w:val="18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361" w:hanging="454"/>
      </w:pPr>
      <w:rPr>
        <w:rFonts w:ascii="Verdana" w:hAnsi="Verdana" w:hint="default"/>
        <w:b w:val="0"/>
        <w:i w:val="0"/>
        <w:sz w:val="18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1814" w:hanging="453"/>
      </w:pPr>
      <w:rPr>
        <w:rFonts w:ascii="Verdana" w:hAnsi="Verdana" w:hint="default"/>
        <w:b w:val="0"/>
        <w:i w:val="0"/>
        <w:sz w:val="18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2268" w:hanging="454"/>
      </w:pPr>
      <w:rPr>
        <w:rFonts w:ascii="Verdana" w:hAnsi="Verdana" w:hint="default"/>
        <w:b w:val="0"/>
        <w:i w:val="0"/>
        <w:sz w:val="18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2722" w:hanging="454"/>
      </w:pPr>
      <w:rPr>
        <w:rFonts w:ascii="Verdana" w:hAnsi="Verdana" w:hint="default"/>
        <w:b w:val="0"/>
        <w:i w:val="0"/>
        <w:sz w:val="18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3175" w:hanging="453"/>
      </w:pPr>
      <w:rPr>
        <w:rFonts w:ascii="Verdana" w:hAnsi="Verdana" w:hint="default"/>
        <w:b w:val="0"/>
        <w:i w:val="0"/>
        <w:sz w:val="18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3629" w:hanging="454"/>
      </w:pPr>
      <w:rPr>
        <w:rFonts w:ascii="Verdana" w:hAnsi="Verdana" w:hint="default"/>
        <w:b w:val="0"/>
        <w:i w:val="0"/>
        <w:sz w:val="18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4082" w:hanging="453"/>
      </w:pPr>
      <w:rPr>
        <w:rFonts w:ascii="Verdana" w:hAnsi="Verdana" w:hint="default"/>
        <w:b w:val="0"/>
        <w:i w:val="0"/>
        <w:sz w:val="18"/>
      </w:rPr>
    </w:lvl>
  </w:abstractNum>
  <w:abstractNum w:abstractNumId="22">
    <w:nsid w:val="5FEC188A"/>
    <w:multiLevelType w:val="multilevel"/>
    <w:tmpl w:val="5E426782"/>
    <w:lvl w:ilvl="0">
      <w:start w:val="1"/>
      <w:numFmt w:val="bullet"/>
      <w:pStyle w:val="opsommingsvinkAan"/>
      <w:lvlText w:val=""/>
      <w:lvlJc w:val="left"/>
      <w:pPr>
        <w:tabs>
          <w:tab w:val="num" w:pos="0"/>
        </w:tabs>
        <w:ind w:left="454" w:hanging="454"/>
      </w:pPr>
      <w:rPr>
        <w:rFonts w:ascii="Wingdings" w:hAnsi="Wingdings" w:hint="default"/>
        <w:b w:val="0"/>
        <w:i w:val="0"/>
        <w:sz w:val="18"/>
      </w:rPr>
    </w:lvl>
    <w:lvl w:ilvl="1">
      <w:start w:val="1"/>
      <w:numFmt w:val="bullet"/>
      <w:lvlText w:val=""/>
      <w:lvlJc w:val="left"/>
      <w:pPr>
        <w:tabs>
          <w:tab w:val="num" w:pos="0"/>
        </w:tabs>
        <w:ind w:left="907" w:hanging="453"/>
      </w:pPr>
      <w:rPr>
        <w:rFonts w:ascii="Wingdings" w:hAnsi="Wingdings" w:hint="default"/>
        <w:b w:val="0"/>
        <w:i w:val="0"/>
        <w:sz w:val="18"/>
      </w:rPr>
    </w:lvl>
    <w:lvl w:ilvl="2">
      <w:start w:val="1"/>
      <w:numFmt w:val="bullet"/>
      <w:lvlText w:val=""/>
      <w:lvlJc w:val="left"/>
      <w:pPr>
        <w:tabs>
          <w:tab w:val="num" w:pos="0"/>
        </w:tabs>
        <w:ind w:left="1361" w:hanging="454"/>
      </w:pPr>
      <w:rPr>
        <w:rFonts w:ascii="Wingdings" w:hAnsi="Wingdings" w:hint="default"/>
        <w:b w:val="0"/>
        <w:i w:val="0"/>
        <w:sz w:val="18"/>
      </w:rPr>
    </w:lvl>
    <w:lvl w:ilvl="3">
      <w:start w:val="1"/>
      <w:numFmt w:val="bullet"/>
      <w:lvlText w:val=""/>
      <w:lvlJc w:val="left"/>
      <w:pPr>
        <w:tabs>
          <w:tab w:val="num" w:pos="0"/>
        </w:tabs>
        <w:ind w:left="1814" w:hanging="453"/>
      </w:pPr>
      <w:rPr>
        <w:rFonts w:ascii="Wingdings" w:hAnsi="Wingdings" w:hint="default"/>
        <w:b w:val="0"/>
        <w:i w:val="0"/>
        <w:sz w:val="18"/>
      </w:rPr>
    </w:lvl>
    <w:lvl w:ilvl="4">
      <w:start w:val="1"/>
      <w:numFmt w:val="bullet"/>
      <w:lvlText w:val=""/>
      <w:lvlJc w:val="left"/>
      <w:pPr>
        <w:tabs>
          <w:tab w:val="num" w:pos="0"/>
        </w:tabs>
        <w:ind w:left="2268" w:hanging="454"/>
      </w:pPr>
      <w:rPr>
        <w:rFonts w:ascii="Wingdings" w:hAnsi="Wingdings" w:hint="default"/>
        <w:b w:val="0"/>
        <w:i w:val="0"/>
        <w:sz w:val="18"/>
      </w:rPr>
    </w:lvl>
    <w:lvl w:ilvl="5">
      <w:start w:val="1"/>
      <w:numFmt w:val="bullet"/>
      <w:lvlText w:val=""/>
      <w:lvlJc w:val="left"/>
      <w:pPr>
        <w:tabs>
          <w:tab w:val="num" w:pos="0"/>
        </w:tabs>
        <w:ind w:left="2722" w:hanging="454"/>
      </w:pPr>
      <w:rPr>
        <w:rFonts w:ascii="Wingdings" w:hAnsi="Wingdings" w:hint="default"/>
        <w:b w:val="0"/>
        <w:i w:val="0"/>
        <w:sz w:val="18"/>
      </w:rPr>
    </w:lvl>
    <w:lvl w:ilvl="6">
      <w:start w:val="1"/>
      <w:numFmt w:val="bullet"/>
      <w:lvlText w:val=""/>
      <w:lvlJc w:val="left"/>
      <w:pPr>
        <w:tabs>
          <w:tab w:val="num" w:pos="0"/>
        </w:tabs>
        <w:ind w:left="3175" w:hanging="453"/>
      </w:pPr>
      <w:rPr>
        <w:rFonts w:ascii="Wingdings" w:hAnsi="Wingdings" w:hint="default"/>
        <w:b w:val="0"/>
        <w:i w:val="0"/>
        <w:sz w:val="18"/>
      </w:rPr>
    </w:lvl>
    <w:lvl w:ilvl="7">
      <w:start w:val="1"/>
      <w:numFmt w:val="bullet"/>
      <w:lvlText w:val=""/>
      <w:lvlJc w:val="left"/>
      <w:pPr>
        <w:tabs>
          <w:tab w:val="num" w:pos="0"/>
        </w:tabs>
        <w:ind w:left="3629" w:hanging="454"/>
      </w:pPr>
      <w:rPr>
        <w:rFonts w:ascii="Wingdings" w:hAnsi="Wingdings" w:hint="default"/>
        <w:b w:val="0"/>
        <w:i w:val="0"/>
        <w:sz w:val="18"/>
      </w:rPr>
    </w:lvl>
    <w:lvl w:ilvl="8">
      <w:start w:val="1"/>
      <w:numFmt w:val="bullet"/>
      <w:lvlText w:val=""/>
      <w:lvlJc w:val="left"/>
      <w:pPr>
        <w:tabs>
          <w:tab w:val="num" w:pos="0"/>
        </w:tabs>
        <w:ind w:left="4082" w:hanging="453"/>
      </w:pPr>
      <w:rPr>
        <w:rFonts w:ascii="Wingdings" w:hAnsi="Wingdings" w:hint="default"/>
        <w:b w:val="0"/>
        <w:i w:val="0"/>
        <w:sz w:val="18"/>
      </w:rPr>
    </w:lvl>
  </w:abstractNum>
  <w:abstractNum w:abstractNumId="23">
    <w:nsid w:val="7F4841C7"/>
    <w:multiLevelType w:val="multilevel"/>
    <w:tmpl w:val="15BE652E"/>
    <w:lvl w:ilvl="0">
      <w:start w:val="1"/>
      <w:numFmt w:val="lowerLetter"/>
      <w:pStyle w:val="opsomming-lettersjustitie"/>
      <w:lvlText w:val="%1"/>
      <w:lvlJc w:val="left"/>
      <w:pPr>
        <w:tabs>
          <w:tab w:val="num" w:pos="0"/>
        </w:tabs>
        <w:ind w:left="454" w:hanging="454"/>
      </w:pPr>
      <w:rPr>
        <w:rFonts w:ascii="Verdana" w:hAnsi="Verdana" w:hint="default"/>
        <w:b w:val="0"/>
        <w:i w:val="0"/>
        <w:sz w:val="18"/>
      </w:rPr>
    </w:lvl>
    <w:lvl w:ilvl="1">
      <w:start w:val="1"/>
      <w:numFmt w:val="decimal"/>
      <w:lvlText w:val="%2"/>
      <w:lvlJc w:val="left"/>
      <w:pPr>
        <w:tabs>
          <w:tab w:val="num" w:pos="0"/>
        </w:tabs>
        <w:ind w:left="907" w:hanging="453"/>
      </w:pPr>
      <w:rPr>
        <w:rFonts w:ascii="Verdana" w:hAnsi="Verdana" w:hint="default"/>
        <w:b w:val="0"/>
        <w:i w:val="0"/>
        <w:sz w:val="18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361" w:hanging="454"/>
      </w:pPr>
      <w:rPr>
        <w:rFonts w:ascii="Verdana" w:hAnsi="Verdana" w:hint="default"/>
        <w:b w:val="0"/>
        <w:i w:val="0"/>
        <w:sz w:val="18"/>
      </w:rPr>
    </w:lvl>
    <w:lvl w:ilvl="3">
      <w:start w:val="1"/>
      <w:numFmt w:val="lowerLetter"/>
      <w:lvlText w:val="%4"/>
      <w:lvlJc w:val="left"/>
      <w:pPr>
        <w:tabs>
          <w:tab w:val="num" w:pos="0"/>
        </w:tabs>
        <w:ind w:left="1814" w:hanging="453"/>
      </w:pPr>
      <w:rPr>
        <w:rFonts w:ascii="Verdana" w:hAnsi="Verdana" w:hint="default"/>
        <w:b w:val="0"/>
        <w:i w:val="0"/>
        <w:sz w:val="18"/>
      </w:rPr>
    </w:lvl>
    <w:lvl w:ilvl="4">
      <w:start w:val="1"/>
      <w:numFmt w:val="decimal"/>
      <w:lvlText w:val="%5"/>
      <w:lvlJc w:val="left"/>
      <w:pPr>
        <w:tabs>
          <w:tab w:val="num" w:pos="0"/>
        </w:tabs>
        <w:ind w:left="2268" w:hanging="454"/>
      </w:pPr>
      <w:rPr>
        <w:rFonts w:ascii="Verdana" w:hAnsi="Verdana" w:hint="default"/>
        <w:b w:val="0"/>
        <w:i w:val="0"/>
        <w:sz w:val="18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2722" w:hanging="454"/>
      </w:pPr>
      <w:rPr>
        <w:rFonts w:ascii="Verdana" w:hAnsi="Verdana" w:hint="default"/>
        <w:b w:val="0"/>
        <w:i w:val="0"/>
        <w:sz w:val="18"/>
      </w:rPr>
    </w:lvl>
    <w:lvl w:ilvl="6">
      <w:start w:val="1"/>
      <w:numFmt w:val="lowerLetter"/>
      <w:lvlText w:val="%7"/>
      <w:lvlJc w:val="left"/>
      <w:pPr>
        <w:tabs>
          <w:tab w:val="num" w:pos="0"/>
        </w:tabs>
        <w:ind w:left="3175" w:hanging="453"/>
      </w:pPr>
      <w:rPr>
        <w:rFonts w:ascii="Verdana" w:hAnsi="Verdana" w:hint="default"/>
        <w:b w:val="0"/>
        <w:i w:val="0"/>
        <w:sz w:val="18"/>
      </w:rPr>
    </w:lvl>
    <w:lvl w:ilvl="7">
      <w:start w:val="1"/>
      <w:numFmt w:val="decimal"/>
      <w:lvlText w:val="%8"/>
      <w:lvlJc w:val="left"/>
      <w:pPr>
        <w:tabs>
          <w:tab w:val="num" w:pos="0"/>
        </w:tabs>
        <w:ind w:left="3629" w:hanging="454"/>
      </w:pPr>
      <w:rPr>
        <w:rFonts w:ascii="Verdana" w:hAnsi="Verdana" w:hint="default"/>
        <w:b w:val="0"/>
        <w:i w:val="0"/>
        <w:sz w:val="18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4082" w:hanging="453"/>
      </w:pPr>
      <w:rPr>
        <w:rFonts w:ascii="Verdana" w:hAnsi="Verdana" w:hint="default"/>
        <w:b w:val="0"/>
        <w:i w:val="0"/>
        <w:sz w:val="18"/>
      </w:rPr>
    </w:lvl>
  </w:abstractNum>
  <w:num w:numId="1">
    <w:abstractNumId w:val="12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1"/>
  </w:num>
  <w:num w:numId="12">
    <w:abstractNumId w:val="14"/>
  </w:num>
  <w:num w:numId="13">
    <w:abstractNumId w:val="19"/>
  </w:num>
  <w:num w:numId="14">
    <w:abstractNumId w:val="15"/>
  </w:num>
  <w:num w:numId="15">
    <w:abstractNumId w:val="16"/>
  </w:num>
  <w:num w:numId="16">
    <w:abstractNumId w:val="21"/>
  </w:num>
  <w:num w:numId="17">
    <w:abstractNumId w:val="18"/>
  </w:num>
  <w:num w:numId="18">
    <w:abstractNumId w:val="20"/>
  </w:num>
  <w:num w:numId="19">
    <w:abstractNumId w:val="17"/>
  </w:num>
  <w:num w:numId="20">
    <w:abstractNumId w:val="10"/>
  </w:num>
  <w:num w:numId="21">
    <w:abstractNumId w:val="22"/>
  </w:num>
  <w:num w:numId="22">
    <w:abstractNumId w:val="13"/>
  </w:num>
  <w:num w:numId="23">
    <w:abstractNumId w:val="9"/>
  </w:num>
  <w:num w:numId="24">
    <w:abstractNumId w:val="23"/>
  </w:num>
  <w:num w:numId="25">
    <w:abstractNumId w:val="16"/>
  </w:num>
  <w:num w:numId="26">
    <w:abstractNumId w:val="21"/>
  </w:num>
  <w:num w:numId="27">
    <w:abstractNumId w:val="23"/>
  </w:num>
  <w:num w:numId="28">
    <w:abstractNumId w:val="20"/>
  </w:num>
  <w:num w:numId="29">
    <w:abstractNumId w:val="22"/>
  </w:num>
  <w:num w:numId="3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activeWritingStyle w:appName="MSWord" w:lang="en-GB" w:vendorID="64" w:dllVersion="131078" w:nlCheck="1" w:checkStyle="1"/>
  <w:activeWritingStyle w:appName="MSWord" w:lang="en-US" w:vendorID="64" w:dllVersion="131077" w:nlCheck="1" w:checkStyle="1"/>
  <w:activeWritingStyle w:appName="MSWord" w:lang="en-US" w:vendorID="64" w:dllVersion="131078" w:nlCheck="1" w:checkStyle="1"/>
  <w:activeWritingStyle w:appName="MSWord" w:lang="en-GB" w:vendorID="64" w:dllVersion="131077" w:nlCheck="1" w:checkStyle="1"/>
  <w:attachedTemplate r:id="rId1"/>
  <w:defaultTabStop w:val="227"/>
  <w:hyphenationZone w:val="425"/>
  <w:characterSpacingControl w:val="doNotCompress"/>
  <w:hdrShapeDefaults>
    <o:shapedefaults v:ext="edit" spidmax="13313" style="mso-position-horizontal-relative:page;mso-position-vertical-relative:page" strokecolor="fuchsia">
      <v:stroke color="fuchsia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adres" w:val="Aan de Voorzitter van de Tweede Kamer der Staten-Generaal_x000d_Postbus 20018_x000d_2500 EA  DEN HAAG"/>
    <w:docVar w:name="Carma DocSys~CanReopen" w:val="1"/>
    <w:docVar w:name="clausule" w:val="Bij beantwoording de datum en ons kenmerk vermelden. Wilt u slechts één zaak in uw brief behandelen."/>
    <w:docVar w:name="DocSys Large XML" w:val="2"/>
    <w:docVar w:name="DocSys Large XML0" w:val="&lt;?xml version=&quot;1.0&quot;?&gt;_x000d__x000a_&lt;data customer=&quot;minjus&quot; profile=&quot;minjus&quot; model=&quot;brief.xml&quot; country-code=&quot;31&quot; target=&quot;Microsoft Word&quot; target-version=&quot;14.0&quot; target-build=&quot;14.0.6129&quot; engine-version=&quot;2.6.10&quot; lastuser-initials=&quot;ZJ-B&quot; lastuser-name=&quot;Zuurmond J.C.M. - BD/DWJZ/SSR&quot;&gt;&lt;brief template=&quot;brief.dot&quot; id=&quot;164036cr405c493ea019b2cafp7e3694&quot; version=&quot;1.0&quot; lcid=&quot;1043&quot; locale=&quot;nl&quot; doctype=&quot;&quot;&gt;&lt;MAILING disabled=&quot;true&quot; fields=&quot;adres;kix;aanhefdoc;aanhef;groetregel&quot;/&gt;&lt;PAPER first=&quot;voorbedrukt&quot; other=&quot;blanco&quot; when-logo-present=&quot;blanco&quot; logo-names=&quot;minjuslint&quot;/&gt;&lt;referentiegegevens_bk/&gt;&lt;referentiegegevens/&gt;&lt;referentiegegevens_content&gt;&lt;body xmlns:msxsl=&quot;urn:schemas-microsoft-com:xslt&quot; xmlns:docsys=&quot;http://www.b-ware.nl&quot;&gt;&lt;p style=&quot;afzendgegevens-bold&quot;&gt;Directie Wetgeving en Juridische Zaken&lt;/p&gt;&lt;p style=&quot;afzendgegevens&quot;&gt;Sector straf- en sanctierecht&lt;/p&gt;&lt;p style=&quot;witregel1&quot;&gt; &lt;/p&gt;&lt;p style=&quot;afzendgegevens&quot;&gt;Turfmarkt 147&lt;/p&gt;&lt;p style=&quot;afzendgegevens&quot;&gt;2511 DP  Den Haag&lt;/p&gt;&lt;p style=&quot;afzendgegevens&quot;&gt;Postbus 20301&lt;/p&gt;&lt;p style=&quot;afzendgegevens&quot;&gt;2500 EH  Den Haag&lt;/p&gt;&lt;p style=&quot;afzendgegevens&quot;&gt;www.rijksoverheid.nl/venj&lt;/p&gt;&lt;p style=&quot;witregel1&quot;&gt; &lt;/p&gt;&lt;p style=&quot;witregel2&quot;&gt; &lt;/p&gt;&lt;p style=&quot;referentiekopjes&quot;&gt;Ons kenmerk&lt;/p&gt;&lt;p style=&quot;referentiegegevens&quot;&gt;&lt;field&gt;DOCPROPERTY onskenmerk&lt;/field&gt;&lt;/p&gt;&lt;p style=&quot;witregel1&quot;&gt; &lt;/p&gt;&lt;p style=&quot;clausule&quot;&gt;Bij beantwoording de datum en ons kenmerk vermelden. Wilt u slechts één zaak in uw brief behandelen.&lt;/p&gt;&lt;p style=&quot;referentiegegevens&quot;/&gt;&lt;/body&gt;&lt;/referentiegegevens_content&gt;&lt;woordmerk_bk/&gt;&lt;woordmerk/&gt;&lt;woordmerk_content&gt;&lt;body xmlns:msxsl=&quot;urn:schemas-microsoft-com:xslt&quot; xmlns:docsys=&quot;http://www.b-ware.nl&quot;&gt;&lt;p&gt;&lt;picture src=&quot;$/woordmerk/RO_J.png&quot;/&gt;&lt;/p&gt;&lt;/body&gt;&lt;/woordmerk_content&gt;&lt;ondertekening_bk/&gt;&lt;ondertekening/&gt;&lt;ondertekening_content&gt;&lt;body xmlns:msxsl=&quot;urn:schemas-microsoft-com:xslt&quot; xmlns:docsys=&quot;http://www.b-ware.nl&quot;&gt;&lt;table class=&quot;tabel&quot; width=&quot;132.892mm&quot; top-padding=&quot;0pt&quot; bottom-padding=&quot;0pt&quot; left-padding=&quot;0pt&quot; right-padding=&quot;0pt&quot;&gt;&lt;col width=&quot;74.224mm&quot;/&gt;&lt;col width=&quot;4mm&quot;/&gt;&lt;col width=&quot;54.668mm&quot;/&gt;&lt;tbody&gt;&lt;tr&gt;&lt;td colspan=&quot;3&quot; style=&quot;broodtekst&quot;&gt;&lt;/td&gt;&lt;/tr&gt;&lt;tr&gt;&lt;td colspan=&quot;3&quot; style=&quot;broodtekst&quot;&gt;&lt;/td&gt;&lt;/tr&gt;&lt;tr&gt;&lt;td colspan=&quot;3&quot; style=&quot;broodtekst&quot;&gt;&lt;/td&gt;&lt;/tr&gt;&lt;tr&gt;&lt;td colspan=&quot;3&quot; style=&quot;broodtekst&quot;&gt;&lt;/td&gt;&lt;/tr&gt;&lt;tr&gt;&lt;td colspan=&quot;3&quot; style=&quot;broodtekst&quot;&gt;&lt;/td&gt;&lt;/tr&gt;&lt;tr&gt;&lt;td&gt;&lt;p style=&quot;broodtekst&quot;&gt;De Staatssecretaris van Veiligheid en Justitie,&lt;/p&gt;&lt;/td&gt;&lt;td style=&quot;broodtekst&quot;&gt;&lt;/td&gt;&lt;td/&gt;&lt;/tr&gt;&lt;tr&gt;&lt;td&gt;&lt;p style=&quot;broodtekst-i&quot;&gt;F. Teeven&lt;/p&gt;&lt;/td&gt;&lt;td style=&quot;broodtekst&quot;&gt;&lt;/td&gt;&lt;td/&gt;&lt;/tr&gt;&lt;/tbody&gt;&lt;/table&gt;&lt;p style=&quot;in-table&quot;/&gt;&lt;/body&gt;&lt;/ondertekening_content&gt;&lt;toevoegen-model formatted-value=&quot;&quot;/&gt;&lt;chkminuut value=&quot;0&quot; formatted-value=&quot;0&quot;/&gt;&lt;minuut formatted-value=&quot;minuut.xml&quot;/&gt;&lt;ondertekenaar-item value=&quot;21&quot; formatted-value=&quot;Staatssecretaris&quot; dms=&quot;C_Ondertekeningen&quot;&gt;&lt;afzender taal=&quot;1043&quot; organisatie=&quot;32&quot; aanhef=&quot;1&quot; groetregel=&quot;2&quot; name=&quot;Staatssecretaris&quot; country-id=&quot;NLD&quot; country-code=&quot;31&quot; naam=&quot;De Staatssecretaris van Veiligheid en Justitie,&quot; functie=&quot;F. Teeven&quot; onderdeel=&quot;&quot; gender=&quot;M&quot;/&gt;_x000d__x000a__x0009__x0009_&lt;/ondertekenaar-item&gt;&lt;tweedeondertekenaar-item/&gt;&lt;behandelddoor-item value=&quot;14&quot; formatted-value=&quot;Maurice&quot;&gt;&lt;afzender taal=&quot;1043&quot; organisatie=&quot;176&quot; aanhef=&quot;1&quot; groetregel=&quot;2&quot; name=&quot;Maurice&quot; country-id=&quot;NLD&quot; country-code=&quot;31&quot; naam=&quot;Mr. M.A.H. Kempen&quot; functie=&quot;Wetgevingsjurist&quot; email=&quot;m.a.h.kempen@minvenj.nl&quot; telefoon=&quot;+316 5287 7211&quot; gender=&quot;M&quot; onderdeel=&quot;Sector straf- en sanctierecht&quot;/&gt;_x000d__x000a__x0009__x0009_&lt;/behandelddoor-item&gt;&lt;organisatie-item value=&quot;176&quot; formatted-value=&quot;DWJZ&quot;&gt;&lt;organisatie zoekveld=&quot;DWJZ&quot; id=&quot;176&quot;&gt;_x000d__x000a__x0009__x0009__x0009__x0009_&lt;taal id=&quot;2057&quot; zoekveld=&quot;DWJZ&quot; taal=&quot;2057&quot; omschrijving=&quot;Directie Wetgeving en Juridische Zaken&quot; naamdirectoraatgeneraal=&quot;Legislation and Legal Affairs Department&quot; naamdirectie=&quot;&quot; naamgebouw=&quot;&quot; baadres=&quot;Turfmarkt 147&quot; bapostcode=&quot;2511 DP&quot; baplaats=&quot;The Hague&quot; paadres=&quot;20301&quot; papostcode=&quot;2500 EH&quot; paplaats=&quot;The Hague&quot; land=&quot;The Netherlands&quot; telefoonnummer=&quot;+31 70 370 79 11&quot; faxnummer=&quot;+31 70 370 75 16&quot; website=&quot;www.rijksoverheid.nl/venj&quot; banknaam=&quot;&quot; banknummer=&quot;&quot; logo=&quot;RO_J&quot; kleuren=&quot;lichtblauw&quot; vrijkopje=&quot;&quot; vrij1=&quot;&quot; vrij2=&quot;&quot; vrij3=&quot;&quot; vrij4=&quot;&quot; vrij5=&quot;&quot; vrij6=&quot;&quot; vrij7=&quot;&quot; vrij8=&quot;&quot; payoff=&quot;Voor een veilige en rechtvaardige samenleving&quot; instructies=&quot;Please quote date of letter and our ref. when replying. Do not raise more than one subject per letter.&quot; email=&quot;&quot; iban=&quot;&quot; bic=&quot;&quot; infonummer=&quot;&quot; koptekst=&quot;\nLegislation and Legal Affairs Department\n&quot; bezoekadres=&quot;Bezoekadres\nTurfmarkt 147\n2511 DP The Hague\nTelefoon +31 70 370 79 11\nFax +31 70 370 75 16\nwww.rijksoverheid.nl/venj&quot; postadres=&quot;Postadres:\nPostbus 20301,\n2500 EH The Hague&quot;/&gt;_x000d__x000a__x0009__x0009__x0009__x0009_&lt;taal id=&quot;1043&quot; zoekveld=&quot;DWJZ&quot; taal=&quot;1043&quot; omschrijving=&quot;Directie Wetgeving en Juridische Zaken&quot; naamdirectoraatgeneraal=&quot;Directie Wetgeving en Juridische Zaken&quot; naamdirectie=&quot;&quot; naamgebouw=&quot;&quot; baadres=&quot;Turfmarkt 147&quot; bapostcode=&quot;2511 DP&quot; baplaats=&quot;Den Haag&quot; paadres=&quot;20301&quot; papostcode=&quot;2500 EH&quot; paplaats=&quot;Den Haag&quot; land=&quot;Nederland&quot; telefoonnummer=&quot;070 370 79 11&quot; faxnummer=&quot;070 370 75 16&quot; website=&quot;www.rijksoverheid.nl/venj&quot; banknaam=&quot;&quot; banknummer=&quot;&quot; logo=&quot;RO_J&quot; kleuren=&quot;lichtblauw&quot; vrijkopje=&quot;&quot; vrij1=&quot;&quot; vrij2=&quot;&quot; vrij3=&quot;&quot; vrij4=&quot;&quot; vrij5=&quot;&quot; vrij6=&quot;&quot; vrij7=&quot;&quot; vrij8=&quot;&quot; payoff=&quot;Voor een veilige en rechtvaardige samenleving&quot; instructies=&quot;Bij beantwoording de datum en ons kenmerk vermelden. Wilt u slechts één zaak in uw brief behandelen.&quot; email=&quot;&quot; iban=&quot;&quot; bic=&quot;&quot; infonummer=&quot;&quot; koptekst=&quot;\nDirectie Wetgeving en Juridische Zaken\n&quot; bezoekadres=&quot;Bezoekadres\nTurfmarkt 147\n2511 DP Den Haag\nTelefoon 070 370 79 11\nFax 070 370 75 16\nwww.rijksoverheid.nl/venj&quot; postadres=&quot;Postadres:\nPostbus 20301,\n2500 EH Den Haag&quot;/&gt;_x000d__x000a__x0009__x0009__x0009__x0009_&lt;taal id=&quot;1031&quot; zoekveld=&quot;DWJZ&quot; taal=&quot;1031&quot; omschrijving=&quot;Directie Wetgeving en Juridische Zaken&quot; naamdirectoraatgeneraal=&quot;Direktion Gesetzgebung und Rechtsangelegenheiten&quot; naamdirectie=&quot;&quot; naamgebouw=&quot;&quot; baadres=&quot;Turfmarkt 147&quot; bapostcode=&quot;2511 DP&quot; baplaats=&quot;Den Haag&quot; paadres=&quot;20301&quot; papostcode=&quot;2500 EH&quot; paplaats=&quot;Den Haag&quot; land=&quot;Niederlande&quot; telefoonnummer=&quot;+31 70 370 79 11&quot; faxnummer=&quot;+31 70 370 75 16&quot; website=&quot;www.rijksoverheid.nl/venj&quot; banknaam=&quot;&quot; banknummer=&quot;&quot; logo=&quot;RO_J&quot; kleuren=&quot;lichtblauw&quot; vrijkopje=&quot;&quot; vrij1=&quot;&quot; vrij2=&quot;&quot; vrij3=&quot;&quot; vrij4=&quot;&quot; vrij5=&quot;&quot; vrij6=&quot;&quot; vrij7=&quot;&quot; vrij8=&quot;&quot; payoff=&quot;&quot; instructies=&quot;Antwortt bitte Datum und unser Zeichen angeben. Bitte pro Zuschrift nur eine Angelegenheit behandeln.&quot; email=&quot;&quot; iban=&quot;&quot; bic=&quot;&quot; infonummer=&quot;&quot; koptekst=&quot;\nDirektion Gesetzgebung und Rechtsangelegenheiten\n&quot; bezoekadres=&quot;Bezoekadres\nTurfmarkt 147\n2511 DP Den Haag\nTelefoon +31 70 370 79 11\nFax +31 70 370 75 16\nwww.rijksoverheid.nl/venj&quot; postadres=&quot;Postadres:\nPostbus 20301,\n2500 EH Den Haag&quot;/&gt;_x000d__x000a__x0009__x0009__x0009__x0009_&lt;taal id=&quot;1036&quot; zoekveld=&quot;DWJZ&quot; taal=&quot;1036&quot; omschrijving=&quot;Directie Wetgeving en Juridische Zaken&quot; naamdirectoraatgeneraal=&quot;Direction de la Législation et des Affaires Juridiques&quot; naamdirectie=&quot;&quot; naamgebouw=&quot;&quot; baadres=&quot;Turfmarkt 147&quot; bapostcode=&quot;2511 DP&quot; baplaats=&quot;La Haye&quot; paadres=&quot;20301&quot; papostcode=&quot;2500 EH&quot; paplaats=&quot;La Haye&quot; land=&quot;Pays-Bas&quot; telefoonnummer=&quot;+31 70 370 79 11&quot; faxnummer=&quot;+31 70 370 75 16&quot; website=&quot;www.rijksoverheid.nl/venj&quot; banknaam=&quot;&quot; banknummer=&quot;&quot; logo=&quot;RO_J&quot; kleuren=&quot;lichtblauw&quot; vrijkopje=&quot;&quot; vrij1=&quot;&quot; vrij2=&quot;&quot; vrij3=&quot;&quot; vrij4=&quot;&quot; vrij5=&quot;&quot; vrij6=&quot;&quot; vrij7=&quot;&quot; vrij8=&quot;&quot; payoff=&quot;&quot; instructies=&quot;Prière de mentionner dans toute correspondance la date et notre référence. Prière de ne traiter qu'une seule affaire par lettre.&quot; email=&quot;&quot; iban=&quot;&quot; bic=&quot;&quot; infonummer=&quot;&quot; koptekst=&quot;\nDirection de la Législation et des Affaires Juridiques\n&quot; bezoekadres=&quot;Bezoekadres\nTurfmarkt 147\n2511 DP La Haye\nTelefoon +31 70 370 79 11\nFax +31 70 370 75 16\nwww.rijksoverheid.nl/venj&quot; postadres=&quot;Postadres:\nPostbus 20301,\n2500 EH La Haye&quot;/&gt;_x000d__x000a__x0009__x0009__x0009__x0009_&lt;taal id=&quot;1034&quot; zoekveld=&quot;DWJZ&quot; taal=&quot;1034&quot; omschrijving=&quot;Directie Wetgeving en Juridische Zaken&quot; naamdirectoraatgeneraal=&quot;Dirección de Legislación y Asuntos Jurídicos&quot; naamdirectie=&quot;&quot; naamgebouw=&quot;&quot; baadres=&quot;Turfmarkt 147&quot; bapostcode=&quot;2511 DP&quot; baplaats=&quot;La Haya&quot; paadres=&quot;20301&quot; papostcode=&quot;2500 EH&quot; paplaats=&quot;La Haya&quot; land=&quot;Países Bajos&quot; telefoonnummer=&quot;+31 70 370 79 11&quot; faxnummer=&quot;+31 70 370 75 16&quot; website=&quot;www.rijksoverheid.nl/venj&quot; banknaam=&quot;&quot; banknummer=&quot;&quot; logo=&quot;RO_J&quot; kleuren=&quot;lichtblauw&quot; vrijkopje=&quot;&quot; vrij1=&quot;&quot; vrij2=&quot;&quot; vrij3=&quot;&quot; vrij4=&quot;&quot; vrij5=&quot;&quot; vrij6=&quot;&quot; vrij7=&quot;&quot; vrij8=&quot;&quot; payoff=&quot;&quot; instructies=&quot;En su eventual contestación, por favor, indique la fecha y nuestro número de referencia. Le rogamos en cada carta trate un solo asunto.&quot; email=&quot;&quot; iban=&quot;&quot; bic=&quot;&quot; infonummer=&quot;&quot; koptekst=&quot;\nDirección de Legislación y Asuntos Jurídicos\n&quot; bezoekadres=&quot;Bezoekadres\nTurfmarkt 147\n2511 DP La Haya\nTelefoon +31 70 370 79 11\nFax +31 70 370 75 16\nwww.rijksoverheid.nl/venj&quot; postadres=&quot;Postadres:\nPostbus 20301,\n2500 EH La Haya&quot;/&gt;_x000d__x000a__x0009__x0009__x0009_&lt;/organisatie&gt;_x000d__x000a__x0009__x0009_&lt;/organisatie-item&gt;&lt;zaak value=&quot;244574&quot; formatted-value=&quot;Zaak W49 53 Adolescentenstrafrecht (244574)&quot;&gt;&lt;zaak ishiddencontainer=&quot;false&quot; z_zaaktype=&quot;Zaak&quot; subfolders=&quot; Class=com.filenet.apiimpl.core.SubSetImpl List=([]) Stale=false Paging=( Class=com.filenet.apiimpl.collection.DefaultPaging Connection=( Class=com.filenet.apiimpl.core.ConnectionImpl URI=jnp://ce.digijust.minvenj.nl:1099/FileNet/Engine Parameters={}) PageSize=null Continuation=null) Iterator=(null)&quot; z_afdoedatum=&quot; Class=com.filenet.apiimpl.collection.DateTimeListImpl IsDirty=false IsReadOnly=false CurrentList=[] DeletedList=[] InternalClassType=java.util.Date OriginalList=[]&quot; containeddocuments=&quot; Class=com.filenet.apiimpl.core.SubSetImpl List=([ Class=com.filenet.apiimpl.core.DocumentImpl AccessAllowed=998871 RecursionLevel=0 UpdateSequenceNumber=88 ObjectAddress=(classId=Memo&amp;amp;objectId={2BB5BD4E-9E16-478C-9F48-C3CA3856B0DE}&amp;amp;objectStore={FE714938-E0C6-4C99-9E97-400807DA3732}) Connection=( Class=com.filenet.apiimpl.core.ConnectionImpl URI=jnp://ce.digijust.minvenj.nl:1099/FileNet/Engine Parameters={}) SuperClasses=[Justitie,Document] PendingActions=null,  Class=com.filenet.apiimpl.core.DocumentImpl AccessAllowed=998871 RecursionLevel=0 UpdateSequenceNumber=124 ObjectAddress=(classId=Overige&amp;amp;objectId={8837946E-5556-40D3-A4FD-80B95BA2C2C4}&amp;amp;objectStore={FE714938-E0C6-4C99-9E97-400807DA3732}) Connection=( Class=com.filenet.apiimpl.core.ConnectionImpl URI=jnp://ce.digijust.minvenj.nl:1099/FileNet/Engine Parameters={}) SuperClasses=[Justitie,Document] PendingActions=null,  Class=com.filenet.apiimpl.core.DocumentImpl AccessAllowed=998871 RecursionLevel=0 UpdateSequenceNumber=125 ObjectAddress=(classId=Overige&amp;amp;objectId={594B0F80-1E22-4290-B580-5BFFF0CE44FC}&amp;amp;objectStore={FE714938-E0C6-4C99-9E97-400807DA3732}) Connection=( Class=com.filenet.apiimpl.core.ConnectionImpl URI=jnp://ce.digijust.minvenj.nl:1099/FileNet/Engine Parameters={}) SuperClasses=[Justitie,Document] PendingActions=null,  Class=com.filenet.apiimpl.core.DocumentImpl AccessAllowed=998871 RecursionLevel=0 UpdateSequenceNumber=124 ObjectAddress=(classId=Overige&amp;amp;objectId={DD7CE7B9-1778-4500-A92F-924BB5C61A12}&amp;amp;objectStore={FE714938-E0C6-4C99-9E97-400807DA3732}) Connection=( Class=com.filenet.apiimpl.core.ConnectionImpl URI=jnp://ce.digijust.minvenj.nl:1099/FileNet/Engine Parameters={}) SuperClasses=[Justitie,Document] PendingActions=null,  Class=com.filenet.apiimpl.core.DocumentImpl AccessAllowed=998871 RecursionLevel=0 UpdateSequenceNumber=123 ObjectAddress=(classId=Overige&amp;amp;objectId={6D65A4D1-1489-487F-9BA0-556C1D72FA7C}&amp;amp;objectStore={FE714938-E0C6-4C99-9E97-400807DA3732}) Connection=( Class=com.filenet.apiimpl.core.ConnectionImpl URI=jnp://ce.digijust.minvenj.nl:1099/FileNet/Engine Parameters={}) SuperClasses=[Justitie,Document] PendingActions=null,  Class=com.filenet.apiimpl.core.DocumentImpl AccessAllowed=998871 RecursionLevel=0 UpdateSequenceNumber=127 ObjectAddress=(classId=Overige&amp;amp;objectId={0777666D-5C00-41B4-8FFC-74BFCF71C59D}&amp;amp;objectStore={FE714938-E0C6-4C99-9E97-400807DA3732}) Connection=( Class=com.filenet.apiimpl.core.ConnectionImpl URI=jnp://ce.digijust.minvenj.nl:1099/FileNet/Engine Parameters={}) SuperClasses=[Justitie,Document] PendingActions=null,  Class=com.filenet.apiimpl.core.DocumentImpl AccessAllowed=998871 RecursionLevel=0 UpdateSequenceNumber=123 ObjectAddress=(classId=Overige&amp;amp;objectId={C1E3A7CC-E62E-44CB-9969-96E78677EFC4}&amp;amp;objectStore={FE714938-E0C6-4C99-9E97-400807DA3732}) Connection=( Class=com.filenet.apiimpl.core.ConnectionImpl URI=jnp://ce.digijust.minvenj.nl:1099/FileNet/Engine Parameters={}) SuperClasses=[Justitie,Document] PendingActions=null,  Class=com.filenet.apiimpl.core.DocumentImpl AccessAllowed=998871 RecursionLevel=0 UpdateSequenceNumber=123 ObjectAddress=(classId=Overige&amp;amp;objectId={6BBAC43A-2B5B-440F-A053-01416A670DFA}&amp;amp;objectStore={FE714938-E0C6-4C99-9E97-400807DA3732}) Connection=( Class=com.filenet.apiimpl.core.ConnectionImpl URI=jnp://ce.digijust.minvenj.nl:1099/FileNet/Engine Parameters={}) SuperClasses=[Justitie,Document] PendingActions=null,  Class=com.filenet.apiimpl.core.DocumentImpl AccessAllowed=998871 RecursionLevel=0 UpdateSequenceNumber=123 ObjectAddress=(classId=Overige&amp;amp;objectId={87FE73AD-CFED-4F8E-9508-DCA10C6D01B2}&amp;amp;objectStore={FE714938-E0C6-4C99-9E97-400807DA3732}) Connection=( Class=com.filenet.apiimpl.core.ConnectionImpl URI=jnp://ce.digijust.minvenj.nl:1099/FileNet/Engine Parameters={}) SuperClasses=[Justitie,Document] PendingActions=null,  Class=com.filenet.apiimpl.core.DocumentImpl AccessAllowed=998871 RecursionLevel=0 UpdateSequenceNumber=79 ObjectAddress=(classId=Memo&amp;amp;objectId={3393FE18-1021-4C64-BA53-450FEE2BA272}&amp;amp;objectStore={FE714938-E0C6-4C99-9E97-400807DA3732}) Connection=( Class=com.filenet.apiimpl.core.ConnectionImpl URI=jnp://ce.digijust.minvenj.nl:1099/FileNet/Engine Parameters={}) SuperClasses=[Justitie,Document] PendingActions=null,  Class=com.filenet.apiimpl.core.DocumentImpl AccessAllowed=998871 RecursionLevel=0 UpdateSequenceNumber=79 ObjectAddress=(classId=Memo&amp;amp;objectId={370066C0-7360-4F0C-A0EA-3F2B037347C8}&amp;amp;objectStore={FE714938-E0C6-4C99-9E97-400807DA3732}) Connection=( Class=com.filenet.apiimpl.core.ConnectionImpl URI=jnp://ce.digijust.minvenj.nl:1099/FileNet/Engine Parameters={}) SuperClasses=[Justitie,Document] PendingActions=null,  Class=com.filenet.apiimpl.core.DocumentImpl AccessAllowed=998871 RecursionLevel=0 UpdateSequenceNumber=79 ObjectAddress=(classId=Memo&amp;amp;objectId={69FDE5CC-ED3D-4581-A7FE-771885B637DB}&amp;amp;objectStore={FE714938-E0C6-4C99-9E97-400807DA3732}) Connection=( Class=com.filenet.apiimpl.core.ConnectionImpl URI=jnp://ce.digijust.minvenj.nl:1099/FileNet/Engine Parameters={}) SuperClasses=[Justitie,Document] PendingActions=null,  Class=com.filenet.apiimpl.core.DocumentImpl AccessAllowed=998871 RecursionLevel=0 UpdateSequenceNumber=79 ObjectAddress=(classId=Memo&amp;amp;objectId={2E4ED28E-A102-401A-9B3E-005F80C163E2}&amp;amp;objectStore={FE714938-E0C6-4C99-9E97-400807DA3732}) Connection=( Class=com.filenet.apiimpl.core.ConnectionImpl URI=jnp://ce.digijust.minvenj.nl:1099/FileNet/Engine Parameters={}) SuperClasses=[Justitie,Document] PendingActions=null,  Class=com.filenet.apiimpl.core.DocumentImpl AccessAllowed=998871 RecursionLevel=0 UpdateSequenceNumber=103 ObjectAddress=(classId=Overige&amp;amp;objectId={3B1C5C58-95C4-420C-8811-56A90CEB5EEA}&amp;amp;objectStore={FE714938-E0C6-4C99-9E97-400807DA3732}) Connection=( Class=com.filenet.apiimpl.core.ConnectionImpl URI=jnp://ce.digijust.minvenj.nl:1099/FileNet/Engine Parameters={}) SuperClasses=[Justitie,Document] PendingActions=null,  Class=com.filenet.apiimpl.core.DocumentImpl AccessAllowed=998871 RecursionLevel=0 UpdateSequenceNumber=125 ObjectAddress=(classId=Memo&amp;amp;objectId={1E94DD8D-AF67-4367-90C4-F105F521B0E7}&amp;amp;objectStore={FE714938-E0C6-4C99-9E97-400807DA3732}) Connection=( Class=com.filenet.apiimpl.core.ConnectionImpl URI=jnp://ce.digijust.minvenj.nl:1099/FileNet/Engine Parameters={}) SuperClasses=[Justitie,Document] PendingActions=null,  Class=com.filenet.apiimpl.core.DocumentImpl AccessAllowed=998871 RecursionLevel=0 UpdateSequenceNumber=88 ObjectAddress=(classId=Memo&amp;amp;objectId={37689B42-78A8-41DB-835E-F206A1409BBB}&amp;amp;objectStore={FE714938-E0C6-4C99-9E97-400807DA3732}) Connection=( Class=com.filenet.apiimpl.core.ConnectionImpl URI=jnp://ce.digijust.minvenj.nl:1099/FileNet/Engine Parameters={}) SuperClasses=[Justitie,Document] PendingActions=null,  Class=com.filenet.apiimpl.core.DocumentImpl AccessAllowed=998871 RecursionLevel=0 UpdateSequenceNumber=109 ObjectAddress=(classId=Nota&amp;amp;objectId={3064F272-3C39-4380-BA78-41BAE1DB9316}&amp;amp;objectStore={FE714938-E0C6-4C99-9E97-400807DA3732}) Connection=( Class=com.filenet.apiimpl.core.ConnectionImpl URI=jnp://ce.digijust.minvenj.nl:1099/FileNet/Engine Parameters={}) SuperClasses=[Justitie,Document] PendingActions=null,  Class=com.filenet.apiimpl.core.DocumentImpl AccessAllowed=998871 RecursionLevel=0 UpdateSequenceNumber=172 ObjectAddress=(classId=Nota&amp;amp;objectId={EB61E2AE-9A40-4D36-9DD0-E431A048B10E}&amp;amp;objectStore={FE714938-E0C6-4C99-9E97-400807DA3732}) Connection=( Class=com.filenet.apiimpl.core.ConnectionImpl URI=jnp://ce.digijust.minvenj.nl:1099/FileNet/Engine Parameters={}) SuperClasses=[Justitie,Document] PendingActions=null,  Class=com.filenet.apiimpl.core.DocumentImpl AccessAllowed=998871 RecursionLevel=0 UpdateSequenceNumber=250 ObjectAddress=(classId=Nota&amp;amp;objectId={B9BA14AA-DAFC-4CD3-AC3A-D4FE1846C855}&amp;amp;objectStore={FE714938-E0C6-4C99-9E97-400807DA3732}) Connection=( Class=com.filenet.apiimpl.core.ConnectionImpl URI=jnp://ce.digijust.minvenj.nl:1099/FileNet/Engine Parameters={}) SuperClasses=[Justitie,Document] PendingActions=null,  Class=com.filenet.apiimpl.core.DocumentImpl AccessAllowed=998871 RecursionLevel=0 UpdateSequenceNumber=196 ObjectAddress=(classId=Nota&amp;amp;objectId={791129A7-BB46-41CB-B69F-5B8457F47553}&amp;amp;objectStore={FE714938-E0C6-4C99-9E97-400807DA3732}) Connection=( Class=com.filenet.apiimpl.core.ConnectionImpl URI=jnp://ce.digijust.minvenj.nl:1099/FileNet/Engine Parameters={}) SuperClasses=[Justitie,Document] PendingActions=null,  Class=com.filenet.apiimpl.core.DocumentImpl AccessAllowed=998871 RecursionLevel=0 UpdateSequenceNumber=45 ObjectAddress=(classId=Nota&amp;amp;objectId={A7E4A7F1-80D6-4407-A909-96AF223BF07B}&amp;amp;objectStore={FE714938-E0C6-4C99-9E97-400807DA3732}) Connection=( Class=com.filenet.apiimpl.core.ConnectionImpl URI=jnp://ce.digijust.minvenj.nl:1099/FileNet/Engine Parameters={}) SuperClasses=[Justitie,Document] PendingActions=null,  Class=com.filenet.apiimpl.core.DocumentImpl AccessAllowed=998871 RecursionLevel=0 UpdateSequenceNumber=39 ObjectAddress=(classId=Overige&amp;amp;objectId={A05FBAAD-2EE6-4499-9979-6C51FF88D347}&amp;amp;objectStore={FE714938-E0C6-4C99-9E97-400807DA3732}) Connection=( Class=com.filenet.apiimpl.core.ConnectionImpl URI=jnp://ce.digijust.minvenj.nl:1099/FileNet/Engine Parameters={}) SuperClasses=[Justitie,Document] PendingActions=null,  Class=com.filenet.apiimpl.core.DocumentImpl AccessAllowed=998871 RecursionLevel=0 UpdateSequenceNumber=107 ObjectAddress=(classId=Post&amp;amp;objectId={3F107CB7-F356-478B-9CAD-E49F2496C84A}&amp;amp;objectStore={FE714938-E0C6-4C99-9E97-400807DA3732}) Connection=( Class=com.filenet.apiimpl.core.ConnectionImpl URI=jnp://ce.digijust.minvenj.nl:1099/FileNet/Engine Parameters={}) SuperClasses=[Justitie,Document] PendingActions=null,  Class=com.filenet.apiimpl.core.DocumentImpl AccessAllowed=998871 RecursionLevel=0 UpdateSequenceNumber=49 ObjectAddress=(classId=Nota&amp;amp;objectId={2DDD18EA-241C-4B0D-8D6A-CF620B187612}&amp;amp;objectStore={FE714938-E0C6-4C99-9E97-400807DA3732}) Connection=( Class=com.filenet.apiimpl.core.ConnectionImpl URI=jnp://ce.digijust.minvenj.nl:1099/FileNet/Engine Parameters={}) SuperClasses=[Justitie,Document] PendingActions=null,  Class=com.filenet.apiimpl.core.DocumentImpl AccessAllowed=998871 RecursionLevel=0 UpdateSequenceNumber=37 ObjectAddress=(classId=Nota&amp;amp;objectId={95A85727-998F-4943-9B59-12098C69160C}&amp;amp;objectStore={FE714938-E0C6-4C99-9E97-400807DA3732}) Connection=( Class=com.filenet.apiimpl.core.ConnectionImpl URI=jnp://ce.digijust.minvenj.nl:1099/FileNet/Engine Parameters={}) SuperClasses=[Justitie,Document] PendingActions=null,  Class=com.filenet.apiimpl.core.DocumentImpl AccessAllowed=998871 RecursionLevel=0 UpdateSequenceNumber=20 ObjectAddress=(classId=Overige&amp;amp;objectId={6231916B-5142-4593-93FD-3B4A176FB51D}&amp;amp;objectStore={FE714938-E0C6-4C99-9E97-400807DA3732}) Connection=( Class=com.filenet.apiimpl.core.ConnectionImpl URI=jnp://ce.digijust.minvenj.nl:1099/FileNet/Engine Parameters={}) SuperClasses=[Justitie,Document] PendingActions=null,  Class=com.filenet.apiimpl.core.DocumentImpl AccessAllowed=998871 RecursionLevel=0 UpdateSequenceNumber=14 ObjectAddress=(classId=Nota&amp;amp;objectId={E8FF556A-1D73-4FA8-B1D5-0022A59E3BEB}&amp;amp;objectStore={FE714938-E0C6-4C99-9E97-400807DA3732}) Connection=( Class=com.filenet.apiimpl.core.ConnectionImpl URI=jnp://ce.digijust.minvenj.nl:1099/FileNet/Engine Parameters={}) SuperClasses=[Justitie,Document] PendingActions=null,  Class=com.filenet.apiimpl.core.DocumentImpl AccessAllowed=998871 RecursionLevel=0 UpdateSequenceNumber=7 ObjectAddress=(classId=Oplegnota&amp;amp;objectId={5F86A51D-4C5A-4230-B00B-619DBFA6B7F4}&amp;amp;objectStore={FE714938-E0C6-4C99-9E97-400807DA3732}) Connection=( Class=com.filenet.apiimpl.core.ConnectionImpl URI=jnp://ce.digijust.minvenj.nl:1099/FileNet/Engine Parameters={}) SuperClasses=[Justitie,Document] PendingActions=null,  Class=com.filenet.apiimpl.core.DocumentImpl AccessAllowed=998871 RecursionLevel=0 UpdateSequenceNumber=18 ObjectAddress=(classId=Post&amp;amp;objectId={F8FE51B3-0D6A-44BB-BA0A-3F0E46FAA253}&amp;amp;objectStore={FE714938-E0C6-4C99-9E97-400807DA3732}) Connection=( Class=com.filenet.apiimpl.core.ConnectionImpl URI=jnp://ce.digijust.minvenj.nl:1099/FileNet/Engine Parameters={}) SuperClasses=[Justitie,Document] PendingActions=null,  Class=com.filenet.apiimpl.core.DocumentImpl AccessAllowed=998871 RecursionLevel=0 UpdateSequenceNumber=5 ObjectAddress=(classId=Memo&amp;amp;objectId={2676FDBF-A7F9-401F-B48C-9B4228087F16}&amp;amp;objectStore={FE714938-E0C6-4C99-9E97-400807DA3732}) Connection=( Class=com.filenet.apiimpl.core.ConnectionImpl URI=jnp://ce.digijust.minvenj.nl:1099/FileNet/Engine Parameters={}) SuperClasses=[Justitie,Document] PendingActions=null,  Class=com.filenet.apiimpl.core.DocumentImpl AccessAllowed=998871 RecursionLevel=0 UpdateSequenceNumber=67 ObjectAddress=(classId=Post&amp;amp;objectId={504F75EA-20DC-4DDD-A0EB-95370D2EF78B}&amp;amp;objectStore={FE714938-E0C6-4C99-9E97-400807DA3732}) Connection=( Class=com.filenet.apiimpl.core.ConnectionImpl URI=jnp://ce.digijust.minvenj.nl:1099/FileNet/Engine Parameters={}) SuperClasses=[Justitie,Document] PendingActions=null,  Class=com.filenet.apiimpl.core.DocumentImpl AccessAllowed=998871 RecursionLevel=0 UpdateSequenceNumber=48 ObjectAddress=(classId=Overige&amp;amp;objectId={55A009B0-7705-446C-AEA6-C93997ED918E}&amp;amp;objectStore={FE714938-E0C6-4C99-9E97-400807DA3732}) Connection=( Class=com.filenet.apiimpl.core.ConnectionImpl URI=jnp://ce.digijust.minvenj.nl:1099/FileNet/Engine Parameters={}) SuperClasses=[Justitie,Document] PendingActions=null,  Class=com.filenet.apiimpl.core.DocumentImpl AccessAllowed=998871 RecursionLevel=0 UpdateSequenceNumber=13 ObjectAddress=(classId=Memo&amp;amp;objectId={F7E035AA-9E83-463E-8852-4D4D61E8EA12}&amp;amp;objectStore={FE714938-E0C6-4C99-9E97-400807DA3732}) Connection=( Class=com.filenet.apiimpl.core.ConnectionImpl URI=jnp://ce.digijust.minvenj.nl:1099/FileNet/Engine Parameters={}) SuperClasses=[Justitie,Document] PendingActions=null,  Class=com.filenet.apiimpl.core.DocumentImpl AccessAllowed=998871 RecursionLevel=0 UpdateSequenceNumber=69 ObjectAddress=(classId=Post&amp;amp;objectId={7FF339C3-7209-408B-B887-12AA96C15CBC}&amp;amp;objectStore={FE714938-E0C6-4C99-9E97-400807DA3732}) Connection=( Class=com.filenet.apiimpl.core.ConnectionImpl URI=jnp://ce.digijust.minvenj.nl:1099/FileNet/Engine Parameters={}) SuperClasses=[Justitie,Document] PendingActions=null,  Class=com.filenet.apiimpl.core.DocumentImpl AccessAllowed=998871 RecursionLevel=0 UpdateSequenceNumber=69 ObjectAddress=(classId=Post&amp;amp;objectId={481FD9CE-B082-4015-8D5C-B85FCCBA1498}&amp;amp;objectStore={FE714938-E0C6-4C99-9E97-400807DA3732}) Connection=( Class=com.filenet.apiimpl.core.ConnectionImpl URI=jnp://ce.digijust.minvenj.nl:1099/FileNet/Engine Parameters={}) SuperClasses=[Justitie,Document] PendingActions=null,  Class=com.filenet.apiimpl.core.DocumentImpl AccessAllowed=998871 RecursionLevel=0 UpdateSequenceNumber=41 ObjectAddress=(classId=Overige&amp;amp;objectId={99CE7E4C-62A2-4F4F-9A00-9833B5823D17}&amp;amp;objectStore={FE714938-E0C6-4C99-9E97-400807DA3732}) Connection=( Class=com.filenet.apiimpl.core.ConnectionImpl URI=jnp://ce.digijust.minvenj.nl:1099/FileNet/Engine Parameters={}) SuperClasses=[Justitie,Document] PendingActions=null,  Class=com.filenet.apiimpl.core.DocumentImpl AccessAllowed=998871 RecursionLevel=0 UpdateSequenceNumber=31 ObjectAddress=(classId=Post&amp;amp;objectId={762ECC64-9BFB-443D-9458-A5B006B0E1AA}&amp;amp;objectStore={FE714938-E0C6-4C99-9E97-400807DA3732}) Connection=( Class=com.filenet.apiimpl.core.ConnectionImpl URI=jnp://ce.digijust.minvenj.nl:1099/FileNet/Engine Parameters={}) SuperClasses=[Justitie,Document] PendingActions=null,  Class=com.filenet.apiimpl.core.DocumentImpl AccessAllowed=998871 RecursionLevel=0 UpdateSequenceNumber=68 ObjectAddress=(classId=Post&amp;amp;objectId={DCB342CE-16CC-4C8C-A3F6-09892B709ECA}&amp;amp;objectStore={FE714938-E0C6-4C99-9E97-400807DA3732}) Connection=( Class=com.filenet.apiimpl.core.ConnectionImpl URI=jnp://ce.digijust.minvenj.nl:1099/FileNet/Engine Parameters={}) SuperClasses=[Justitie,Document] PendingActions=null,  Class=com.filenet.apiimpl.core.DocumentImpl AccessAllowed=998871 RecursionLevel=0 UpdateSequenceNumber=53 ObjectAddress=(classId=Brief&amp;amp;objectId={CD413B68-0130-4047-A155-B8AA112108AA}&amp;amp;objectStore={FE714938-E0C6-4C99-9E97-400807DA3732}) Connection=( Class=com.filenet.apiimpl.core.ConnectionImpl URI=jnp://ce.digijust.minvenj.nl:1099/FileNet/Engine Parameters={}) SuperClasses=[Justitie,Document] PendingActions=null,  Class=com.filenet.apiimpl.core.DocumentImpl AccessAllowed=998871 RecursionLevel=0 UpdateSequenceNumber=72 ObjectAddress=(classId=Post&amp;amp;objectId={F88EF017-F456-4D4F-8807-07378580A6A6}&amp;amp;objectStore={FE714938-E0C6-4C99-9E97-400807DA3732}) Connection=( Class=com.filenet.apiimpl.core.ConnectionImpl URI=jnp://ce.digijust.minvenj.nl:1099/FileNet/Engine Parameters={}) SuperClasses=[Justitie,Document] PendingActions=null,  Class=com.filenet.apiimpl.core.DocumentImpl AccessAllowed=998871 RecursionLevel=0 UpdateSequenceNumber=32 ObjectAddress=(classId=Post&amp;amp;objectId={13C91342-1189-4417-9949-24683E02B998}&amp;amp;objectStore={FE714938-E0C6-4C99-9E97-400807DA3732}) Connection=( Class=com.filenet.apiimpl.core.ConnectionImpl URI=jnp://ce.digijust.minvenj.nl:1099/FileNet/Engine Parameters={}) SuperClasses=[Justitie,Document] PendingActions=null,  Class=com.filenet.apiimpl.core.DocumentImpl AccessAllowed=998871 RecursionLevel=0 UpdateSequenceNumber=34 ObjectAddress=(classId=Post&amp;amp;objectId={3E08F83F-F51E-4B92-A347-4A5761986605}&amp;amp;objectStore={FE714938-E0C6-4C99-9E97-400807DA3732}) Connection=( Class=com.filenet.apiimpl.core.ConnectionImpl URI=jnp://ce.digijust.minvenj.nl:1099/FileNet/Engine Parameters={}) SuperClasses=[Justitie,Document] PendingActions=null,  Class=com.filenet.apiimpl.core.DocumentImpl AccessAllowed=998871 RecursionLevel=0 UpdateSequenceNumber=15 ObjectAddress=(classId=DJEmail&amp;amp;objectId={C2561966-B887-4FA8-93EF-30B800068E91}&amp;amp;objectStore={FE714938-E0C6-4C99-9E97-400807DA3732}) Connection=( Class=com.filenet.apiimpl.core.ConnectionImpl URI=jnp://ce.digijust.minvenj.nl:1099/FileNet/Engine Parameters={}) SuperClasses=[Justitie,Document] PendingActions=null,  Class=com.filenet.apiimpl.core.DocumentImpl AccessAllowed=998871 RecursionLevel=0 UpdateSequenceNumber=23 ObjectAddress=(classId=Overige&amp;amp;objectId={97F6743C-D11F-4649-85CB-92F7E9E7A688}&amp;amp;objectStore={FE714938-E0C6-4C99-9E97-400807DA3732}) Connection=( Class=com.filenet.apiimpl.core.ConnectionImpl URI=jnp://ce.digijust.minvenj.nl:1099/FileNet/Engine Parameters={}) SuperClasses=[Justitie,Document] PendingActions=null,  Class=com.filenet.apiimpl.core.DocumentImpl AccessAllowed=998871 RecursionLevel=0 UpdateSequenceNumber=48 ObjectAddress=(classId=Overige&amp;amp;objectId={7DAADB4B-BB52-4187-A8BD-D59EE52AACCD}&amp;amp;objectStore={FE714938-E0C6-4C99-9E97-400807DA3732}) Connection=( Class=com.filenet.apiimpl.core.ConnectionImpl URI=jnp://ce.digijust.minvenj.nl:1099/FileNet/Engine Parameters={}) SuperClasses=[Justitie,Document] PendingActions=null,  Class=com.filenet.apiimpl.core.DocumentImpl AccessAllowed=998871 RecursionLevel=0 UpdateSequenceNumber=26 ObjectAddress=(classId=Overige&amp;amp;objectId={007EE293-EE35-4C4A-870F-36F2B66136BA}&amp;amp;objectStore={FE714938-E0C6-4C99-9E97-400807DA3732}) Connection=( Class=com.filenet.apiimpl.core.ConnectionImpl URI=jnp://ce.digijust.minvenj.nl:1099/FileNet/Engine Parameters={}) SuperClasses=[Justitie,Document] PendingActions=null,  Class=com.filenet.apiimpl.core.DocumentImpl AccessAllowed=998871 RecursionLevel=0 UpdateSequenceNumber=30 ObjectAddress=(classId=Overige&amp;amp;objectId={F876582A-837F-417D-8C9B-FB9A883C483A}&amp;amp;objectStore={FE714938-E0C6-4C99-9E97-400807DA3732}) Connection=( Class=com.filenet.apiimpl.core.ConnectionImpl URI=jnp://ce.digijust.minvenj.nl:1099/FileNet/Engine Parameters={}) SuperClasses=[Justitie,Document] PendingActions=null,  Class=com.filenet.apiimpl.core.DocumentImpl AccessAllowed=998871 RecursionLevel=0 UpdateSequenceNumber=34 ObjectAddress=(classId=Post&amp;amp;objectId={67293E11-F6AB-49C6-9FD9-47619FCF2C61}&amp;amp;objectStore={FE714938-E0C6-4C99-9E97-400807DA3732}) Connection=( Class=com.filenet.apiimpl.core.ConnectionImpl URI=jnp://ce.digijust.minvenj.nl:1099/FileNet/Engine Parameters={}) SuperClasses=[Justitie,Document] PendingActions=null,  Class=com.filenet.apiimpl.core.DocumentImpl AccessAllowed=998871 RecursionLevel=0 UpdateSequenceNumber=32 ObjectAddress=(classId=Post&amp;amp;objectId={BE8EACE3-EA21-4B6D-837C-634E26842D2B}&amp;amp;objectStore={FE714938-E0C6-4C99-9E97-400807DA3732}) Connection=( Class=com.filenet.apiimpl.core.ConnectionImpl URI=jnp://ce.digijust.minvenj.nl:1099/FileNet/Engine Parameters={}) SuperClasses=[Justitie,Document] PendingActions=null,  Class=com.filenet.apiimpl.core.DocumentImpl AccessAllowed=998871 RecursionLevel=0 UpdateSequenceNumber=37 ObjectAddress=(classId=Post&amp;amp;objectId={66E42EF4-1A0F-44B7-BFAD-D4E8CA94C72C}&amp;amp;objectStore={FE714938-E0C6-4C99-9E97-400807DA3732}) Connection=( Class=com.filenet.apiimpl.core.ConnectionImpl URI=jnp://ce.digijust.minvenj.nl:1099/FileNet/Engine Parameters={}) SuperClasses=[Justitie,Document] PendingActions=null,  Class=com.filenet.apiimpl.core.DocumentImpl AccessAllowed=998871 RecursionLevel=0 UpdateSequenceNumber=17 ObjectAddress=(classId=Overige&amp;amp;objectId={5923B83E-DB2B-4669-AC6D-34774B33A112}&amp;amp;objectStore={FE714938-E0C6-4C99-9E97-400807DA3732}) Connection=( Class=com.filenet.apiimpl.core.ConnectionImpl URI=jnp://ce.digijust.minvenj.nl:1099/FileNet/Engine Parameters={}) SuperClasses=[Justitie,Document] PendingActions=null,  Class=com.filenet.apiimpl.core.DocumentImpl AccessAllowed=998871 RecursionLevel=0 UpdateSequenceNumber=24 ObjectAddress=(classId=Overige&amp;amp;objectId={3C7C5F38-7703-46D6-858B-C8B9AE305CB4}&amp;amp;objectStore={FE714938-E0C6-4C99-9E97-400807DA3732}) Connection=( Class=com.filenet.apiimpl.core.ConnectionImpl URI=jnp://ce.digijust.minvenj.nl:1099/FileNet/Engine Parameters={}) SuperClasses=[Justitie,Document] PendingActions=null,  Class=com.filenet.apiimpl.core.DocumentImpl AccessAllowed=998871 RecursionLevel=0 UpdateSequenceNumber=15 ObjectAddress=(classId=Overige&amp;amp;objectId={1E464A18-C191-4ECE-9E2A-6D7C4EA55088}&amp;amp;objectStore={FE714938-E0C6-4C99-9E97-400807DA3732}) Connection=( Class=com.filenet.apiimpl.core.ConnectionImpl URI=jnp://ce.digijust.minvenj.nl:1099/FileNet/Engine Parameters={}) SuperClasses=[Justitie,Document] PendingActions=null,  Class=com.filenet.apiimpl.core.DocumentImpl AccessAllowed=998871 RecursionLevel=0 UpdateSequenceNumber=6 ObjectAddress=(classId=Overige&amp;amp;objectId={3D45C317-6061-43E9-902A-21C3B34B9E32}&amp;amp;objectStore={FE714938-E0C6-4C99-9E97-400807DA3732}) Connection=( Class=com.filenet.apiimpl.core.ConnectionImpl URI=jnp://ce.digijust.minvenj.nl:1099/FileNet/Engine Parameters={}) SuperClasses=[Justitie,Document] PendingActions=null,  Class=com.filenet.apiimpl.core.DocumentImpl AccessAllowed=998871 RecursionLevel=0 UpdateSequenceNumber=6 ObjectAddress=(classId=Overige&amp;amp;objectId={3155F349-1303-4E1D-B1E3-8C1A45B2C4B0}&amp;amp;objectStore={FE714938-E0C6-4C99-9E97-400807DA3732}) Connection=( Class=com.filenet.apiimpl.core.ConnectionImpl URI=jnp://ce.digijust.minvenj.nl:1099/FileNet/Engine Parameters={}) SuperClasses=[Justitie,Document] PendingActions=null,  Class=com.filenet.apiimpl.core.DocumentImpl AccessAllowed=998871 RecursionLevel=0 UpdateSequenceNumber=6 ObjectAddress=(classId=Overige&amp;amp;objectId={116F05C9-0AA5-4957-92E3-2AEA1A24F81B}&amp;amp;objectStore={FE714938-E0C6-4C99-9E97-400807DA3732}) Connection=( Class=com.filenet.apiimpl.core.ConnectionImpl URI=jnp://ce.digijust.minvenj.nl:1099/FileNet/Engine Parameters={}) SuperClasses=[Justitie,Document] PendingActions=null,  Class=com.filenet.apiimpl.core.DocumentImpl AccessAllowed=998871 RecursionLevel=0 UpdateSequenceNumber=35 ObjectAddress=(classId=Post&amp;amp;objectId={B6FE33EC-1B4C-4BFB-AAC0-DB95DD7BA10C}&amp;amp;objectStore={FE714938-E0C6-4C99-9E97-400807DA3732}) Connection=( Class=com.filenet.apiimpl.core.ConnectionImpl URI=jnp://ce.digijust.minvenj.nl:1099/FileNet/Engine Parameters={}) SuperClasses=[Justitie,Document] PendingActions=null,  Class=com.filenet.apiimpl.core.DocumentImpl AccessAllowed=998871 RecursionLevel=0 UpdateSequenceNumber=5 ObjectAddress=(classId=Overige&amp;amp;objectId={E02072F3-9A4C-49D9-9893-FD3E2E206D3E}&amp;amp;objectStore={FE714938-E0C6-4C99-9E97-400807DA3732}) Connection=( Class=com.filenet.apiimpl.core.ConnectionImpl URI=jnp://ce.digijust.minvenj.nl:1099/FileNet/Engine Parameters={}) SuperClasses=[Justitie,Document] PendingActions=null,  Class=com.filenet.apiimpl.core.DocumentImpl AccessAllowed=998871 RecursionLevel=0 UpdateSequenceNumber=3 ObjectAddress=(classId=Brief&amp;amp;objectId={79A00627-20D9-40D9-89AE-93C085A2B02A}&amp;amp;objectStore={FE714938-E0C6-4C99-9E97-400807DA3732}) Connection=( Class=com.filenet.apiimpl.core.ConnectionImpl URI=jnp://ce.digijust.minvenj.nl:1099/FileNet/Engine Parameters={}) SuperClasses=[Justitie,Document] PendingActions=null,  Class=com.filenet.apiimpl.core.DocumentImpl AccessAllowed=998871 RecursionLevel=0 UpdateSequenceNumber=13 ObjectAddress=(classId=Nota&amp;amp;objectId={088A159E-0A60-4722-B190-494127938B41}&amp;amp;objectStore={FE714938-E0C6-4C99-9E97-400807DA3732}) Connection=( Class=com.filenet.apiimpl.core.ConnectionImpl URI=jnp://ce.digijust.minvenj.nl:1099/FileNet/Engine Parameters={}) SuperClasses=[Justitie,Document] PendingActions=null,  Class=com.filenet.apiimpl.core.DocumentImpl AccessAllowed=998871 RecursionLevel=0 UpdateSequenceNumber=3 ObjectAddress=(classId=Overige&amp;amp;objectId={BA464A40-6DD6-45E1-BF2B-B749F0EA45BB}&amp;amp;objectStore={FE714938-E0C6-4C99-9E97-400807DA3732}) Connection=( Class=com.filenet.apiimpl.core.ConnectionImpl URI=jnp://ce.digijust.minvenj.nl:1099/FileNet/Engine Parameters={}) SuperClasses=[Justitie,Document] PendingActions=null,  Class=com.filenet.apiimpl.core.DocumentImpl AccessAllowed=998871 RecursionLevel=0 UpdateSequenceNumber=3 ObjectAddress=(classId=Overige&amp;amp;objectId={754A111E-5467-4F19-BE31-1314CAE0D949}&amp;amp;objectStore={FE714938-E0C6-4C99-9E97-400807DA3732}) Connection=( Class=com.filenet.apiimpl.core.ConnectionImpl URI=jnp://ce.digijust.minvenj.nl:1099/FileNet/Engine Parameters={}) SuperClasses=[Justitie,Document] PendingActions=null,  Class=com.filenet.apiimpl.core.DocumentImpl AccessAllowed=998871 RecursionLevel=0 UpdateSequenceNumber=3 ObjectAddress=(classId=Overige&amp;amp;objectId={B03AC952-69A4-44BE-958A-D05F2D7E85A9}&amp;amp;objectStore={FE714938-E0C6-4C99-9E97-400807DA3732}) Connection=( Class=com.filenet.apiimpl.core.ConnectionImpl URI=jnp://ce.digijust.minvenj.nl:1099/FileNet/Engine Parameters={}) SuperClasses=[Justitie,Document] PendingActions=null,  Class=com.filenet.apiimpl.core.DocumentImpl AccessAllowed=998871 RecursionLevel=0 UpdateSequenceNumber=17 ObjectAddress=(classId=Post&amp;amp;objectId={B096A6DE-9A55-4FBD-ACE4-9BE77FC08CA5}&amp;amp;objectStore={FE714938-E0C6-4C99-9E97-400807DA3732}) Connection=( Class=com.filenet.apiimpl.core.ConnectionImpl URI=jnp://ce.digijust.minvenj.nl:1099/FileNet/Engine Parameters={}) SuperClasses=[Justitie,Document] PendingActions=null,  Class=com.filenet.apiimpl.core.DocumentImpl AccessAllowed=998871 RecursionLevel=0 UpdateSequenceNumber=16 ObjectAddress=(classId=Post&amp;amp;objectId={7AE1D94D-9EB0-498E-94F5-5E52DA15DB31}&amp;amp;objectStore={FE714938-E0C6-4C99-9E97-400807DA3732}) Connection=( Class=com.filenet.apiimpl.core.ConnectionImpl URI=jnp://ce.digijust.minvenj.nl:1099/FileNet/Engine Parameters={}) SuperClasses=[Justitie,Document] PendingActions=null,  Class=com.filenet.apiimpl.core.DocumentImpl AccessAllowed=998871 RecursionLevel=0 UpdateSequenceNumber=22 ObjectAddress=(classId=Post&amp;amp;objectId={65EEC8E8-EAB6-46F3-986B-624CDC7A39E4}&amp;amp;objectStore={FE714938-E0C6-4C99-9E97-400807DA3732}) Connection=( Class=com.filenet.apiimpl.core.ConnectionImpl URI=jnp://ce.digijust.minvenj.nl:1099/FileNet/Engine Parameters={}) SuperClasses=[Justitie,Document] PendingActions=null,  Class=com.filenet.apiimpl.core.DocumentImpl AccessAllowed=998871 RecursionLevel=0 UpdateSequenceNumber=15 ObjectAddress=(classId=Post&amp;amp;objectId={0811437D-14CB-4550-81E5-45D8C6BB6E95}&amp;amp;objectStore={FE714938-E0C6-4C99-9E97-400807DA3732}) Connection=( Class=com.filenet.apiimpl.core.ConnectionImpl URI=jnp://ce.digijust.minvenj.nl:1099/FileNet/Engine Parameters={}) SuperClasses=[Justitie,Document] PendingActions=null,  Class=com.filenet.apiimpl.core.DocumentImpl AccessAllowed=998871 RecursionLevel=0 UpdateSequenceNumber=16 ObjectAddress=(classId=Post&amp;amp;objectId={F5D37041-F93A-493A-8222-F1AF0BF37389}&amp;amp;objectStore={FE714938-E0C6-4C99-9E97-400807DA3732}) Connection=( Class=com.filenet.apiimpl.core.ConnectionImpl URI=jnp://ce.digijust.minvenj.nl:1099/FileNet/Engine Parameters={}) SuperClasses=[Justitie,Document] PendingActions=null,  Class=com.filenet.apiimpl.core.DocumentImpl AccessAllowed=998871 RecursionLevel=0 UpdateSequenceNumber=7 ObjectAddress=(classId=Overige&amp;amp;objectId={E316587D-E505-4578-BBA7-AF2C3B824273}&amp;amp;objectStore={FE714938-E0C6-4C99-9E97-400807DA3732}) Connection=( Class=com.filenet.apiimpl.core.ConnectionImpl URI=jnp://ce.digijust.minvenj.nl:1099/FileNet/Engine Parameters={}) SuperClasses=[Justitie,Document] PendingActions=null,  Class=com.filenet.apiimpl.core.DocumentImpl AccessAllowed=998871 RecursionLevel=0 UpdateSequenceNumber=4 ObjectAddress=(classId=Nota&amp;amp;objectId={EFA49335-D109-4556-93F2-A9D20ED90B0B}&amp;amp;objectStore={FE714938-E0C6-4C99-9E97-400807DA3732}) Connection=( Class=com.filenet.apiimpl.core.ConnectionImpl URI=jnp://ce.digijust.minvenj.nl:1099/FileNet/Engine Parameters={}) SuperClasses=[Justitie,Document] PendingActions=null,  Class=com.filenet.apiimpl.core.DocumentImpl AccessAllowed=998871 RecursionLevel=0 UpdateSequenceNumber=5 ObjectAddress=(classId=Memo&amp;amp;objectId={84687FB0-6ED2-45DD-8355-A4210BCF73FC}&amp;amp;objectStore={FE714938-E0C6-4C99-9E97-400807DA3732}) Connection=( Class=com.filenet.apiimpl.core.ConnectionImpl URI=jnp://ce.digijust.minvenj.nl:1099/FileNet/Engine Parameters={}) SuperClasses=[Justitie,Document] PendingActions=null,  Class=com.filenet.apiimpl.core.DocumentImpl AccessAllowed=998871 RecursionLevel=0 UpdateSequenceNumber=6 ObjectAddress=(classId=Overige&amp;amp;objectId={833FC3BF-A759-4C90-BC60-400148DE0455}&amp;amp;objectStore={FE714938-E0C6-4C99-9E97-400807DA3732}) Connection=( Class=com.filenet.apiimpl.core.ConnectionImpl URI=jnp://ce.digijust.minvenj.nl:1099/FileNet/Engine Parameters={}) SuperClasses=[Justitie,Document] PendingActions=null,  Class=com.filenet.apiimpl.core.DocumentImpl AccessAllowed=998871 RecursionLevel=0 UpdateSequenceNumber=6 ObjectAddress=(classId=Overige&amp;amp;objectId={C73AB3FE-6F42-48B3-8F52-591FFBB9AF83}&amp;amp;objectStore={FE714938-E0C6-4C99-9E97-400807DA3732}) Connection=( Class=com.filenet.apiimpl.core.ConnectionImpl URI=jnp://ce.digijust.minvenj.nl:1099/FileNet/Engine Parameters={}) SuperClasses=[Justitie,Document] PendingActions=null,  Class=com.filenet.apiimpl.core.DocumentImpl AccessAllowed=998871 RecursionLevel=0 UpdateSequenceNumber=6 ObjectAddress=(classId=Overige&amp;amp;objectId={FEAF4C57-1DB5-4526-A0D4-288134B98834}&amp;amp;objectStore={FE714938-E0C6-4C99-9E97-400807DA3732}) Connection=( Class=com.filenet.apiimpl.core.ConnectionImpl URI=jnp://ce.digijust.minvenj.nl:1099/FileNet/Engine Parameters={}) SuperClasses=[Justitie,Document] PendingActions=null,  Class=com.filenet.apiimpl.core.DocumentImpl AccessAllowed=998871 RecursionLevel=0 UpdateSequenceNumber=6 ObjectAddress=(classId=Overige&amp;amp;objectId={7686576D-5574-4A50-A947-072CDEDBE1AE}&amp;amp;objectStore={FE714938-E0C6-4C99-9E97-400807DA3732}) Connection=( Class=com.filenet.apiimpl.core.ConnectionImpl URI=jnp://ce.digijust.minvenj.nl:1099/FileNet/Engine Parameters={}) SuperClasses=[Justitie,Document] PendingActions=null,  Class=com.filenet.apiimpl.core.DocumentImpl AccessAllowed=998871 RecursionLevel=0 UpdateSequenceNumber=6 ObjectAddress=(classId=Overige&amp;amp;objectId={C125F861-CDF8-4442-B848-4230F19BB8A1}&amp;amp;objectStore={FE714938-E0C6-4C99-9E97-400807DA3732}) Connection=( Class=com.filenet.apiimpl.core.ConnectionImpl URI=jnp://ce.digijust.minvenj.nl:1099/FileNet/Engine Parameters={}) SuperClasses=[Justitie,Document] PendingActions=null,  Class=com.filenet.apiimpl.core.DocumentImpl AccessAllowed=998871 RecursionLevel=0 UpdateSequenceNumber=6 ObjectAddress=(classId=Overige&amp;amp;objectId={6B692D02-C44D-42F5-91C9-67834F1F04C3}&amp;amp;objectStore={FE714938-E0C6-4C99-9E97-400807DA3732}) Connection=( Class=com.filenet.apiimpl.core.ConnectionImpl URI=jnp://ce.digijust.minvenj.nl:1099/FileNet/Engine Parameters={}) SuperClasses=[Justitie,Document] PendingActions=null,  Class=com.filenet.apiimpl.core.DocumentImpl AccessAllowed=998871 RecursionLevel=0 UpdateSequenceNumber=6 ObjectAddress=(classId=Overige&amp;amp;objectId={4FB14B8C-B302-4227-B607-E53916BE7AE7}&amp;amp;objectStore={FE714938-E0C6-4C99-9E97-400807DA3732}) Connection=( Class=com.filenet.apiimpl.core.ConnectionImpl URI=jnp://ce.digijust.minvenj.nl:1099/FileNet/Engine Parameters={}) SuperClasses=[Justitie,Document] PendingActions=null]) Stale=false Paging=( Class=com.filenet.apiimpl.collection.DefaultPaging Connection=( Class=com.filenet.apiimpl.core.ConnectionImpl URI=jnp://ce.digijust.minvenj.nl:1099/FileNet/Engine Parameters={}) PageSize=null Continuation=null) Iterator=(null)&quot; datelastmodified=&quot;Tue May 14 09:26:27 CEST 2013&quot; containertype=&quot;default&quot; externalreplicaidentities=&quot; Class=com.filenet.apiimpl.core.SubListImpl IsDirty=false IsReadOnly=false CurrentList=[] DeletedList=[] InternalClassType=com.filenet.apiimpl.core.ExternalIdentityImpl OriginalList=[]&quot; activemarkings=&quot; Class=com.filenet.apiimpl.core.SubListImpl IsDirty=false IsReadOnly=true CurrentList=[] DeletedList=[] InternalClassType=com.filenet.api.security.ActiveMarking OriginalList=[]&quot; indexationid=&quot;{ADCEA3E1-1C8D-438C-8B47-75648695F7C2}&quot; parent=&quot; Class=com.filenet.apiimpl.core.FolderImpl AccessAllowed=999415 RecursionLevel=0 UpdateSequenceNumber=1 ObjectAddress=(classId=Dossier&amp;amp;objectId={03E327D6-8F5D-4CBB-8959-CBE4E9420A40}&amp;amp;objectStore={FE714938-E0C6-4C99-9E97-400807DA3732}) Connection=( Class=com.filenet.apiimpl.core.ConnectionImpl URI=jnp://ce.digijust.minvenj.nl:1099/FileNet/Engine Parameters={}) SuperClasses=[Folder] PendingActions=null&quot; z_zaakorganisatieonderdeel=&quot;3 DWJZ-SSR&quot; z_zaakopmerkingen00=&quot;Overdragen zaak, &quot; z_zaakopmerkingen01=&quot;Overdragen zaak geaccepteerd, &quot; z_zaakopmerkingen02=&quot;Overdragen zaak geaccepteerd, &quot; z_zaakopmerkingen03=&quot;Overdragen zaak, Ik geef de zaak terug; wordt toegevoegd bij verwerking adviezen.&quot; z_zaakopmerkingen04=&quot;Overdragen zaak, &quot; z_zaakopmerkingen05=&quot;Overdragen zaak geaccepteerd, &quot; z_zaakopmerkingen06=&quot;Overdragen zaak geaccepteerd, &quot; z_zaakopmerkingen07=&quot;Overdragen zaak geaccepteerd, &quot; z_zaakopmerkingen08=&quot;Overdragen zaak geaccepteerd, &quot; z_zaakopmerkingen09=&quot;Overdragen zaak geaccepteerd, &quot; coordinatedtasks=&quot; Class=com.filenet.apiimpl.core.SubSetImpl List=([]) Stale=false Paging=( Class=com.filenet.apiimpl.collection.DefaultPaging Connection=( Class=com.filenet.apiimpl.core.ConnectionImpl URI=jnp://ce.digijust.minvenj.nl:1099/FileNet/Engine Parameters={}) PageSize=null Continuation=null) Iterator=(null)&quot; datecreated=&quot;Tue Mar 20 12:40:25 CET 2012&quot; permissions=&quot; Class=com.filenet.apiimpl.core.SubListImpl IsDirty=false IsReadOnly=false CurrentList=[ Class=com.filenet.apiimpl.core.AccessPermissionImpl AccessAllowed=null RecursionLevel=0 UpdateSequenceNumber=null ObjectAddress=( com.filenet.apiimpl.core.DependentIdentity@622adc0 Parent=(classId=Overig&amp;amp;objectId={752A114D-21A8-44C9-949D-36887CE15605}&amp;amp;objectStore={FE714938-E0C6-4C99-9E97-400807DA3732}) Index=0 PropertyName=Permissions IsNew=false) Connection=( Class=com.filenet.apiimpl.core.ConnectionImpl URI=jnp://ce.digijust.minvenj.nl:1099/FileNet/Engine Parameters={}) SuperClasses=[null] PendingActions=null,  Class=com.filenet.apiimpl.core.AccessPermissionImpl AccessAllowed=null RecursionLevel=0 UpdateSequenceNumber=null ObjectAddress=( com.filenet.apiimpl.core.DependentIdentity@622ade5 Parent=(classId=Overig&amp;amp;objectId={752A114D-21A8-44C9-949D-36887CE15605}&amp;amp;objectStore={FE714938-E0C6-4C99-9E97-400807DA3732}) Index=1 PropertyName=Permissions IsNew=false) Connection=( Class=com.filenet.apiimpl.core.ConnectionImpl URI=jnp://ce.digijust.minvenj.nl:1099/FileNet/Engine Parameters={}) SuperClasses=[null] PendingActions=null,  Class=com.filenet.apiimpl.core.AccessPermissionImpl AccessAllowed=null RecursionLevel=0 UpdateSequenceNumber=null ObjectAddress=( com.filenet.apiimpl.core.DependentIdentity@622ae0a Parent=(classId=Overig&amp;amp;objectId={752A114D-21A8-44C9-949D-36887CE15605}&amp;amp;objectStore={FE714938-E0C6-4C99-9E97-400807DA3732}) Index=2 PropertyName=Permissions IsNew=false) Connection=( Class=com.filenet.apiimpl.core.ConnectionImpl URI=jnp://ce.digijust.minvenj.nl:1099/FileNet/Engine Parameters={}) SuperClasses=[null] PendingActions=null] DeletedList=[] InternalClassType=com.filenet.apiimpl.core.AccessPermissionImpl OriginalList=[ Class=com.filenet.apiimpl.core.AccessPermissionImpl AccessAllowed=null RecursionLevel=0 UpdateSequenceNumber=null ObjectAddress=( com.filenet.apiimpl.core.DependentIdentity@622adc0 Parent=(classId=Overig&amp;amp;objectId={752A114D-21A8-44C9-949D-36887CE15605}&amp;amp;objectStore={FE714938-E0C6-4C99-9E97-400807DA3732}) Index=0 PropertyName=Permissions IsNew=false) Connection=( Class=com.filenet.apiimpl.core.ConnectionImpl URI=jnp://ce.digijust.minvenj.nl:1099/FileNet/Engine Parameters={}) SuperClasses=[null] PendingActions=null,  Class=com.filenet.apiimpl.core.AccessPermissionImpl AccessAllowed=null RecursionLevel=0 UpdateSequenceNumber=null ObjectAddress=( com.filenet.apiimpl.core.DependentIdentity@622ade5 Parent=(classId=Overig&amp;amp;objectId={752A114D-21A8-44C9-949D-36887CE15605}&amp;amp;objectStore={FE714938-E0C6-4C99-9E97-400807DA3732}) Index=1 PropertyName=Permissions IsNew=false) Connection=( Class=com.filenet.apiimpl.core.ConnectionImpl URI=jnp://ce.digijust.minvenj.nl:1099/FileNet/Engine Parameters={}) SuperClasses=[null] PendingActions=null,  Class=com.filenet.apiimpl.core.AccessPermissionImpl AccessAllowed=null RecursionLevel=0 UpdateSequenceNumber=null ObjectAddress=( com.filenet.apiimpl.core.DependentIdentity@622ae0a Parent=(classId=Overig&amp;amp;objectId={752A114D-21A8-44C9-949D-36887CE15605}&amp;amp;objectStore={FE714938-E0C6-4C99-9E97-400807DA3732}) Index=2 PropertyName=Permissions IsNew=false) Connection=( Class=com.filenet.apiimpl.core.ConnectionImpl URI=jnp://ce.digijust.minvenj.nl:1099/FileNet/Engine Parameters={}) SuperClasses=[null] PendingActions=null]&quot; z_zaakonderwerp=&quot;W49 53 Adolescentenstrafrecht&quot; z_gewenstdossier=&quot;Overig 2012&quot; z_behandelaarzaak=&quot;MKEMPEN&quot; id=&quot;{752A114D-21A8-44C9-949D-36887CE15605}&quot; foldername=&quot;Zaak W49 53 Adolescentenstrafrecht (244574)&quot; z_isgeadresseerd=&quot;false&quot; z_zaaktitel=&quot;Zaak W49 53 Adolescentenstrafrecht (244574)&quot; dj_isafgeschermd=&quot;false&quot; containers=&quot; Class=com.filenet.apiimpl.core.SubSetImpl List=([]) Stale=false Paging=( Class=com.filenet.apiimpl.collection.DefaultPaging Connection=( Class=com.filenet.apiimpl.core.ConnectionImpl URI=jnp://ce.digijust.minvenj.nl:1099/FileNet/Engine Parameters={}) PageSize=null Continuation=null) Iterator=(null)&quot; inheritparentpermissions=&quot;true&quot; z_zaakkenmerk=&quot;244574&quot; lastmodifier=&quot;DBOB-Filenetservice&quot; this=&quot; Class=com.filenet.apiimpl.core.FolderImpl AccessAllowed=999415 RecursionLevel=0 UpdateSequenceNumber=222 ObjectAddress=(classId=Overig&amp;amp;objectId={752A114D-21A8-44C9-949D-36887CE15605}&amp;amp;objectStore={FE714938-E0C6-4C99-9E97-400807DA3732}) Connection=( Class=com.filenet.apiimpl.core.ConnectionImpl URI=jnp://ce.digijust.minvenj.nl:1099/FileNet/Engine Parameters={}) SuperClasses=[Zaak,Folder] PendingActions=null&quot; z_zaakomschrijving=&quot;Wijziging van het Wetboek van Strafrecht het Wetboek van Strafvordering en enige andere wetten in verband met de invoering van een adolescentenstrafrecht&quot; z_startdatum=&quot;Tue Mar 20 00:00:00 CET 2012&quot; annotations=&quot; Class=com.filenet.apiimpl.core.SubSetImpl List=([]) Stale=false Paging=( Class=com.filenet.apiimpl.collection.DefaultPaging Connection=( Class=com.filenet.apiimpl.core.ConnectionImpl URI=jnp://ce.digijust.minvenj.nl:1099/FileNet/Engine Parameters={}) PageSize=null Continuation=null) Iterator=(null)&quot; auditedevents=&quot; Class=com.filenet.apiimpl.core.SubSetImpl List=([ Class=com.filenet.apiimpl.core.FileEventImpl AccessAllowed=995587 RecursionLevel=0 UpdateSequenceNumber=0 ObjectAddress=(classId=FileEvent&amp;amp;objectId={E0C699C3-A5EE-4E35-9BDC-E2A16B22C996}&amp;amp;objectStore={FE714938-E0C6-4C99-9E97-400807DA3732}) Connection=( Class=com.filenet.apiimpl.core.ConnectionImpl URI=jnp://ce.digijust.minvenj.nl:1099/FileNet/Engine Parameters={}) SuperClasses=[null] PendingActions=null,  Class=com.filenet.apiimpl.core.FileEventImpl AccessAllowed=995587 RecursionLevel=0 UpdateSequenceNumber=0 ObjectAddress=(classId=FileEvent&amp;amp;objectId={9CC62F91-A054-4699-B36F-727FCE4F2F49}&amp;amp;objectStore={FE714938-E0C6-4C99-9E97-400807DA3732}) Connection=( Class=com.filenet.apiimpl.core.ConnectionImpl URI=jnp://ce.digijust.minvenj.nl:1099/FileNet/Engine Parameters={}) SuperClasses=[null] PendingActions=null,  Class=com.filenet.apiimpl.core.FileEventImpl AccessAllowed=995587 RecursionLevel=0 UpdateSequenceNumber=0 ObjectAddress=(classId=FileEvent&amp;amp;objectId={6ECC791C-027C-4A60-96FE-7A89A5C0570B}&amp;amp;objectStore={FE714938-E0C6-4C99-9E97-400807DA3732}) Connection=( Class=com.filenet.apiimpl.core.ConnectionImpl URI=jnp://ce.digijust.minvenj.nl:1099/FileNet/Engine Parameters={}) SuperClasses=[null] PendingActions=null,  Class=com.filenet.apiimpl.core.FileEventImpl AccessAllowed=995587 RecursionLevel=0 UpdateSequenceNumber=0 ObjectAddress=(classId=FileEvent&amp;amp;objectId={3151E9C6-CB38-4EE2-BEB2-D6FCD3EEB32C}&amp;amp;objectStore={FE714938-E0C6-4C99-9E97-400807DA3732}) Connection=( Class=com.filenet.apiimpl.core.ConnectionImpl URI=jnp://ce.digijust.minvenj.nl:1099/FileNet/Engine Parameters={}) SuperClasses=[null] PendingActions=null,  Class=com.filenet.apiimpl.core.FileEventImpl AccessAllowed=995587 RecursionLevel=0 UpdateSequenceNumber=0 ObjectAddress=(classId=FileEvent&amp;amp;objectId={7C5E1449-1AEB-4B05-8745-6EB8C3E654C5}&amp;amp;objectStore={FE714938-E0C6-4C99-9E97-400807DA3732}) Connection=( Class=com.filenet.apiimpl.core.ConnectionImpl URI=jnp://ce.digijust.minvenj.nl:1099/FileNet/Engine Parameters={}) SuperClasses=[null] PendingActions=null,  Class=com.filenet.apiimpl.core.FileEventImpl AccessAllowed=995587 RecursionLevel=0 UpdateSequenceNumber=0 ObjectAddress=(classId=FileEvent&amp;amp;objectId={9F592117-3FFC-4C0B-9CA6-B43076E7CA14}&amp;amp;objectStore={FE714938-E0C6-4C99-9E97-400807DA3732}) Connection=( Class=com.filenet.apiimpl.core.ConnectionImpl URI=jnp://ce.digijust.minvenj.nl:1099/FileNet/Engine Parameters={}) SuperClasses=[null] PendingActions=null,  Class=com.filenet.apiimpl.core.FileEventImpl AccessAllowed=995587 RecursionLevel=0 UpdateSequenceNumber=0 ObjectAddress=(classId=FileEvent&amp;amp;objectId={B911BF34-9920-4C21-BCF9-AD5D7447ECA5}&amp;amp;objectStore={FE714938-E0C6-4C99-9E97-400807DA3732}) Connection=( Class=com.filenet.apiimpl.core.ConnectionImpl URI=jnp://ce.digijust.minvenj.nl:1099/FileNet/Engine Parameters={}) SuperClasses=[null] PendingActions=null,  Class=com.filenet.apiimpl.core.FileEventImpl AccessAllowed=995587 RecursionLevel=0 UpdateSequenceNumber=0 ObjectAddress=(classId=FileEvent&amp;amp;objectId={E43E17AA-97D4-479A-9510-E04924B081E1}&amp;amp;objectStore={FE714938-E0C6-4C99-9E97-400807DA3732}) Connection=( Class=com.filenet.apiimpl.core.ConnectionImpl URI=jnp://ce.digijust.minvenj.nl:1099/FileNet/Engine Parameters={}) SuperClasses=[null] PendingActions=null,  Class=com.filenet.apiimpl.core.FileEventImpl AccessAllowed=995587 RecursionLevel=0 UpdateSequenceNumber=0 ObjectAddress=(classId=FileEvent&amp;amp;objectId={71D1E3EB-094A-4C88-B050-91B77EA35B4D}&amp;amp;objectStore={FE714938-E0C6-4C99-9E97-400807DA3732}) Connection=( Class=com.filenet.apiimpl.core.ConnectionImpl URI=jnp://ce.digijust.minvenj.nl:1099/FileNet/Engine Parameters={}) SuperClasses=[null] PendingActions=null,  Class=com.filenet.apiimpl.core.FileEventImpl AccessAllowed=995587 RecursionLevel=0 UpdateSequenceNumber=0 ObjectAddress=(classId=FileEvent&amp;amp;objectId={B8E0881B-6633-4F35-B2EB-E6EFECBF372F}&amp;amp;objectStore={FE714938-E0C6-4C99-9E97-400807DA3732}) Connection=( Class=com.filenet.apiimpl.core.ConnectionImpl URI=jnp://ce.digijust.minvenj.nl:1099/FileNet/Engine Parameters={}) SuperClasses=[null] PendingActions=null,  Class=com.filenet.apiimpl.core.UpdateEventImpl AccessAllowed=995587 RecursionLevel=0 UpdateSequenceNumber=0 ObjectAddress=(classId=UpdateEvent&amp;amp;objectId={3A076DEB-F7FD-4D6F-A7CD-76E9225BE7CA}&amp;amp;objectStore={FE714938-E0C6-4C99-9E97-400807DA3732}) Connection=( Class=com.filenet.apiimpl.core.ConnectionImpl URI=jnp://ce.digijust.minvenj.nl:1099/FileNet/Engine Parameters={}) SuperClasses=[null] PendingActions=null,  Class=com.filenet.apiimpl.core.FileEventImpl AccessAllowed=995587 RecursionLevel=0 UpdateSequenceNumber=0 ObjectAddress=(classId=FileEvent&amp;amp;objectId={36606C5E-3E6C-4986-89E0-75CCD7A6DE54}&amp;amp;objectStore={FE714938-E0C6-4C99-9E97-400807DA3732}) Connection=( Class=com.filenet.apiimpl.core.ConnectionImpl URI=jnp://ce.digijust.minvenj.nl:1099/FileNet/Engine Parameters={}) SuperClasses=[null] PendingActions=null,  Class=com.filenet.apiimpl.core.FileEventImpl AccessAllowed=995587 RecursionLevel=0 UpdateSequenceNumber=0 ObjectAddress=(classId=FileEvent&amp;amp;objectId={F454C0A5-735E-4A01-8047-E94B7A0B42C8}&amp;amp;objectStore={FE714938-E0C6-4C99-9E97-400807DA3732}) Connection=( Class=com.filenet.apiimpl.core.ConnectionImpl URI=jnp://ce.digijust.minvenj.nl:1099/FileNet/Engine Parameters={}) SuperClasses=[null] PendingActions=null,  Class=com.filenet.apiimpl.core.FileEventImpl AccessAllowed=995587 RecursionLevel=0 UpdateSequenceNumber=0 ObjectAddress=(classId=FileEvent&amp;amp;objectId={543816D1-266F-4494-9AF5-540034990413}&amp;amp;objectStore={FE714938-E0C6-4C99-9E97-400807DA3732}) Connection=( Class=com.filenet.apiimpl.core.ConnectionImpl URI=jnp://ce.digijust.minvenj.nl:1099/FileNet/Engine Parameters={}) SuperClasses=[null] PendingActions=null,  Class=com.filenet.apiimpl.core.FileEventImpl AccessAllowed=995587 RecursionLevel=0 UpdateSequenceNumber=0 ObjectAddress=(classId=FileEvent&amp;amp;objectId={ECB46863-146A-4FB3-BB6B-F74A261D86E3}&amp;amp;objectStore={FE714938-E0C6-4C99-9E97-400807DA3732}) Connection=( Class=com.filenet.apiimpl.core.ConnectionImpl URI=jnp://ce.digijust.minvenj.nl:1099/FileNet/Engine Parameters={}) SuperClasses=[null] PendingActions=null,  Class=com.filenet.apiimpl.core.UpdateEventImpl AccessAllowed=995587 RecursionLevel=0 UpdateSequenceNumber=0 ObjectAddress=(classId=UpdateEvent&amp;amp;objectId={9D40ADC8-FB9D-4533-9AFC-6E5E258467A4}&amp;amp;objectStore={FE714938-E0C6-4C99-9E97-400807DA3732}) Connection=( Class=com.filenet.apiimpl.core.ConnectionImpl URI=jnp://ce.digijust.minvenj.nl:1099/FileNet/Engine Parameters={}) SuperClasses=[null] PendingActions=null,  Class=com.filenet.apiimpl.core.UpdateEventImpl AccessAllowed=995587 RecursionLevel=0 UpdateSequenceNumber=0 ObjectAddress=(classId=UpdateEvent&amp;amp;objectId={686BBE68-ACCA-4B89-9636-AAA0DCF7D485}&amp;amp;objectStore={FE714938-E0C6-4C99-9E97-400807DA3732}) Connection=( Class=com.filenet.apiimpl.core.ConnectionImpl URI=jnp://ce.digijust.minvenj.nl:1099/FileNet/Engine Parameters={}) SuperClasses=[null] PendingActions=null,  Class=com.filenet.apiimpl.core.FileEventImpl AccessAllowed=995587 RecursionLevel=0 UpdateSequenceNumber=0 ObjectAddress=(classId=FileEvent&amp;amp;objectId={A4D749A2-AC52-4D01-8EC4-64C8A2FE6B63}&amp;amp;objectStore={FE714938-E0C6-4C99-9E97-400807DA3732}) Connection=( Class=com.filenet.apiimpl.core.ConnectionImpl URI=jnp://ce.digijust.minvenj.nl:1099/FileNet/Engine Parameters={}) SuperClasses=[null] PendingActions=null,  Class=com.filenet.apiimpl.core.UpdateEventImpl AccessAllowed=995587 RecursionLevel=0 UpdateSequenceNumber=0 ObjectAddress=(classId=UpdateEvent&amp;amp;objectId={3455D355-9E8B-4C34-B548-8E26AA66BF72}&amp;amp;objectStore={FE714938-E0C6-4C99-9E97-400807DA3732}) Connection=( Class=com.filenet.apiimpl.core.ConnectionImpl URI=jnp://ce.digijust.minvenj.nl:1099/FileNet/Engine Parameters={}) SuperClasses=[null] PendingActions=null,  Class=com.filenet.apiimpl.core.UpdateEventImpl AccessAllowed=995587 RecursionLevel=0 UpdateSequenceNumber=0 ObjectAddress=(classId=UpdateEvent&amp;amp;objectId={899C64EF-B2C1-4B03-8B5B-EB97A2D5D6B4}&amp;amp;objectStore={FE714938-E0C6-4C99-9E97-400807DA3732}) Connection=( Class=com.filenet.apiimpl.core.ConnectionImpl URI=jnp://ce.digijust.minvenj.nl:1099/FileNet/Engine Parameters={}) SuperClasses=[null] PendingActions=null,  Class=com.filenet.apiimpl.core.FileEventImpl AccessAllowed=995587 RecursionLevel=0 UpdateSequenceNumber=0 ObjectAddress=(classId=FileEvent&amp;amp;objectId={A622B8FA-F233-4739-83B5-43B6F512A4B6}&amp;amp;objectStore={FE714938-E0C6-4C99-9E97-400807DA3732}) Connection=( Class=com.filenet.apiimpl.core.ConnectionImpl URI=jnp://ce.digijust.minvenj.nl:1099/FileNet/Engine Parameters={}) SuperClasses=[null] PendingActions=null,  Class=com.filenet.apiimpl.core.UpdateEventImpl AccessAllowed=995587 RecursionLevel=0 UpdateSequenceNumber=0 ObjectAddress=(classId=UpdateEvent&amp;amp;objectId={B3FCC63C-5764-4092-8685-82C11EE00E74}&amp;amp;objectStore={FE714938-E0C6-4C99-9E97-400807DA3732}) Connection=( Class=com.filenet.apiimpl.core.ConnectionImpl URI=jnp://ce.digijust.minvenj.nl:1099/FileNet/Engine Parameters={}) SuperClasses=[null] PendingActions=null,  Class=com.filenet.apiimpl.core.UpdateEventImpl AccessAllowed=995587 RecursionLevel=0 UpdateSequenceNumber=0 ObjectAddress=(classId=UpdateEvent&amp;amp;objectId={0AF283A6-F4BF-4C92-BF6F-62E9C1CDB832}&amp;amp;objectStore={FE714938-E0C6-4C99-9E97-400807DA3732}) Connection=( Class=com.filenet.apiimpl.core.ConnectionImpl URI=jnp://ce.digijust.minvenj.nl:1099/FileNet/Engine Parameters={}) SuperClasses=[null] PendingActions=null,  Class=com.filenet.apiimpl.core.UpdateEventImpl AccessAllowed=995587 RecursionLevel=0 UpdateSequenceNumber=0 ObjectAddress=(classId=UpdateEvent&amp;amp;objectId={2779F21B-F5B9-43E7-957B-1DB8FC65B9DA}&amp;amp;objectStore={FE714938-E0C6-4C99-9E97-400807DA3732}) Connection=( Class=com.filenet.apiimpl.core.ConnectionImpl URI=jnp://ce.digijust.minvenj.nl:1099/FileNet/Engine Parameters={}) SuperClasses=[null] PendingActions=null,  Class=com.filenet.apiimpl.core.FileEventImpl AccessAllowed=995587 RecursionLevel=0 UpdateSequenceNumber=0 ObjectAddress=(classId=FileEvent&amp;amp;objectId={436AEF1B-4AAF-4B46-BD65-9B3411135659}&amp;amp;objectStore={FE714938-E0C6-4C99-9E97-400807DA3732}) Connection=( Class=com.filenet.apiimpl.core.ConnectionImpl URI=jnp://ce.digijust.minvenj.nl:1099/FileNet/Engine Parameters={}) SuperClasses=[null] PendingActions=null,  Class=com.filenet.apiimpl.core.FileEventImpl AccessAllowed=995587 RecursionLevel=0 UpdateSequenceNumber=0 ObjectAddress=(classId=FileEvent&amp;amp;objectId={772F3215-3D4C-4013-8E11-BB86AF155867}&amp;amp;objectStore={FE714938-E0C6-4C99-9E97-400807DA3732}) Connection=( Class=com.filenet.apiimpl.core.ConnectionImpl URI=jnp://ce.digijust.minvenj.nl:1099/FileNet/Engine Parameters={}) SuperClasses=[null] PendingActions=null,  Class=com.filenet.apiimpl.core.FileEventImpl AccessAllowed=995587 RecursionLevel=0 UpdateSequenceNumber=0 ObjectAddress=(classId=FileEvent&amp;amp;objectId={D690BDFC-8D1E-4CFA-94B1-AD4D6951E99E}&amp;amp;objectStore={FE714938-E0C6-4C99-9E97-400807DA3732}) Connection=( Class=com.filenet.apiimpl.core.ConnectionImpl URI=jnp://ce.digijust.minvenj.nl:1099/FileNet/Engine Parameters={}) SuperClasses=[null] PendingActions=null,  Class=com.filenet.apiimpl.core.UpdateEventImpl AccessAllowed=995587 RecursionLevel=0 UpdateSequenceNumber=0 ObjectAddress=(classId=UpdateEvent&amp;amp;objectId={61ACD696-8028-4616-A81A-05F0D7B424C8}&amp;amp;objectStore={FE714938-E0C6-4C99-9E97-400807DA3732}) Connection=( Class=com.filenet.apiimpl.core.ConnectionImpl URI=jnp://ce.digijust.minvenj.nl:1099/FileNet/Engine Parameters={}) SuperClasses=[null] PendingActions=null,  Class=com.filenet.apiimpl.core.UpdateEventImpl AccessAllowed=995587 RecursionLevel=0 UpdateSequenceNumber=0 ObjectAddress=(classId=UpdateEvent&amp;amp;objectId={4E7861AA-5CD1-4949-A1D8-916EE1F49043}&amp;amp;objectStore={FE714938-E0C6-4C99-9E97-400807DA3732}) Connection=( Class=com.filenet.apiimpl.core.ConnectionImpl URI=jnp://ce.digijust.minvenj.nl:1099/FileNet/Engine Parameters={}) SuperClasses=[null] PendingActions=null,  Class=com.filenet.apiimpl.core.FileEventImpl AccessAllowed=995587 RecursionLevel=0 UpdateSequenceNumber=0 ObjectAddress=(classId=FileEvent&amp;amp;objectId={09E978EC-3E9D-4257-AA0C-58AC605EA96C}&amp;amp;objectStore={FE714938-E0C6-4C99-9E97-400807DA3732}) Connection=( Class=com.filenet.apiimpl.core.ConnectionImpl URI=jnp://ce.digijust.minvenj.nl:1099/FileNet/Engine Parameters={}) SuperClasses=[null] PendingActions=null,  Class=com.filenet.apiimpl.core.UpdateEventImpl AccessAllowed=995587 RecursionLevel=0 UpdateSequenceNumber=0 ObjectAddress=(classId=UpdateEvent&amp;amp;objectId={80002C06-3109-4D36-8ABB-76090BD37256}&amp;amp;objectStore={FE714938-E0C6-4C99-9E97-400807DA3732}) Connection=( Class=com.filenet.apiimpl.core.ConnectionImpl URI=jnp://ce.digijust.minvenj.nl:1099/FileNet/Engine Parameters={}) SuperClasses=[null] PendingActions=null,  Class=com.filenet.apiimpl.core.FileEventImpl AccessAllowed=995587 RecursionLevel=0 UpdateSequenceNumber=0 ObjectAddress=(classId=FileEvent&amp;amp;objectId={B47FA71E-98FE-4A6C-A9E3-FF104635516A}&amp;amp;objectStore={FE714938-E0C6-4C99-9E97-400807DA3732}) Connection=( Class=com.filenet.apiimpl.core.ConnectionImpl URI=jnp://ce.digijust.minvenj.nl:1099/FileNet/Engine Parameters={}) SuperClasses=[null] PendingActions=null,  Class=com.filenet.apiimpl.core.UpdateEventImpl AccessAllowed=995587 RecursionLevel=0 UpdateSequenceNumber=0 ObjectAddress=(classId=UpdateEvent&amp;amp;objectId={8D04D858-4218-474D-92BD-8916E1F0525B}&amp;amp;objectStore={FE714938-E0C6-4C99-9E97-400807DA3732}) Connection=( Class=com.filenet.apiimpl.core.ConnectionImpl URI=jnp://ce.digijust.minvenj.nl:1099/FileNet/Engine Parameters={}) SuperClasses=[null] PendingActions=null,  Class=com.filenet.apiimpl.core.FileEventImpl AccessAllowed=995587 RecursionLevel=0 UpdateSequenceNumber=0 ObjectAddress=(classId=FileEvent&amp;amp;objectId={E4A8EC64-4FC0-4445-AC0E-DADBB3EDDA57}&amp;amp;objectStore={FE714938-E0C6-4C99-9E97-400807DA3732}) Connection=( Class=com.filenet.apiimpl.core.ConnectionImpl URI=jnp://ce.digijust.minvenj.nl:1099/FileNet/Engine Parameters={}) SuperClasses=[null] PendingActions=null,  Class=com.filenet.apiimpl.core.UpdateEventImpl AccessAllowed=995587 RecursionLevel=0 UpdateSequenceNumber=0 ObjectAddress=(classId=UpdateEvent&amp;amp;objectId={D0036C8C-FA53-445B-A6FB-F2CDF20B3959}&amp;amp;objectStore={FE714938-E0C6-4C99-9E97-400807DA3732}) Connection=( Class=com.filenet.apiimpl.core.ConnectionImpl URI=jnp://ce.digijust.minvenj.nl:1099/FileNet/Engine Parameters={}) SuperClasses=[null] PendingActions=null,  Class=com.filenet.apiimpl.core.UpdateEventImpl AccessAllowed=995587 RecursionLevel=0 UpdateSequenceNumber=0 ObjectAddress=(classId=UpdateEvent&amp;amp;objectId={535733F2-94AB-474E-8038-A12BD9C589CE}&amp;amp;objectStore={FE714938-E0C6-4C99-9E97-400807DA3732}) Connection=( Class=com.filenet.apiimpl.core.ConnectionImpl URI=jnp://ce.digijust.minvenj.nl:1099/FileNet/Engine Parameters={}) SuperClasses=[null] PendingActions=null,  Class=com.filenet.apiimpl.core.FileEventImpl AccessAllowed=995587 RecursionLevel=0 UpdateSequenceNumber=0 ObjectAddress=(classId=FileEvent&amp;amp;objectId={BABC1B9C-71BB-4E8F-AED8-EDB8ED48F56D}&amp;amp;objectStore={FE714938-E0C6-4C99-9E97-400807DA3732}) Connection=( Class=com.filenet.apiimpl.core.ConnectionImpl URI=jnp://ce.digijust.minvenj.nl:1099/FileNet/Engine Parameters={}) SuperClasses=[null] PendingAction"/>
    <w:docVar w:name="DocSys Large XML1" w:val="s=null]) Stale=false Paging=( Class=com.filenet.apiimpl.collection.DefaultPaging Connection=( Class=com.filenet.apiimpl.core.ConnectionImpl URI=jnp://ce.digijust.minvenj.nl:1099/FileNet/Engine Parameters={}) PageSize=null Continuation=null) Iterator=(null)&quot; z_zaakstatus=&quot;In behandeling&quot; owner=&quot;DBOB-GS-FN-ADMIN@ad.minjus.nl&quot; creator=&quot;JZUURMON&quot; pathname=&quot;/Dossiers/Opstellen wijzigen Wet en regelgeving/Zaak W49 53 Adolescentenstrafrecht (244574)&quot; name=&quot;Zaak W49 53 Adolescentenstrafrecht (244574)&quot; classdescription=&quot; Class=com.filenet.apiimpl.core.ClassDescriptionImpl AccessAllowed=null RecursionLevel=0 UpdateSequenceNumber=null ObjectAddress=(classId=ClassDescription&amp;amp;objectId={C4CF2C33-9189-4059-A89B-83C391AEC0D5}&amp;amp;objectStore={FE714938-E0C6-4C99-9E97-400807DA3732}) Connection=( Class=com.filenet.apiimpl.core.ConnectionImpl URI=jnp://ce.digijust.minvenj.nl:1099/FileNet/Engine Parameters={}) SuperClasses=[null] PendingActions=null&quot; workflowsubscriptions=&quot; Class=com.filenet.apiimpl.core.SubSetImpl List=([]) Stale=false Paging=( Class=com.filenet.apiimpl.collection.DefaultPaging Connection=( Class=com.filenet.apiimpl.core.ConnectionImpl URI=jnp://ce.digijust.minvenj.nl:1099/FileNet/Engine Parameters={}) PageSize=null Continuation=null) Iterator=(null)&quot; containees=&quot; Class=com.filenet.apiimpl.core.SubSetImpl List=([ Class=com.filenet.apiimpl.core.DynamicReferentialContainmentRelationshipImpl AccessAllowed=999415 RecursionLevel=0 UpdateSequenceNumber=0 ObjectAddress=(classId=DynamicReferentialContainmentRelationship&amp;amp;objectId={DA6AE7ED-5380-4A15-86EA-24123381A888}&amp;amp;objectStore={FE714938-E0C6-4C99-9E97-400807DA3732}) Connection=( Class=com.filenet.apiimpl.core.ConnectionImpl URI=jnp://ce.digijust.minvenj.nl:1099/FileNet/Engine Parameters={}) SuperClasses=[null] PendingActions=null,  Class=com.filenet.apiimpl.core.DynamicReferentialContainmentRelationshipImpl AccessAllowed=999415 RecursionLevel=0 UpdateSequenceNumber=0 ObjectAddress=(classId=DynamicReferentialContainmentRelationship&amp;amp;objectId={601DD0C8-5A9E-41EF-B8D9-9808DE7968BD}&amp;amp;objectStore={FE714938-E0C6-4C99-9E97-400807DA3732}) Connection=( Class=com.filenet.apiimpl.core.ConnectionImpl URI=jnp://ce.digijust.minvenj.nl:1099/FileNet/Engine Parameters={}) SuperClasses=[null] PendingActions=null,  Class=com.filenet.apiimpl.core.DynamicReferentialContainmentRelationshipImpl AccessAllowed=999415 RecursionLevel=0 UpdateSequenceNumber=0 ObjectAddress=(classId=DynamicReferentialContainmentRelationship&amp;amp;objectId={D96A2D2A-6FD3-4F5F-ABC3-35A6BF23E247}&amp;amp;objectStore={FE714938-E0C6-4C99-9E97-400807DA3732}) Connection=( Class=com.filenet.apiimpl.core.ConnectionImpl URI=jnp://ce.digijust.minvenj.nl:1099/FileNet/Engine Parameters={}) SuperClasses=[null] PendingActions=null,  Class=com.filenet.apiimpl.core.DynamicReferentialContainmentRelationshipImpl AccessAllowed=999415 RecursionLevel=0 UpdateSequenceNumber=0 ObjectAddress=(classId=DynamicReferentialContainmentRelationship&amp;amp;objectId={023A738B-CC9D-4B29-A734-F9BA1B1720A0}&amp;amp;objectStore={FE714938-E0C6-4C99-9E97-400807DA3732}) Connection=( Class=com.filenet.apiimpl.core.ConnectionImpl URI=jnp://ce.digijust.minvenj.nl:1099/FileNet/Engine Parameters={}) SuperClasses=[null] PendingActions=null,  Class=com.filenet.apiimpl.core.DynamicReferentialContainmentRelationshipImpl AccessAllowed=999415 RecursionLevel=0 UpdateSequenceNumber=0 ObjectAddress=(classId=DynamicReferentialContainmentRelationship&amp;amp;objectId={34CF69D8-DBED-446A-A70C-7A3208E8757B}&amp;amp;objectStore={FE714938-E0C6-4C99-9E97-400807DA3732}) Connection=( Class=com.filenet.apiimpl.core.ConnectionImpl URI=jnp://ce.digijust.minvenj.nl:1099/FileNet/Engine Parameters={}) SuperClasses=[null] PendingActions=null,  Class=com.filenet.apiimpl.core.DynamicReferentialContainmentRelationshipImpl AccessAllowed=999415 RecursionLevel=0 UpdateSequenceNumber=0 ObjectAddress=(classId=DynamicReferentialContainmentRelationship&amp;amp;objectId={59DCFE90-591F-444F-8D2A-DBAAE21C76FB}&amp;amp;objectStore={FE714938-E0C6-4C99-9E97-400807DA3732}) Connection=( Class=com.filenet.apiimpl.core.ConnectionImpl URI=jnp://ce.digijust.minvenj.nl:1099/FileNet/Engine Parameters={}) SuperClasses=[null] PendingActions=null,  Class=com.filenet.apiimpl.core.DynamicReferentialContainmentRelationshipImpl AccessAllowed=999415 RecursionLevel=0 UpdateSequenceNumber=0 ObjectAddress=(classId=DynamicReferentialContainmentRelationship&amp;amp;objectId={F37E529B-0719-4883-B570-D4B496561B98}&amp;amp;objectStore={FE714938-E0C6-4C99-9E97-400807DA3732}) Connection=( Class=com.filenet.apiimpl.core.ConnectionImpl URI=jnp://ce.digijust.minvenj.nl:1099/FileNet/Engine Parameters={}) SuperClasses=[null] PendingActions=null,  Class=com.filenet.apiimpl.core.DynamicReferentialContainmentRelationshipImpl AccessAllowed=999415 RecursionLevel=0 UpdateSequenceNumber=0 ObjectAddress=(classId=DynamicReferentialContainmentRelationship&amp;amp;objectId={E4F21143-DFD1-4955-B9B9-B12C6ABDF71F}&amp;amp;objectStore={FE714938-E0C6-4C99-9E97-400807DA3732}) Connection=( Class=com.filenet.apiimpl.core.ConnectionImpl URI=jnp://ce.digijust.minvenj.nl:1099/FileNet/Engine Parameters={}) SuperClasses=[null] PendingActions=null,  Class=com.filenet.apiimpl.core.DynamicReferentialContainmentRelationshipImpl AccessAllowed=999415 RecursionLevel=0 UpdateSequenceNumber=0 ObjectAddress=(classId=DynamicReferentialContainmentRelationship&amp;amp;objectId={26449008-7E0F-4975-9CF2-A9EE5B1CAED5}&amp;amp;objectStore={FE714938-E0C6-4C99-9E97-400807DA3732}) Connection=( Class=com.filenet.apiimpl.core.ConnectionImpl URI=jnp://ce.digijust.minvenj.nl:1099/FileNet/Engine Parameters={}) SuperClasses=[null] PendingActions=null,  Class=com.filenet.apiimpl.core.DynamicReferentialContainmentRelationshipImpl AccessAllowed=999415 RecursionLevel=0 UpdateSequenceNumber=0 ObjectAddress=(classId=DynamicReferentialContainmentRelationship&amp;amp;objectId={A6F359EC-0B40-456F-8432-22CFA71C0A35}&amp;amp;objectStore={FE714938-E0C6-4C99-9E97-400807DA3732}) Connection=( Class=com.filenet.apiimpl.core.ConnectionImpl URI=jnp://ce.digijust.minvenj.nl:1099/FileNet/Engine Parameters={}) SuperClasses=[null] PendingActions=null,  Class=com.filenet.apiimpl.core.DynamicReferentialContainmentRelationshipImpl AccessAllowed=999415 RecursionLevel=0 UpdateSequenceNumber=0 ObjectAddress=(classId=DynamicReferentialContainmentRelationship&amp;amp;objectId={7B914CF2-4D5E-4A07-A4D0-DE3E0B891015}&amp;amp;objectStore={FE714938-E0C6-4C99-9E97-400807DA3732}) Connection=( Class=com.filenet.apiimpl.core.ConnectionImpl URI=jnp://ce.digijust.minvenj.nl:1099/FileNet/Engine Parameters={}) SuperClasses=[null] PendingActions=null,  Class=com.filenet.apiimpl.core.DynamicReferentialContainmentRelationshipImpl AccessAllowed=999415 RecursionLevel=0 UpdateSequenceNumber=0 ObjectAddress=(classId=DynamicReferentialContainmentRelationship&amp;amp;objectId={3458C7AA-601B-4F92-82E3-DC014B475B63}&amp;amp;objectStore={FE714938-E0C6-4C99-9E97-400807DA3732}) Connection=( Class=com.filenet.apiimpl.core.ConnectionImpl URI=jnp://ce.digijust.minvenj.nl:1099/FileNet/Engine Parameters={}) SuperClasses=[null] PendingActions=null,  Class=com.filenet.apiimpl.core.DynamicReferentialContainmentRelationshipImpl AccessAllowed=999415 RecursionLevel=0 UpdateSequenceNumber=0 ObjectAddress=(classId=DynamicReferentialContainmentRelationship&amp;amp;objectId={6AF9667A-60B3-47B4-B5E0-7F8D3F0AEEF8}&amp;amp;objectStore={FE714938-E0C6-4C99-9E97-400807DA3732}) Connection=( Class=com.filenet.apiimpl.core.ConnectionImpl URI=jnp://ce.digijust.minvenj.nl:1099/FileNet/Engine Parameters={}) SuperClasses=[null] PendingActions=null,  Class=com.filenet.apiimpl.core.DynamicReferentialContainmentRelationshipImpl AccessAllowed=999415 RecursionLevel=0 UpdateSequenceNumber=0 ObjectAddress=(classId=DynamicReferentialContainmentRelationship&amp;amp;objectId={B72CE87B-DEB5-4A5F-B63A-9CAB622AE778}&amp;amp;objectStore={FE714938-E0C6-4C99-9E97-400807DA3732}) Connection=( Class=com.filenet.apiimpl.core.ConnectionImpl URI=jnp://ce.digijust.minvenj.nl:1099/FileNet/Engine Parameters={}) SuperClasses=[null] PendingActions=null,  Class=com.filenet.apiimpl.core.DynamicReferentialContainmentRelationshipImpl AccessAllowed=999415 RecursionLevel=0 UpdateSequenceNumber=0 ObjectAddress=(classId=DynamicReferentialContainmentRelationship&amp;amp;objectId={A0B64A05-248D-490E-847E-F00AB5A1B594}&amp;amp;objectStore={FE714938-E0C6-4C99-9E97-400807DA3732}) Connection=( Class=com.filenet.apiimpl.core.ConnectionImpl URI=jnp://ce.digijust.minvenj.nl:1099/FileNet/Engine Parameters={}) SuperClasses=[null] PendingActions=null,  Class=com.filenet.apiimpl.core.DynamicReferentialContainmentRelationshipImpl AccessAllowed=999415 RecursionLevel=0 UpdateSequenceNumber=0 ObjectAddress=(classId=DynamicReferentialContainmentRelationship&amp;amp;objectId={8D025E99-0667-479F-8624-599F43447B79}&amp;amp;objectStore={FE714938-E0C6-4C99-9E97-400807DA3732}) Connection=( Class=com.filenet.apiimpl.core.ConnectionImpl URI=jnp://ce.digijust.minvenj.nl:1099/FileNet/Engine Parameters={}) SuperClasses=[null] PendingActions=null,  Class=com.filenet.apiimpl.core.DynamicReferentialContainmentRelationshipImpl AccessAllowed=999415 RecursionLevel=0 UpdateSequenceNumber=0 ObjectAddress=(classId=DynamicReferentialContainmentRelationship&amp;amp;objectId={EBA90B0F-A4A6-40A8-81C5-D0FD9E462383}&amp;amp;objectStore={FE714938-E0C6-4C99-9E97-400807DA3732}) Connection=( Class=com.filenet.apiimpl.core.ConnectionImpl URI=jnp://ce.digijust.minvenj.nl:1099/FileNet/Engine Parameters={}) SuperClasses=[null] PendingActions=null,  Class=com.filenet.apiimpl.core.DynamicReferentialContainmentRelationshipImpl AccessAllowed=999415 RecursionLevel=0 UpdateSequenceNumber=0 ObjectAddress=(classId=DynamicReferentialContainmentRelationship&amp;amp;objectId={CE63825C-8B74-460E-9983-3F3F00C34D4B}&amp;amp;objectStore={FE714938-E0C6-4C99-9E97-400807DA3732}) Connection=( Class=com.filenet.apiimpl.core.ConnectionImpl URI=jnp://ce.digijust.minvenj.nl:1099/FileNet/Engine Parameters={}) SuperClasses=[null] PendingActions=null,  Class=com.filenet.apiimpl.core.DynamicReferentialContainmentRelationshipImpl AccessAllowed=999415 RecursionLevel=0 UpdateSequenceNumber=0 ObjectAddress=(classId=DynamicReferentialContainmentRelationship&amp;amp;objectId={A80D45D8-D41D-4B10-AA16-54152BDED590}&amp;amp;objectStore={FE714938-E0C6-4C99-9E97-400807DA3732}) Connection=( Class=com.filenet.apiimpl.core.ConnectionImpl URI=jnp://ce.digijust.minvenj.nl:1099/FileNet/Engine Parameters={}) SuperClasses=[null] PendingActions=null,  Class=com.filenet.apiimpl.core.DynamicReferentialContainmentRelationshipImpl AccessAllowed=999415 RecursionLevel=0 UpdateSequenceNumber=0 ObjectAddress=(classId=DynamicReferentialContainmentRelationship&amp;amp;objectId={87D30990-43C7-4BFB-BE0F-2A18B525AF8D}&amp;amp;objectStore={FE714938-E0C6-4C99-9E97-400807DA3732}) Connection=( Class=com.filenet.apiimpl.core.ConnectionImpl URI=jnp://ce.digijust.minvenj.nl:1099/FileNet/Engine Parameters={}) SuperClasses=[null] PendingActions=null,  Class=com.filenet.apiimpl.core.DynamicReferentialContainmentRelationshipImpl AccessAllowed=999415 RecursionLevel=0 UpdateSequenceNumber=0 ObjectAddress=(classId=DynamicReferentialContainmentRelationship&amp;amp;objectId={627BB07C-39BA-43CA-96F3-A2BC2809F61C}&amp;amp;objectStore={FE714938-E0C6-4C99-9E97-400807DA3732}) Connection=( Class=com.filenet.apiimpl.core.ConnectionImpl URI=jnp://ce.digijust.minvenj.nl:1099/FileNet/Engine Parameters={}) SuperClasses=[null] PendingActions=null,  Class=com.filenet.apiimpl.core.DynamicReferentialContainmentRelationshipImpl AccessAllowed=999415 RecursionLevel=0 UpdateSequenceNumber=0 ObjectAddress=(classId=DynamicReferentialContainmentRelationship&amp;amp;objectId={3A38C882-0841-4755-B568-9A112849C39F}&amp;amp;objectStore={FE714938-E0C6-4C99-9E97-400807DA3732}) Connection=( Class=com.filenet.apiimpl.core.ConnectionImpl URI=jnp://ce.digijust.minvenj.nl:1099/FileNet/Engine Parameters={}) SuperClasses=[null] PendingActions=null,  Class=com.filenet.apiimpl.core.DynamicReferentialContainmentRelationshipImpl AccessAllowed=999415 RecursionLevel=0 UpdateSequenceNumber=0 ObjectAddress=(classId=DynamicReferentialContainmentRelationship&amp;amp;objectId={1E332177-671B-4415-9B97-1BA48142C5F1}&amp;amp;objectStore={FE714938-E0C6-4C99-9E97-400807DA3732}) Connection=( Class=com.filenet.apiimpl.core.ConnectionImpl URI=jnp://ce.digijust.minvenj.nl:1099/FileNet/Engine Parameters={}) SuperClasses=[null] PendingActions=null,  Class=com.filenet.apiimpl.core.DynamicReferentialContainmentRelationshipImpl AccessAllowed=999415 RecursionLevel=0 UpdateSequenceNumber=0 ObjectAddress=(classId=DynamicReferentialContainmentRelationship&amp;amp;objectId={A73326ED-8AD6-4DA9-8EA6-2E64765962BA}&amp;amp;objectStore={FE714938-E0C6-4C99-9E97-400807DA3732}) Connection=( Class=com.filenet.apiimpl.core.ConnectionImpl URI=jnp://ce.digijust.minvenj.nl:1099/FileNet/Engine Parameters={}) SuperClasses=[null] PendingActions=null,  Class=com.filenet.apiimpl.core.DynamicReferentialContainmentRelationshipImpl AccessAllowed=999415 RecursionLevel=0 UpdateSequenceNumber=0 ObjectAddress=(classId=DynamicReferentialContainmentRelationship&amp;amp;objectId={35400257-BB00-4BCF-92DF-0587CF72D682}&amp;amp;objectStore={FE714938-E0C6-4C99-9E97-400807DA3732}) Connection=( Class=com.filenet.apiimpl.core.ConnectionImpl URI=jnp://ce.digijust.minvenj.nl:1099/FileNet/Engine Parameters={}) SuperClasses=[null] PendingActions=null,  Class=com.filenet.apiimpl.core.DynamicReferentialContainmentRelationshipImpl AccessAllowed=999415 RecursionLevel=0 UpdateSequenceNumber=0 ObjectAddress=(classId=DynamicReferentialContainmentRelationship&amp;amp;objectId={AFF60D74-A135-407B-B18F-92A4CB2E57D2}&amp;amp;objectStore={FE714938-E0C6-4C99-9E97-400807DA3732}) Connection=( Class=com.filenet.apiimpl.core.ConnectionImpl URI=jnp://ce.digijust.minvenj.nl:1099/FileNet/Engine Parameters={}) SuperClasses=[null] PendingActions=null,  Class=com.filenet.apiimpl.core.DynamicReferentialContainmentRelationshipImpl AccessAllowed=999415 RecursionLevel=0 UpdateSequenceNumber=0 ObjectAddress=(classId=DynamicReferentialContainmentRelationship&amp;amp;objectId={5D8536F2-2BC9-42B4-A6C9-AAFB006518F1}&amp;amp;objectStore={FE714938-E0C6-4C99-9E97-400807DA3732}) Connection=( Class=com.filenet.apiimpl.core.ConnectionImpl URI=jnp://ce.digijust.minvenj.nl:1099/FileNet/Engine Parameters={}) SuperClasses=[null] PendingActions=null,  Class=com.filenet.apiimpl.core.DynamicReferentialContainmentRelationshipImpl AccessAllowed=999415 RecursionLevel=0 UpdateSequenceNumber=0 ObjectAddress=(classId=DynamicReferentialContainmentRelationship&amp;amp;objectId={C6599E44-42FA-409D-8568-3575CF2F35C6}&amp;amp;objectStore={FE714938-E0C6-4C99-9E97-400807DA3732}) Connection=( Class=com.filenet.apiimpl.core.ConnectionImpl URI=jnp://ce.digijust.minvenj.nl:1099/FileNet/Engine Parameters={}) SuperClasses=[null] PendingActions=null,  Class=com.filenet.apiimpl.core.DynamicReferentialContainmentRelationshipImpl AccessAllowed=999415 RecursionLevel=0 UpdateSequenceNumber=0 ObjectAddress=(classId=DynamicReferentialContainmentRelationship&amp;amp;objectId={7C1BEB5B-6E37-466A-8444-AC92AD2DF914}&amp;amp;objectStore={FE714938-E0C6-4C99-9E97-400807DA3732}) Connection=( Class=com.filenet.apiimpl.core.ConnectionImpl URI=jnp://ce.digijust.minvenj.nl:1099/FileNet/Engine Parameters={}) SuperClasses=[null] PendingActions=null,  Class=com.filenet.apiimpl.core.DynamicReferentialContainmentRelationshipImpl AccessAllowed=999415 RecursionLevel=0 UpdateSequenceNumber=0 ObjectAddress=(classId=DynamicReferentialContainmentRelationship&amp;amp;objectId={D71F4AE4-3DC1-467B-A2B0-F88EAC322F40}&amp;amp;objectStore={FE714938-E0C6-4C99-9E97-400807DA3732}) Connection=( Class=com.filenet.apiimpl.core.ConnectionImpl URI=jnp://ce.digijust.minvenj.nl:1099/FileNet/Engine Parameters={}) SuperClasses=[null] PendingActions=null,  Class=com.filenet.apiimpl.core.DynamicReferentialContainmentRelationshipImpl AccessAllowed=999415 RecursionLevel=0 UpdateSequenceNumber=0 ObjectAddress=(classId=DynamicReferentialContainmentRelationship&amp;amp;objectId={83761BF9-ECED-4CA6-A46B-54B60F815814}&amp;amp;objectStore={FE714938-E0C6-4C99-9E97-400807DA3732}) Connection=( Class=com.filenet.apiimpl.core.ConnectionImpl URI=jnp://ce.digijust.minvenj.nl:1099/FileNet/Engine Parameters={}) SuperClasses=[null] PendingActions=null,  Class=com.filenet.apiimpl.core.DynamicReferentialContainmentRelationshipImpl AccessAllowed=999415 RecursionLevel=0 UpdateSequenceNumber=0 ObjectAddress=(classId=DynamicReferentialContainmentRelationship&amp;amp;objectId={CFB54AB1-F9A3-476A-B2C4-9B411DA60D39}&amp;amp;objectStore={FE714938-E0C6-4C99-9E97-400807DA3732}) Connection=( Class=com.filenet.apiimpl.core.ConnectionImpl URI=jnp://ce.digijust.minvenj.nl:1099/FileNet/Engine Parameters={}) SuperClasses=[null] PendingActions=null,  Class=com.filenet.apiimpl.core.DynamicReferentialContainmentRelationshipImpl AccessAllowed=999415 RecursionLevel=0 UpdateSequenceNumber=0 ObjectAddress=(classId=DynamicReferentialContainmentRelationship&amp;amp;objectId={122EBB5C-2D3C-4CD0-BDD3-BE3346907099}&amp;amp;objectStore={FE714938-E0C6-4C99-9E97-400807DA3732}) Connection=( Class=com.filenet.apiimpl.core.ConnectionImpl URI=jnp://ce.digijust.minvenj.nl:1099/FileNet/Engine Parameters={}) SuperClasses=[null] PendingActions=null,  Class=com.filenet.apiimpl.core.DynamicReferentialContainmentRelationshipImpl AccessAllowed=999415 RecursionLevel=0 UpdateSequenceNumber=0 ObjectAddress=(classId=DynamicReferentialContainmentRelationship&amp;amp;objectId={29B13041-9987-45B6-AA77-143616587997}&amp;amp;objectStore={FE714938-E0C6-4C99-9E97-400807DA3732}) Connection=( Class=com.filenet.apiimpl.core.ConnectionImpl URI=jnp://ce.digijust.minvenj.nl:1099/FileNet/Engine Parameters={}) SuperClasses=[null] PendingActions=null,  Class=com.filenet.apiimpl.core.DynamicReferentialContainmentRelationshipImpl AccessAllowed=999415 RecursionLevel=0 UpdateSequenceNumber=0 ObjectAddress=(classId=DynamicReferentialContainmentRelationship&amp;amp;objectId={F337E3E7-01A3-4180-BCDD-817CE82BBB79}&amp;amp;objectStore={FE714938-E0C6-4C99-9E97-400807DA3732}) Connection=( Class=com.filenet.apiimpl.core.ConnectionImpl URI=jnp://ce.digijust.minvenj.nl:1099/FileNet/Engine Parameters={}) SuperClasses=[null] PendingActions=null,  Class=com.filenet.apiimpl.core.DynamicReferentialContainmentRelationshipImpl AccessAllowed=999415 RecursionLevel=0 UpdateSequenceNumber=0 ObjectAddress=(classId=DynamicReferentialContainmentRelationship&amp;amp;objectId={992AC2DD-646A-44F0-8C05-096029FCAB12}&amp;amp;objectStore={FE714938-E0C6-4C99-9E97-400807DA3732}) Connection=( Class=com.filenet.apiimpl.core.ConnectionImpl URI=jnp://ce.digijust.minvenj.nl:1099/FileNet/Engine Parameters={}) SuperClasses=[null] PendingActions=null,  Class=com.filenet.apiimpl.core.DynamicReferentialContainmentRelationshipImpl AccessAllowed=999415 RecursionLevel=0 UpdateSequenceNumber=0 ObjectAddress=(classId=DynamicReferentialContainmentRelationship&amp;amp;objectId={41191109-E4E0-4B5B-930D-6594FB34535E}&amp;amp;objectStore={FE714938-E0C6-4C99-9E97-400807DA3732}) Connection=( Class=com.filenet.apiimpl.core.ConnectionImpl URI=jnp://ce.digijust.minvenj.nl:1099/FileNet/Engine Parameters={}) SuperClasses=[null] PendingActions=null,  Class=com.filenet.apiimpl.core.DynamicReferentialContainmentRelationshipImpl AccessAllowed=999415 RecursionLevel=0 UpdateSequenceNumber=0 ObjectAddress=(classId=DynamicReferentialContainmentRelationship&amp;amp;objectId={7F165D9F-AE49-4D47-894E-5CA75D43AF4A}&amp;amp;objectStore={FE714938-E0C6-4C99-9E97-400807DA3732}) Connection=( Class=com.filenet.apiimpl.core.ConnectionImpl URI=jnp://ce.digijust.minvenj.nl:1099/FileNet/Engine Parameters={}) SuperClasses=[null] PendingActions=null,  Class=com.filenet.apiimpl.core.DynamicReferentialContainmentRelationshipImpl AccessAllowed=999415 RecursionLevel=0 UpdateSequenceNumber=0 ObjectAddress=(classId=DynamicReferentialContainmentRelationship&amp;amp;objectId={2B9BABDA-F847-49CC-8DF1-0EFFFEBD80EC}&amp;amp;objectStore={FE714938-E0C6-4C99-9E97-400807DA3732}) Connection=( Class=com.filenet.apiimpl.core.ConnectionImpl URI=jnp://ce.digijust.minvenj.nl:1099/FileNet/Engine Parameters={}) SuperClasses=[null] PendingActions=null,  Class=com.filenet.apiimpl.core.DynamicReferentialContainmentRelationshipImpl AccessAllowed=999415 RecursionLevel=0 UpdateSequenceNumber=0 ObjectAddress=(classId=DynamicReferentialContainmentRelationship&amp;amp;objectId={B5FF0256-0BBD-4B8A-A517-BE1082D81A3E}&amp;amp;objectStore={FE714938-E0C6-4C99-9E97-400807DA3732}) Connection=( Class=com.filenet.apiimpl.core.ConnectionImpl URI=jnp://ce.digijust.minvenj.nl:1099/FileNet/Engine Parameters={}) SuperClasses=[null] PendingActions=null,  Class=com.filenet.apiimpl.core.DynamicReferentialContainmentRelationshipImpl AccessAllowed=999415 RecursionLevel=0 UpdateSequenceNumber=0 ObjectAddress=(classId=DynamicReferentialContainmentRelationship&amp;amp;objectId={98603473-D794-4F21-A7B8-933601C19BC5}&amp;amp;objectStore={FE714938-E0C6-4C99-9E97-400807DA3732}) Connection=( Class=com.filenet.apiimpl.core.ConnectionImpl URI=jnp://ce.digijust.minvenj.nl:1099/FileNet/Engine Parameters={}) SuperClasses=[null] PendingActions=null,  Class=com.filenet.apiimpl.core.DynamicReferentialContainmentRelationshipImpl AccessAllowed=999415 RecursionLevel=0 UpdateSequenceNumber=0 ObjectAddress=(classId=DynamicReferentialContainmentRelationship&amp;amp;objectId={1143BA51-597C-4E38-AC30-81228B6A164A}&amp;amp;objectStore={FE714938-E0C6-4C99-9E97-400807DA3732}) Connection=( Class=com.filenet.apiimpl.core.ConnectionImpl URI=jnp://ce.digijust.minvenj.nl:1099/FileNet/Engine Parameters={}) SuperClasses=[null] PendingActions=null,  Class=com.filenet.apiimpl.core.DynamicReferentialContainmentRelationshipImpl AccessAllowed=999415 RecursionLevel=0 UpdateSequenceNumber=0 ObjectAddress=(classId=DynamicReferentialContainmentRelationship&amp;amp;objectId={C8FE2E85-2AC8-44F3-B3EB-75DA0E3AC665}&amp;amp;objectStore={FE714938-E0C6-4C99-9E97-400807DA3732}) Connection=( Class=com.filenet.apiimpl.core.ConnectionImpl URI=jnp://ce.digijust.minvenj.nl:1099/FileNet/Engine Parameters={}) SuperClasses=[null] PendingActions=null,  Class=com.filenet.apiimpl.core.DynamicReferentialContainmentRelationshipImpl AccessAllowed=999415 RecursionLevel=0 UpdateSequenceNumber=0 ObjectAddress=(classId=DynamicReferentialContainmentRelationship&amp;amp;objectId={A4E3E4AD-A9E5-4F4E-AAF9-71ABC87F0141}&amp;amp;objectStore={FE714938-E0C6-4C99-9E97-400807DA3732}) Connection=( Class=com.filenet.apiimpl.core.ConnectionImpl URI=jnp://ce.digijust.minvenj.nl:1099/FileNet/Engine Parameters={}) SuperClasses=[null] PendingActions=null,  Class=com.filenet.apiimpl.core.DynamicReferentialContainmentRelationshipImpl AccessAllowed=999415 RecursionLevel=0 UpdateSequenceNumber=0 ObjectAddress=(classId=DynamicReferentialContainmentRelationship&amp;amp;objectId={8CA7DC7B-DACF-4676-9376-CE27D45B7398}&amp;amp;objectStore={FE714938-E0C6-4C99-9E97-400807DA3732}) Connection=( Class=com.filenet.apiimpl.core.ConnectionImpl URI=jnp://ce.digijust.minvenj.nl:1099/FileNet/Engine Parameters={}) SuperClasses=[null] PendingActions=null,  Class=com.filenet.apiimpl.core.DynamicReferentialContainmentRelationshipImpl AccessAllowed=999415 RecursionLevel=0 UpdateSequenceNumber=0 ObjectAddress=(classId=DynamicReferentialContainmentRelationship&amp;amp;objectId={1E9B46D7-9579-4787-BEAB-2CAA07672B1F}&amp;amp;objectStore={FE714938-E0C6-4C99-9E97-400807DA3732}) Connection=( Class=com.filenet.apiimpl.core.ConnectionImpl URI=jnp://ce.digijust.minvenj.nl:1099/FileNet/Engine Parameters={}) SuperClasses=[null] PendingActions=null,  Class=com.filenet.apiimpl.core.DynamicReferentialContainmentRelationshipImpl AccessAllowed=999415 RecursionLevel=0 UpdateSequenceNumber=0 ObjectAddress=(classId=DynamicReferentialContainmentRelationship&amp;amp;objectId={961FA59D-E6A4-4EE4-BCE7-CBEF697C88E8}&amp;amp;objectStore={FE714938-E0C6-4C99-9E97-400807DA3732}) Connection=( Class=com.filenet.apiimpl.core.ConnectionImpl URI=jnp://ce.digijust.minvenj.nl:1099/FileNet/Engine Parameters={}) SuperClasses=[null] PendingActions=null,  Class=com.filenet.apiimpl.core.DynamicReferentialContainmentRelationshipImpl AccessAllowed=999415 RecursionLevel=0 UpdateSequenceNumber=0 ObjectAddress=(classId=DynamicReferentialContainmentRelationship&amp;amp;objectId={B3689845-61FF-4175-8B3B-59F8A55F9E91}&amp;amp;objectStore={FE714938-E0C6-4C99-9E97-400807DA3732}) Connection=( Class=com.filenet.apiimpl.core.ConnectionImpl URI=jnp://ce.digijust.minvenj.nl:1099/FileNet/Engine Parameters={}) SuperClasses=[null] PendingActions=null,  Class=com.filenet.apiimpl.core.DynamicReferentialContainmentRelationshipImpl AccessAllowed=999415 RecursionLevel=0 UpdateSequenceNumber=0 ObjectAddress=(classId=DynamicReferentialContainmentRelationship&amp;amp;objectId={B188F183-5181-4EE8-9149-561779339C9A}&amp;amp;objectStore={FE714938-E0C6-4C99-9E97-400807DA3732}) Connection=( Class=com.filenet.apiimpl.core.ConnectionImpl URI=jnp://ce.digijust.minvenj.nl:1099/FileNet/Engine Parameters={}) SuperClasses=[null] PendingActions=null,  Class=com.filenet.apiimpl.core.DynamicReferentialContainmentRelationshipImpl AccessAllowed=999415 RecursionLevel=0 UpdateSequenceNumber=0 ObjectAddress=(classId=DynamicReferentialContainmentRelationship&amp;amp;objectId={53A31086-9309-410F-8998-AAA698403C72}&amp;amp;objectStore={FE714938-E0C6-4C99-9E97-400807DA3732}) Connection=( Class=com.filenet.apiimpl.core.ConnectionImpl URI=jnp://ce.digijust.minvenj.nl:1099/FileNet/Engine Parameters={}) SuperClasses=[null] PendingActions=null,  Class=com.filenet.apiimpl.core.DynamicReferentialContainmentRelationshipImpl AccessAllowed=999415 RecursionLevel=0 UpdateSequenceNumber=0 ObjectAddress=(classId=DynamicReferentialContainmentRelationship&amp;amp;objectId={1BF5BC01-755C-4181-9318-A1DB6F48C86B}&amp;amp;objectStore={FE714938-E0C6-4C99-9E97-400807DA3732}) Connection=( Class=com.filenet.apiimpl.core.ConnectionImpl URI=jnp://ce.digijust.minvenj.nl:1099/FileNet/Engine Parameters={}) SuperClasses=[null] PendingActions=null,  Class=com.filenet.apiimpl.core.DynamicReferentialContainmentRelationshipImpl AccessAllowed=999415 RecursionLevel=0 UpdateSequenceNumber=0 ObjectAddress=(classId=DynamicReferentialContainmentRelationship&amp;amp;objectId={ED52BBFD-432D-459D-B30E-9DC5D621D2BC}&amp;amp;objectStore={FE714938-E0C6-4C99-9E97-400807DA3732}) Connection=( Class=com.filenet.apiimpl.core.ConnectionImpl URI=jnp://ce.digijust.minvenj.nl:1099/FileNet/Engine Parameters={}) SuperClasses=[null] PendingActions=null,  Class=com.filenet.apiimpl.core.DynamicReferentialContainmentRelationshipImpl AccessAllowed=999415 RecursionLevel=0 UpdateSequenceNumber=0 ObjectAddress=(classId=DynamicReferentialContainmentRelationship&amp;amp;objectId={9087F1FF-E1EB-4294-9C69-1603C1064398}&amp;amp;objectStore={FE714938-E0C6-4C99-9E97-400807DA3732}) Connection=( Class=com.filenet.apiimpl.core.ConnectionImpl URI=jnp://ce.digijust.minvenj.nl:1099/FileNet/Engine Parameters={}) SuperClasses=[null] PendingActions=null,  Class=com.filenet.apiimpl.core.DynamicReferentialContainmentRelationshipImpl AccessAllowed=999415 RecursionLevel=0 UpdateSequenceNumber=0 ObjectAddress=(classId=DynamicReferentialContainmentRelationship&amp;amp;objectId={7C7AEED4-986D-41F9-B1AD-77CE57DC1CA4}&amp;amp;objectStore={FE714938-E0C6-4C99-9E97-400807DA3732}) Connection=( Class=com.filenet.apiimpl.core.ConnectionImpl URI=jnp://ce.digijust.minvenj.nl:1099/FileNet/Engine Parameters={}) SuperClasses=[null] PendingActions=null,  Class=com.filenet.apiimpl.core.DynamicReferentialContainmentRelationshipImpl AccessAllowed=999415 RecursionLevel=0 UpdateSequenceNumber=0 ObjectAddress=(classId=DynamicReferentialContainmentRelationship&amp;amp;objectId={4C94FBAB-053C-4072-97B4-FA4FD88E77F8}&amp;amp;objectStore={FE714938-E0C6-4C99-9E97-400807DA3732}) Connection=( Class=com.filenet.apiimpl.core.ConnectionImpl URI=jnp://ce.digijust.minvenj.nl:1099/FileNet/Engine Parameters={}) SuperClasses=[null] PendingActions=null,  Class=com.filenet.apiimpl.core.DynamicReferentialContainmentRelationshipImpl AccessAllowed=999415 RecursionLevel=0 UpdateSequenceNumber=0 ObjectAddress=(classId=DynamicReferentialContainmentRelationship&amp;amp;objectId={F2EF02E7-EDF3-4A7E-9E8B-553615BAC5EE}&amp;amp;objectStore={FE714938-E0C6-4C99-9E97-400807DA3732}) Connection=( Class=com.filenet.apiimpl.core.ConnectionImpl URI=jnp://ce.digijust.minvenj.nl:1099/FileNet/Engine Parameters={}) SuperClasses=[null] PendingActions=null,  Class=com.filenet.apiimpl.core.DynamicReferentialContainmentRelationshipImpl AccessAllowed=999415 RecursionLevel=0 UpdateSequenceNumber=0 ObjectAddress=(classId=DynamicReferentialContainmentRelationship&amp;amp;objectId={C5C58710-C8C5-4A5B-B5F4-3234C1CC1D9B}&amp;amp;objectStore={FE714938-E0C6-4C99-9E97-400807DA3732}) Connection=( Class=com.filenet.apiimpl.core.ConnectionImpl URI=jnp://ce.digijust.minvenj.nl:1099/FileNet/Engine Parameters={}) SuperClasses=[null] PendingActions=null,  Class=com.filenet.apiimpl.core.DynamicReferentialContainmentRelationshipImpl AccessAllowed=999415 RecursionLevel=0 UpdateSequenceNumber=0 ObjectAddress=(classId=DynamicReferentialContainmentRelationship&amp;amp;objectId={A13EC628-4135-48E4-AA30-5CCA84C211C3}&amp;amp;objectStore={FE714938-E0C6-4C99-9E97-400807DA3732}) Connection=( Class=com.filenet.apiimpl.core.ConnectionImpl URI=jnp://ce.digijust.minvenj.nl:1099/FileNet/Engine Parameters={}) SuperClasses=[null] PendingActions=null,  Class=com.filenet.apiimpl.core.DynamicReferentialContainmentRelationshipImpl AccessAllowed=999415 RecursionLevel=0 UpdateSequenceNumber=0 ObjectAddress=(classId=DynamicReferentialContainmentRelationship&amp;amp;objectId={2F2AE372-BB28-4DDD-A785-431C6A7BAE9F}&amp;amp;objectStore={FE714938-E0C6-4C99-9E97-400807DA3732}) Connection=( Class=com.filenet.apiimpl.core.ConnectionImpl URI=jnp://ce.digijust.minvenj.nl:1099/FileNet/Engine Parameters={}) SuperClasses=[null] PendingActions=null,  Class=com.filenet.apiimpl.core.DynamicReferentialContainmentRelationshipImpl AccessAllowed=999415 RecursionLevel=0 UpdateSequenceNumber=0 ObjectAddress=(classId=DynamicReferentialContainmentRelationship&amp;amp;objectId={E036D96C-1C04-4C8D-9E7F-5779E9223998}&amp;amp;objectStore={FE714938-E0C6-4C99-9E97-400807DA3732}) Connection=( Class=com.filenet.apiimpl.core.ConnectionImpl URI=jnp://ce.digijust.minvenj.nl:1099/FileNet/Engine Parameters={}) SuperClasses=[null] PendingActions=null,  Class=com.filenet.apiimpl.core.DynamicReferentialContainmentRelationshipImpl AccessAllowed=999415 RecursionLevel=0 UpdateSequenceNumber=0 ObjectAddress=(classId=DynamicReferentialContainmentRelationship&amp;amp;objectId={F3312716-1E9E-4C78-9EE0-D3064692D067}&amp;amp;objectStore={FE714938-E0C6-4C99-9E97-400807DA3732}) Connection=( Class=com.filenet.apiimpl.core.ConnectionImpl URI=jnp://ce.digijust.minvenj.nl:1099/FileNet/Engine Parameters={}) SuperClasses=[null] PendingActions=null,  Class=com.filenet.apiimpl.core.DynamicReferentialContainmentRelationshipImpl AccessAllowed=999415 RecursionLevel=0 UpdateSequenceNumber=0 ObjectAddress=(classId=DynamicReferentialContainmentRelationship&amp;amp;objectId={5159B835-7DB3-481E-BD36-C316719BB896}&amp;amp;objectStore={FE714938-E0C6-4C99-9E97-400807DA3732}) Connection=( Class=com.filenet.apiimpl.core.ConnectionImpl URI=jnp://ce.digijust.minvenj.nl:1099/FileNet/Engine Parameters={}) SuperClasses=[null] PendingActions=null,  Class=com.filenet.apiimpl.core.DynamicReferentialContainmentRelationshipImpl AccessAllowed=999415 RecursionLevel=0 UpdateSequenceNumber=0 ObjectAddress=(classId=DynamicReferentialContainmentRelationship&amp;amp;objectId={757CE0D6-FED1-425E-AB15-4B69325C1FBD}&amp;amp;objectStore={FE714938-E0C6-4C99-9E97-400807DA3732}) Connection=( Class=com.filenet.apiimpl.core.ConnectionImpl URI=jnp://ce.digijust.minvenj.nl:1099/FileNet/Engine Parameters={}) SuperClasses=[null] PendingActions=null,  Class=com.filenet.apiimpl.core.DynamicReferentialContainmentRelationshipImpl AccessAllowed=999415 RecursionLevel=0 UpdateSequenceNumber=0 ObjectAddress=(classId=DynamicReferentialContainmentRelationship&amp;amp;objectId={29C920FE-4F27-4232-B2C9-293BC102CA31}&amp;amp;objectStore={FE714938-E0C6-4C99-9E97-400807DA3732}) Connection=( Class=com.filenet.apiimpl.core.ConnectionImpl URI=jnp://ce.digijust.minvenj.nl:1099/FileNet/Engine Parameters={}) SuperClasses=[null] PendingActions=null,  Class=com.filenet.apiimpl.core.DynamicReferentialContainmentRelationshipImpl AccessAllowed=999415 RecursionLevel=0 UpdateSequenceNumber=0 ObjectAddress=(classId=DynamicReferentialContainmentRelationship&amp;amp;objectId={3922426D-F324-4567-82DB-8CB7D481FBA0}&amp;amp;objectStore={FE714938-E0C6-4C99-9E97-400807DA3732}) Connection=( Class=com.filenet.apiimpl.core.ConnectionImpl URI=jnp://ce.digijust.minvenj.nl:1099/FileNet/Engine Parameters={}) SuperClasses=[null] PendingActions=null,  Class=com.filenet.apiimpl.core.DynamicReferentialContainmentRelationshipImpl AccessAllowed=999415 RecursionLevel=0 UpdateSequenceNumber=0 ObjectAddress=(classId=DynamicReferentialContainmentRelationship&amp;amp;objectId={0CFA564D-FE92-4325-AC65-22201314117B}&amp;amp;objectStore={FE714938-E0C6-4C99-9E97-400807DA3732}) Connection=( Class=com.filenet.apiimpl.core.ConnectionImpl URI=jnp://ce.digijust.minvenj.nl:1099/FileNet/Engine Parameters={}) SuperClasses=[null] PendingActions=null,  Class=com.filenet.apiimpl.core.DynamicReferentialContainmentRelationshipImpl AccessAllowed=999415 RecursionLevel=0 UpdateSequenceNumber=0 ObjectAddress=(classId=DynamicReferentialContainmentRelationship&amp;amp;objectId={AF0266A8-4A9B-47C1-8747-EFD16A5E91E8}&amp;amp;objectStore={FE714938-E0C6-4C99-9E97-400807DA3732}) Connection=( Class=com.filenet.apiimpl.core.ConnectionImpl URI=jnp://ce.digijust.minvenj.nl:1099/FileNet/Engine Parameters={}) SuperClasses=[null] PendingActions=null,  Class=com.filenet.apiimpl.core.DynamicReferentialContainmentRelationshipImpl AccessAllowed=999415 RecursionLevel=0 UpdateSequenceNumber=0 ObjectAddress=(classId=DynamicReferentialContainmentRelationship&amp;amp;objectId={E045673F-C525-48CA-9988-203E658F4C51}&amp;amp;objectStore={FE714938-E0C6-4C99-9E97-400807DA3732}) Connection=( Class=com.filenet.apiimpl.core.ConnectionImpl URI=jnp://ce.digijust.minvenj.nl:1099/FileNet/Engine Parameters={}) SuperClasses=[null] PendingActions=null,  Class=com.filenet.apiimpl.core.DynamicReferentialContainmentRelationshipImpl AccessAllowed=999415 RecursionLevel=0 UpdateSequenceNumber=0 ObjectAddress=(classId=DynamicReferentialContainmentRelationship&amp;amp;objectId={A78E56F4-DE31-4A44-AC64-A52A70B9E408}&amp;amp;objectStore={FE714938-E0C6-4C99-9E97-400807DA3732}) Connection=( Class=com.filenet.apiimpl.core.ConnectionImpl URI=jnp://ce.digijust.minvenj.nl:1099/FileNet/Engine Parameters={}) SuperClasses=[null] PendingActions=null,  Class=com.filenet.apiimpl.core.DynamicReferentialContainmentRelationshipImpl AccessAllowed=999415 RecursionLevel=0 UpdateSequenceNumber=0 ObjectAddress=(classId=DynamicReferentialContainmentRelationship&amp;amp;objectId={2F92770A-2CEC-4CAC-B589-33035FD37178}&amp;amp;objectStore={FE714938-E0C6-4C99-9E97-400807DA3732}) Connection=( Class=com.filenet.apiimpl.core.ConnectionImpl URI=jnp://ce.digijust.minvenj.nl:1099/FileNet/Engine Parameters={}) SuperClasses=[null] PendingActions=null,  Class=com.filenet.apiimpl.core.DynamicReferentialContainmentRelationshipImpl AccessAllowed=999415 RecursionLevel=0 UpdateSequenceNumber=0 ObjectAddress=(classId=DynamicReferentialContainmentRelationship&amp;amp;objectId={5703B079-813E-4DF3-B8AF-E9CEA04D49BA}&amp;amp;objectStore={FE714938-E0C6-4C99-9E97-400807DA3732}) Connection=( Class=com.filenet.apiimpl.core.ConnectionImpl URI=jnp://ce.digijust.minvenj.nl:1099/FileNet/Engine Parameters={}) SuperClasses=[null] PendingActions=null,  Class=com.filenet.apiimpl.core.DynamicReferentialContainmentRelationshipImpl AccessAllowed=999415 RecursionLevel=0 UpdateSequenceNumber=0 ObjectAddress=(classId=DynamicReferentialContainmentRelationship&amp;amp;objectId={0137A7DA-1581-49A9-BF94-BF2F30FD5E26}&amp;amp;objectStore={FE714938-E0C6-4C99-9E97-400807DA3732}) Connection=( Class=com.filenet.apiimpl.core.ConnectionImpl URI=jnp://ce.digijust.minvenj.nl:1099/FileNet/Engine Parameters={}) SuperClasses=[null] PendingActions=null,  Class=com.filenet.apiimpl.core.DynamicReferentialContainmentRelationshipImpl AccessAllowed=999415 RecursionLevel=0 UpdateSequenceNumber=0 ObjectAddress=(classId=DynamicReferentialContainmentRelationship&amp;amp;objectId={1FBDFCB7-36C1-40C9-8C07-17026D1FE1A7}&amp;amp;objectStore={FE714938-E0C6-4C99-9E97-400807DA3732}) Connection=( Class=com.filenet.apiimpl.core.ConnectionImpl URI=jnp://ce.digijust.minvenj.nl:1099/FileNet/Engine Parameters={}) SuperClasses=[null] PendingActions=null,  Class=com.filenet.apiimpl.core.DynamicReferentialContainmentRelationshipImpl AccessAllowed=999415 RecursionLevel=0 UpdateSequenceNumber=0 ObjectAddress=(classId=DynamicReferentialContainmentRelationship&amp;amp;objectId={76689577-A43F-426B-A6AA-EA4AD7C701FE}&amp;amp;objectStore={FE714938-E0C6-4C99-9E97-400807DA3732}) Connection=( Class=com.filenet.apiimpl.core.ConnectionImpl URI=jnp://ce.digijust.minvenj.nl:1099/FileNet/Engine Parameters={}) SuperClasses=[null] PendingActions=null,  Class=com.filenet.apiimpl.core.DynamicReferentialContainmentRelationshipImpl AccessAllowed=999415 RecursionLevel=0 UpdateSequenceNumber=0 ObjectAddress=(classId=DynamicReferentialContainmentRelationship&amp;amp;objectId={043215CB-B6DF-48CA-921F-3F01DEA3561D}&amp;amp;objectStore={FE714938-E0C6-4C99-9E97-400807DA3732}) Connection=( Class=com.filenet.apiimpl.core.ConnectionImpl URI=jnp://ce.digijust.minvenj.nl:1099/FileNet/Engine Parameters={}) SuperClasses=[null] PendingActions=null,  Class=com.filenet.apiimpl.core.DynamicReferentialContainmentRelationshipImpl AccessAllowed=999415 RecursionLevel=0 UpdateSequenceNumber=0 ObjectAddress=(classId=DynamicReferentialContainmentRelationship&amp;amp;objectId={CE8576FE-1FF6-4BE5-A824-182607C360A7}&amp;amp;objectStore={FE714938-E0C6-4C99-9E97-400807DA3732}) Connection=( Class=com.filenet.apiimpl.core.ConnectionImpl URI=jnp://ce.digijust.minvenj.nl:1099/FileNet/Engine Parameters={}) SuperClasses=[null] PendingActions=null,  Class=com.filenet.apiimpl.core.DynamicReferentialContainmentRelationshipImpl AccessAllowed=999415 RecursionLevel=0 UpdateSequenceNumber=0 ObjectAddress=(classId=DynamicReferentialContainmentRelationship&amp;amp;objectId={7CCC7D9D-A167-435B-AB84-22429D42FFF3}&amp;amp;objectStore={FE714938-E0C6-4C99-9E97-400807DA3732}) Connection=( Class=com.filenet.apiimpl.core.ConnectionImpl URI=jnp://ce.digijust.minvenj.nl:1099/FileNet/Engine Parameters={}) SuperClasses=[null] PendingActions=null,  Class=com.filenet.apiimpl.core.DynamicReferentialContainmentRelationshipImpl AccessAllowed=999415 RecursionLevel=0 UpdateSequenceNumber=0 ObjectAddress=(classId=DynamicReferentialContainmentRelationship&amp;amp;objectId={D45082EA-E503-47B7-93C6-0E5F6B34A0D6}&amp;amp;objectStore={FE714938-E0C6-4C99-9E97-400807DA3732}) Connection=( Class=com.filenet.apiimpl.core.ConnectionImpl URI=jnp://ce.digijust.minvenj.nl:1099/FileNet/Engine Parameters={}) SuperClasses=[null] PendingActions=null]) Stale=false Paging=( Class=com.filenet.apiimpl.collection.DefaultPaging Connection=( Class=com.filenet.apiimpl.core.ConnectionImpl URI=jnp://ce.digijust.minvenj.nl:1099/FileNet/Engine Parameters={}) PageSize=null Continuation=null) Iterator=(null)&quot;/&gt;_x000d__x000a__x0009__x0009_&lt;/zaak&gt;&lt;adres formatted-value=&quot;Aan de Voorzitter van de Tweede Kamer der Staten-Generaal\nPostbus 20018\n2500 EA  DEN HAAG&quot; value=&quot;9&quot;&gt;&lt;address typeid=&quot;1&quot; typename=&quot;postadres&quot; street=&quot;Postbus&quot; housenr=&quot;20018&quot; zipcode=&quot;2500 EA&quot; city=&quot;DEN HAAG&quot; country-id=&quot;NLD&quot; country-code=&quot;31&quot; omitted-country=&quot;Nederland&quot; kix=&quot;2500EA20018&quot;&gt;&lt;company display=&quot;TK&quot; name=&quot;Aan de Voorzitter van de Tweede Kamer der Staten-Generaal&quot;&gt;_x000d__x000a__x0009__x0009__x0009__x0009_&lt;/company&gt;_x000d__x000a__x0009__x0009__x0009_&lt;/address&gt;&lt;/adres&gt;&lt;kix value=&quot;&quot; formatted-value=&quot;&quot;/&gt;&lt;mailing-aan formatted-value=&quot;&quot;/&gt;&lt;minjuslint formatted-value=&quot;&quot;/&gt;&lt;chklogo value=&quot;0&quot;/&gt;&lt;documentsubtype formatted-value=&quot;Brief&quot; dms=&quot;C_Documentsubtype&quot;/&gt;&lt;documenttitel formatted-value=&quot;Brief - Wijziging van het Wetboek van Strafrecht, het Wetboek van Strafvordering en enige andere wetten in verband met&quot; dms=&quot;Documenttitle&quot;/&gt;&lt;heropend value=&quot;false&quot; dms=&quot;C_Heropend&quot;/&gt;&lt;vorm value=&quot;Digitaal&quot; dms=&quot;C_Vorm&quot;/&gt;&lt;ZaakLocatie value=&quot;/Dossiers/Opstellen wijzigen Wet en regelgeving/Zaak W49 53 Adolescentenstrafrecht (244574)&quot; formatted-value=&quot;/Dossiers/Opstellen wijzigen Wet en regelgeving/Zaak W49 53 Adolescentenstrafrecht (244574)&quot; dms=&quot;ZaakLocatie&quot;/&gt;&lt;zaakkenmerk value=&quot;244574&quot; formatted-value=&quot;244574&quot; dms=&quot;Z_Zaakkenmerk&quot;/&gt;&lt;zaaktitel value=&quot;Zaak W49 53 Adolescentenstrafrecht (244574)&quot; formatted-value=&quot;Zaak W49 53 Adolescentenstrafrecht (244574)&quot;/&gt;&lt;fn_geaddresseerde formatted-value=&quot;Aan de Voorzitter van de Tweede Kamer der Staten-Generaal&quot; dms=&quot;C_Geadresseerde&quot;/&gt;&lt;fn_adres formatted-value=&quot;Postbus 20018&quot; dms=&quot;C_Adres&quot;/&gt;&lt;fn_postcode value=&quot;2500 EA&quot; formatted-value=&quot;2500 EA&quot; dms=&quot;C_Postcode&quot;/&gt;&lt;fn_plaats value=&quot;DEN HAAG&quot; formatted-value=&quot;DEN HAAG&quot; dms=&quot;C_Woonplaats&quot;/&gt;&lt;fn_land formatted-value=&quot;Nederland&quot; dms=&quot;C_Land&quot;/&gt;&lt;drager formatted-value=&quot;Document&quot; dms=&quot;C_Drager&quot;/&gt;&lt;documentclass value=&quot;Brief&quot; formatted-value=&quot;Brief&quot; dms=&quot;documentclass&quot;/&gt;&lt;baadres value=&quot;Turfmarkt 147&quot; formatted-value=&quot;Turfmarkt 147&quot;/&gt;&lt;bapostcode value=&quot;2511 DP&quot; formatted-value=&quot;2511 DP&quot;/&gt;&lt;baplaats value=&quot;Den Haag&quot; formatted-value=&quot;Den Haag&quot;/&gt;&lt;paadres value=&quot;20301&quot; formatted-value=&quot;20301&quot;/&gt;&lt;papostcode value=&quot;2500 EH&quot; formatted-value=&quot;2500 EH&quot;/&gt;&lt;paplaats value=&quot;Den Haag&quot; formatted-value=&quot;Den Haag&quot;/&gt;&lt;banknaam value=&quot;&quot; formatted-value=&quot;&quot;/&gt;&lt;banknummer value=&quot;&quot; formatted-value=&quot;&quot;/&gt;&lt;rekeningnr formatted-value=&quot;&quot;/&gt;&lt;bic value=&quot;&quot; formatted-value=&quot;&quot;/&gt;&lt;iban value=&quot;&quot; formatted-value=&quot;&quot;/&gt;&lt;website value=&quot;www.rijksoverheid.nl/venj&quot; formatted-value=&quot;www.rijksoverheid.nl/venj&quot;/&gt;&lt;faxnummer value=&quot;&quot; formatted-value=&quot;&quot;&gt;&lt;phonenumber country-code=&quot;31&quot; number=&quot;&quot;/&gt;&lt;/faxnummer&gt;&lt;faxorganisatie value=&quot;070 370 75 16&quot; formatted-value=&quot;070 370 75 16&quot;&gt;&lt;phonenumber country-code=&quot;31&quot; number=&quot;070 370 75 16&quot;/&gt;&lt;/faxorganisatie&gt;&lt;telorganisatie value=&quot;070 370 79 11&quot; formatted-value=&quot;070 370 79 11&quot;&gt;&lt;phonenumber country-code=&quot;31&quot; number=&quot;070 370 79 11&quot;/&gt;&lt;/telorganisatie&gt;&lt;doorkiesnummer value=&quot;+316 5287 7211&quot; formatted-value=&quot;06 52 87 72 11&quot;&gt;&lt;phonenumber country-code=&quot;31&quot; number=&quot;+316 5287 7211&quot;/&gt;&lt;/doorkiesnummer&gt;&lt;mobiel value=&quot;&quot; formatted-value=&quot;&quot;&gt;&lt;phonenumber/&gt;&lt;/mobiel&gt;&lt;chk_infonummer/&gt;&lt;infonummer value=&quot;&quot; formatted-value=&quot;&quot;&gt;&lt;phonenumber country-code=&quot;31&quot; number=&quot;&quot;/&gt;&lt;/infonummer&gt;&lt;emailorganisatie value=&quot;&quot; formatted-value=&quot;&quot;/&gt;&lt;clausule value=&quot;Bij beantwoording de datum en ons kenmerk vermelden. Wilt u slechts één zaak in uw brief behandelen.&quot; formatted-value=&quot;Bij beantwoording de datum en ons kenmerk vermelden. Wilt u slechts één zaak in uw brief behandelen.&quot;/&gt;&lt;contactpersoon formatted-value=&quot;Mr. M.A.H. Kempen&quot;/&gt;&lt;email formatted-value=&quot;m.a.h.kempen@minvenj.nl&quot;/&gt;&lt;functie formatted-value=&quot;Wetgevingsjurist&quot;/&gt;&lt;retouradres formatted-value=&quot;&amp;gt; Retouradres Postbus 20301 2500 EH  Den Haag&quot;/&gt;&lt;directoraat value=&quot;Directie Wetgeving en Juridische Zaken&quot; formatted-value=&quot;Directie Wetgeving en Juridische Zaken&quot;/&gt;&lt;directoraatvolg formatted-value=&quot;Directie Wetgeving en Juridische Zaken\n&quot;/&gt;&lt;directoraatnaam value=&quot;&quot; formatted-value=&quot;&quot;/&gt;&lt;directoraatnaamvolg formatted-value=&quot;&quot;/&gt;&lt;onderdeel value=&quot;Sector straf- en sanctierecht&quot; formatted-value=&quot;Sector straf- en sanctierecht&quot;/&gt;&lt;digionderdeel value=&quot;Sector straf- en sanctierecht&quot; formatted-value=&quot;Sector straf- en sanctierecht&quot; dms=&quot;C_Documentorganisatieonderdeel&quot;/&gt;&lt;onderdeelvolg formatted-value=&quot;Sector straf- en sanctierecht&quot;/&gt;&lt;directieregel formatted-value=&quot; \n&quot;/&gt;&lt;datum value=&quot;2013-05-21T00:00:00&quot; formatted-value=&quot;21 mei 2013&quot; dms=&quot;C_Documentdatum&quot;/&gt;&lt;onskenmerk dms=&quot;C_Documentkenmerk&quot;/&gt;&lt;uwkenmerk formatted-value=&quot;&quot; dms=&quot;C_Afzenderkenmerk&quot;/&gt;&lt;onderwerp formatted-value=&quot;Wijziging van het Wetboek van Strafrecht, het Wetboek van Strafvordering en enige andere wetten in verband met&quot; value=&quot;Wijziging van het Wetboek van Strafrecht, het Wetboek van Strafvordering en enige andere wetten in verband met&quot; format-disabled=&quot;true&quot; dms=&quot;C_Documentomschrijving&quot;/&gt;&lt;bijlage formatted-value=&quot;&quot;/&gt;&lt;projectnaam/&gt;&lt;kopieaan/&gt;&lt;namensdeze/&gt;&lt;rubricering formatted-value=&quot;&quot;/&gt;&lt;rubriceringvolg formatted-value=&quot;&quot;/&gt;&lt;digijust value=&quot;1&quot; formatted-value=&quot;1&quot;/&gt;&lt;chkcontact value=&quot;0&quot; formatted-value=&quot;0&quot; format-disabled=&quot;true&quot;/&gt;&lt;radtelefoon value=&quot;1&quot;/&gt;&lt;chkfunctie1 value=&quot;1&quot;/&gt;&lt;chkfunctie2 value=&quot;1&quot;/&gt;&lt;aanhefdoc formatted-value=&quot;&quot;/&gt;&lt;vrijkopje value=&quot;&quot; formatted-value=&quot;&quot;/&gt;&lt;vrijveld/&gt;&lt;chkeulogo/&gt;&lt;euslogan formatted-value=&quot;&quot;/&gt;&lt;bijlagen01/&gt;&lt;bijlagen02/&gt;&lt;bijlagen03/&gt;&lt;bijlagen04/&gt;&lt;bijlagen05/&gt;&lt;bijlagen06/&gt;&lt;bijlagen07/&gt;&lt;bijlagen08/&gt;&lt;bijlagen09/&gt;&lt;bijlagen10/&gt;&lt;bijlagen11/&gt;&lt;bijlagen12/&gt;&lt;bijlagen13/&gt;&lt;bijlagen14/&gt;&lt;bijlagen15/&gt;&lt;titel/&gt;&lt;z_zaaktitel value=&quot;Zaak W49 53 Adolescentenstrafrecht (244574)&quot; formatted-value=&quot;Zaak W49 53 Adolescentenstrafrecht (244574)&quot;/&gt;&lt;z_zaaktype value=&quot;Zaak&quot; formatted-value=&quot;Zaak&quot;/&gt;&lt;z_behandeltermijn value=&quot;&quot; formatted-value=&quot;&quot;/&gt;&lt;z_zaakopmerkingen value=&quot;&quot; formatted-value=&quot;&quot;/&gt;&lt;z_zaakkenmerk value=&quot;244574&quot; formatted-value=&quot;244574&quot;/&gt;&lt;z_startdatum/&gt;&lt;z_afsluitdatum/&gt;&lt;z_zaakorganisatieonderdeel value=&quot;3 DWJZ-SSR&quot; formatted-value=&quot;3 DWJZ-SSR&quot;/&gt;&lt;z_zaakrubricering value=&quot;&quot; formatted-value=&quot;&quot;/&gt;&lt;z_zaakrubriceringstype value=&quot;&quot; formatted-value=&quot;&quot;/&gt;&lt;z_zaakrubriceringsgroep value=&quot;&quot; formatted-value=&quot;&quot;/&gt;&lt;z_zaakrubriceringstermijn value=&quot;&quot; formatted-value=&quot;&quot;/&gt;&lt;z_zaakrubriceringstermijntijdseenheid value=&quot;&quot; formatted-value=&quot;&quot;/&gt;&lt;z_zaakrubriceringsdatum value=&quot;&quot; formatted-value=&quot;&quot;/&gt;&lt;z_zaakderubriceringsdatum/&gt;&lt;z_zaakomschrijving value=&quot;Wijziging van het Wetboek van Strafrecht het Wetboek van Strafvordering en enige andere wetten in verband met de invoering van een adolescentenstrafrecht&quot; formatted-value=&quot;Wijziging van het Wetboek van Strafrecht het Wetboek van Strafvordering en enige andere wetten in verband met de invoering van een adolescentenstrafrecht&quot;/&gt;&lt;z_behandelaarzaak value=&quot;MKEMPEN&quot; formatted-value=&quot;MKEMPEN&quot;/&gt;&lt;z_afzender value=&quot;&quot; formatted-value=&quot;&quot;/&gt;&lt;z_nieuwebehandelaarzaak value=&quot;&quot; formatted-value=&quot;&quot;/&gt;&lt;z_zaakstatus value=&quot;In behandeling&quot; formatted-value=&quot;In behandeling&quot;/&gt;&lt;z_gewenstdossier value=&quot;Overig 2012&quot; formatted-value=&quot;Overig 2012&quot;/&gt;&lt;z_zaakonderwerp value=&quot;W49 53 Adolescentenstrafrecht&quot; formatted-value=&quot;W49 53 Adolescentenstrafrecht&quot;/&gt;&lt;z_medebehandelaren value=&quot;&quot; formatted-value=&quot;&quot;/&gt;&lt;z_afdoedatum/&gt;&lt;z_heropendatum/&gt;&lt;z_heropendata value=&quot;&quot; formatted-value=&quot;&quot;/&gt;&lt;z_beoogdesluitingsdatum/&gt;&lt;z_bewarenofvernietingenzaak value=&quot;&quot; formatted-value=&quot;&quot;/&gt;&lt;z_overbrengingstermijn value=&quot;&quot; formatted-value=&quot;&quot;/&gt;&lt;z_dispensatieopoverbrengingstermijn value=&quot;&quot; formatted-value=&quot;&quot;/&gt;&lt;z_overbrengingsdatum/&gt;&lt;z_bewaartermijn value=&quot;&quot; formatted-value=&quot;&quot;/&gt;&lt;z_dispensatieopbewaartermijn value=&quot;&quot; formatted-value=&quot;&quot;/&gt;&lt;z_vernietigingsdatum value=&quot;&quot; formatted-value=&quot;&quot;/&gt;&lt;z_rio_bsd_handelingsnummer value=&quot;&quot; formatted-value=&quot;&quot;/&gt;&lt;z_soortburgerbrief value=&quot;&quot; formatted-value=&quot;&quot;/&gt;&lt;z_burgerbriefaanmaakdatum/&gt;&lt;z_naamafzender value=&quot;&quot; formatted-value=&quot;&quot;/&gt;&lt;z_woonplaatsafzender value=&quot;&quot; formatted-value=&quot;&quot;/&gt;&lt;z_afzenderkenmerk value=&quot;&quot; formatted-value=&quot;&quot;/&gt;&lt;z_organisatieafzender value=&quot;&quot; formatted-value=&quot;&quot;/&gt;&lt;z_relatienaamzaak value=&quot;&quot; formatted-value=&quot;&quot;/&gt;&lt;z_kamervraagzaakfase value=&quot;&quot; formatted-value=&quot;&quot;/&gt;&lt;z_datumvraaggesteld value=&quot;&quot; formatted-value=&quot;&quot;/&gt;&lt;z_nummerkamervraag value=&quot;&quot; formatted-value=&quot;&quot;/&gt;&lt;z_voortouwbij value=&quot;&quot; formatted-value=&quot;&quot;/&gt;&lt;z_vraagsteller1 value=&quot;&quot; formatted-value=&quot;&quot;/&gt;&lt;z_vraagsteller2 value=&quot;&quot; formatted-value=&quot;&quot;/&gt;&lt;z_vraagsteller3 value=&quot;&quot; formatted-value=&quot;&quot;/&gt;&lt;z_vraagsteller4 value=&quot;&quot; formatted-value=&quot;&quot;/&gt;&lt;z_vraagsteller5 value=&quot;&quot; formatted-value=&quot;&quot;/&gt;&lt;z_vraagstellers value=&quot;&quot; formatted-value=&quot;&quot;/&gt;&lt;z_politiekepartij1 value=&quot;&quot; formatted-value=&quot;&quot;/&gt;&lt;z_politiekepartij2 value=&quot;&quot; formatted-value=&quot;&quot;/&gt;&lt;z_politiekepartij3 value=&quot;&quot; formatted-value=&quot;&quot;/&gt;&lt;z_politiekepartij4 value=&quot;&quot; formatted-value=&quot;&quot;/&gt;&lt;z_politiekepartij5 value=&quot;&quot; formatted-value=&quot;&quot;/&gt;&lt;z_politiekepartijen value=&quot;&quot; formatted-value=&quot;&quot;/&gt;&lt;z_secundair value=&quot;&quot; formatted-value=&quot;&quot;/&gt;&lt;z_bewindspersoon value=&quot;&quot; formatted-value=&quot;&quot;/&gt;&lt;z_lidbestuursraad value=&quot;&quot; formatted-value=&quot;&quot;/&gt;&lt;z_medebetrokkendirectie value=&quot;&quot; formatted-value=&quot;&quot;/&gt;&lt;z_deadline value=&quot;&quot; formatted-value=&quot;&quot;/&gt;&lt;z_uitstelaanvraag value=&quot;&quot; formatted-value=&quot;&quot;/&gt;&lt;z_voortgangsinformatieparlement value=&quot;&quot; formatted-value=&quot;&quot;/&gt;&lt;z_kamerstuknummer value=&quot;&quot; formatted-value=&quot;&quot;/&gt;&lt;z_indieningsdatum/&gt;&lt;z_keuzekamer value=&quot;&quot; formatted-value=&quot;&quot;/&gt;&lt;z_stemmingsdatum/&gt;&lt;z_internationaaltypewerkproces value=&quot;&quot; formatted-value=&quot;&quot;/&gt;&lt;z_wetofregeltypewerkproces value=&quot;&quot; formatted-value=&quot;&quot;/&gt;&lt;z_beleidtypewerkproces value=&quot;&quot; formatted-value=&quot;&quot;/&gt;&lt;z_betrokkennaties value=&quot;&quot; formatted-value=&quot;&quot;/&gt;&lt;z_samenwerkingsvorm value=&quot;&quot; formatted-value=&quot;&quot;/&gt;&lt;z_kenmerkwetofregel value=&quot;&quot; formatted-value=&quot;&quot;/&gt;&lt;z_soortwetofregel value=&quot;&quot; formatted-value=&quot;&quot;/&gt;&lt;z_typebedrijfsvoering value=&quot;&quot; formatted-value=&quot;&quot;/&gt;&lt;z_soortoverleg value=&quot;&quot; formatted-value=&quot;&quot;/&gt;&lt;z_overlegorgaan value=&quot;&quot; formatted-value=&quot;&quot;/&gt;&lt;z_overlegdatum/&gt;&lt;z_overlegdata value=&quot;&quot; formatted-value=&quot;&quot;/&gt;&lt;z_projectofprogrammazaakthema value=&quot;&quot; formatted-value=&quot;&quot;/&gt;&lt;z_auditee value=&quot;&quot; formatted-value=&quot;&quot;/&gt;&lt;z_auditor value=&quot;&quot; formatted-value=&quot;&quot;/&gt;&lt;z_typeaudit value=&quot;&quot; formatted-value=&quot;&quot;/&gt;&lt;z_auditjaar value=&quot;&quot; formatted-value=&quot;&quot;/&gt;&lt;z_auditzaakfase value=&quot;&quot; formatted-value=&quot;&quot;/&gt;&lt;z_auditzaakthema value=&quot;&quot; formatted-value=&quot;&quot;/&gt;&lt;z_isgeadresseerd value=&quot;false&quot; formatted-value=&quot;false&quot;/&gt;&lt;z_zaakthema value=&quot;&quot; formatted-value=&quot;&quot;/&gt;&lt;use-kamervraag-for-reference value=&quot;0&quot;/&gt;&lt;use-kamervraag-for-subject value=&quot;0&quot;/&gt;&lt;std_limm-naam value=&quot;LIMM_NAAM&quot; formatted-value=&quot;LIMM_NAAM&quot;/&gt;&lt;std_lu-eind-datum value=&quot;LU_EIND_DATUM&quot; formatted-value=&quot;LU_EIND_DATUM&quot;/&gt;&lt;std_lu-start-datum value=&quot;LU_START_DATUM&quot; formatted-value=&quot;LU_START_DATUM&quot;/&gt;&lt;std_lu-usr1 value=&quot;LU_USR1&quot; formatted-value=&quot;LU_USR1&quot;/&gt;&lt;std_lu-usr2 value=&quot;LU_USR2&quot; formatted-value=&quot;LU_USR2&quot;/&gt;&lt;std_lu-usr3 value=&quot;LU_USR3&quot; formatted-value=&quot;LU_USR3&quot;/&gt;&lt;std_lu-usr4 value=&quot;LU_USR4&quot; formatted-value=&quot;LU_USR4&quot;/&gt;&lt;std_lu-usr5 value=&quot;LU_USR5&quot; formatted-value=&quot;LU_USR5&quot;/&gt;&lt;std_lu-naam value=&quot;LU_NAAM&quot; formatted-value=&quot;LU_NAAM&quot;/&gt;&lt;std_oc-naam value=&quot;OC_NAAM&quot; formatted-value=&quot;OC_NAAM&quot;/&gt;&lt;std_oulo-naam1 value=&quot;OULO_NAAM1&quot; formatted-value=&quot;OULO_NAAM1&quot;/&gt;&lt;std_oulo-naam2 value=&quot;OULO_NAAM2&quot; formatted-value=&quot;OULO_NAAM2&quot;/&gt;&lt;std_oulo-telefoonnr value=&quot;OULO_TELEFOONNR&quot; formatted-value=&quot;OULO_TELEFOONNR&quot;/&gt;&lt;std_oulo-vestadres value=&quot;OULO_VESTADRES&quot; formatted-value=&quot;OULO_VESTADRES&quot;/&gt;&lt;std_oulo-vestplaats value=&quot;OULO_VESTPLAATS&quot; formatted-value=&quot;OULO_VESTPLAATS&quot;/&gt;&lt;std_gp-usr4 value=&quot;GP_USR4&quot; formatted-value=&quot;GP_USR4&quot;/&gt;&lt;std_gp-functie value=&quot;GP_FUNCTIE&quot; formatted-value=&quot;GP_FUNCTIE&quot;/&gt;&lt;std_gp-k5calc-tav value=&quot;GP_K5CALC_TAV&quot; formatted-value=&quot;GP_K5CALC_TAV&quot;/&gt;&lt;std_bgp-roepnaam value=&quot;BGP_ROEPNAAM&quot; formatted-value=&quot;BGP_ROEPNAAM&quot;/&gt;&lt;std_bgp-achternaam value=&quot;BGP_ACHTERNAAM&quot; formatted-value=&quot;BGP_ACHTERNAAM&quot;/&gt;&lt;std_bgp-telefoondoorkies value=&quot;BGP_TELEFOONDOORKIES&quot; formatted-value=&quot;BGP_TELEFOONDOORKIES&quot;/&gt;&lt;std_bgp-email-zaak value=&quot;BGP_EMAIL_ZAAK&quot; formatted-value=&quot;BGP_EMAIL_ZAAK&quot;/&gt;&lt;std_ou-usr1 value=&quot;OU_USR1&quot; formatted-value=&quot;OU_USR1&quot;/&gt;&lt;std_ou-usr2 value=&quot;OU_USR2&quot; formatted-value=&quot;OU_USR2&quot;/&gt;&lt;std_ou-usr3 value=&quot;OU_USR3&quot; formatted-value=&quot;OU_USR3&quot;/&gt;&lt;std_ou-usr4 value=&quot;OU_USR4&quot; formatted-value=&quot;OU_USR4&quot;/&gt;&lt;std_ou-usr5 value=&quot;OU_USR5&quot; formatted-value=&quot;OU_USR5&quot;/&gt;&lt;std_ou-usr6 value=&quot;OU_USR6&quot; formatted-value=&quot;OU_USR6&quot;/&gt;&lt;std_ou-usr9 value=&quot;OU_USR9&quot; formatted-value=&quot;OU_USR9&quot;/&gt;&lt;std_ou-startdatum value=&quot;OU_STARTDATUM&quot; formatted-value=&quot;OU_STARTDATUM&quot;/&gt;&lt;std_de-mentor-als-coach value=&quot;de mentor als coach&quot; formatted-value=&quot;de mentor als coach&quot;/&gt;&lt;std_autofinish value=&quot;0&quot;/&gt;&lt;std_autoprint value=&quot;0&quot;/&gt;&lt;std_showtab value=&quot;0&quot;/&gt;&lt;aanhef value=&quot;0&quot; formatted-value=&quot;&amp;lt;Geen&amp;gt;&quot; output-value=&quot;&amp;lt;Geen&amp;gt;,&quot;/&gt;&lt;groetregel value=&quot;0&quot; formatted-value=&quot;&amp;lt;Geen&amp;gt;&quot; output-value=&quot;&amp;lt;Geen&amp;gt;,&quot;/&gt;&lt;rubriek value=&quot;1&quot; formatted-value=&quot; &quot;/&gt;&lt;merking value=&quot;1&quot; formatted-value=&quot; &quot;/&gt;&lt;lst_aantbijlagen value=&quot;Geen&quot; formatted-value=&quot;Geen&quot;/&gt;&lt;euslogan-txt/&gt;&lt;lsttaal/&gt;&lt;documenttype value=&quot;Uitgaand&quot; formatted-value=&quot;Uitgaand&quot; dms=&quot;C_Documenttype&quot;/&gt;&lt;docstatus value=&quot;Informeel concept&quot; formatted-value=&quot;Informeel concept&quot; dms=&quot;C_Documentversiestatus&quot;/&gt;&lt;doctype value=&quot;Brief&quot; formatted-value=&quot;Brief&quot;/&gt;&lt;_projectnaam value=&quot;Projectnaam&quot; formatted-value=&quot;Projectnaam&quot;/&gt;&lt;_contactpersoon value=&quot;Contactpersoon&quot; formatted-value=&quot;Contactpersoon&quot;/&gt;&lt;_datum value=&quot;Datum&quot; formatted-value=&quot;Datum&quot;/&gt;&lt;_onskenmerk formatted-value=&quot;Ons kenmerk\n&quot;/&gt;&lt;_onskenmerk-txt value=&quot;Ons kenmerk&quot; formatted-value=&quot;Ons kenmerk&quot;/&gt;&lt;_uwkenmerk value=&quot;Uw kenmerk&quot; formatted-value=&quot;Uw kenmerk&quot;/&gt;&lt;_onderwerp value=&quot;Onderwerp&quot; formatted-value=&quot;Onderwerp&quot;/&gt;&lt;_namensdeze value=&quot;Namens deze,&quot; formatted-value=&quot;Namens deze,&quot;/&gt;&lt;_pagina value=&quot;Pagina&quot; formatted-value=&quot;Pagina&quot;/&gt;&lt;_van value=&quot;van&quot; formatted-value=&quot;van&quot;/&gt;&lt;_bijlagen value=&quot;Bijlagen&quot; formatted-value=&quot;Bijlagen&quot;/&gt;&lt;_t value=&quot;T  &quot; formatted-value=&quot;T  &quot;/&gt;&lt;_f value=&quot;F  &quot; formatted-value=&quot;F  &quot;/&gt;&lt;_m value=&quot;M  &quot; formatted-value=&quot;M  &quot;/&gt;&lt;_i value=&quot;I  &quot; formatted-value=&quot;I  &quot;/&gt;&lt;_retouradres value=&quot;&amp;gt; Retouradres&quot; formatted-value=&quot;&amp;gt; Retouradres&quot;/&gt;&lt;_postbus value=&quot;Postbus&quot; formatted-value=&quot;Postbus&quot;/&gt;&lt;_kopieaan value=&quot;Kopie aan&quot; formatted-value=&quot;Kopie aan&quot;/&gt;&lt;_bijlagen-content value=&quot;Bijlage(n)&quot; formatted-value=&quot;Bijlage(n)&quot;/&gt;&lt;_bic value=&quot;BIC&quot; formatted-value=&quot;BIC&quot;/&gt;&lt;_iban value=&quot;IBAN&quot; formatted-value=&quot;IBAN&quot;/&gt;&lt;/brief&gt;&lt;/data&gt;_x000d__x000a_"/>
  </w:docVars>
  <w:rsids>
    <w:rsidRoot w:val="008B7F1F"/>
    <w:rsid w:val="001A5955"/>
    <w:rsid w:val="005372C4"/>
    <w:rsid w:val="00736D54"/>
    <w:rsid w:val="008B49A8"/>
    <w:rsid w:val="008B7F1F"/>
    <w:rsid w:val="00A46C90"/>
    <w:rsid w:val="00BA2445"/>
    <w:rsid w:val="00CA7E54"/>
    <w:rsid w:val="00E724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 style="mso-position-horizontal-relative:page;mso-position-vertical-relative:page" strokecolor="fuchsia">
      <v:stroke color="fuchsia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pPr>
      <w:spacing w:line="240" w:lineRule="atLeast"/>
    </w:pPr>
    <w:rPr>
      <w:rFonts w:ascii="Verdana" w:hAnsi="Verdana"/>
      <w:sz w:val="18"/>
      <w:szCs w:val="24"/>
    </w:rPr>
  </w:style>
  <w:style w:type="paragraph" w:styleId="Kop1">
    <w:name w:val="heading 1"/>
    <w:basedOn w:val="broodtekst"/>
    <w:next w:val="Standaard"/>
    <w:qFormat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Kop2">
    <w:name w:val="heading 2"/>
    <w:basedOn w:val="broodtekst"/>
    <w:next w:val="Standaard"/>
    <w:qFormat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Kop3">
    <w:name w:val="heading 3"/>
    <w:basedOn w:val="broodtekst"/>
    <w:next w:val="Standaard"/>
    <w:qFormat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broodtekst">
    <w:name w:val="broodtekst"/>
    <w:basedOn w:val="Standaard"/>
    <w:pPr>
      <w:tabs>
        <w:tab w:val="left" w:pos="227"/>
        <w:tab w:val="left" w:pos="454"/>
        <w:tab w:val="left" w:pos="680"/>
      </w:tabs>
      <w:autoSpaceDE w:val="0"/>
      <w:autoSpaceDN w:val="0"/>
      <w:adjustRightInd w:val="0"/>
    </w:pPr>
    <w:rPr>
      <w:szCs w:val="18"/>
    </w:rPr>
  </w:style>
  <w:style w:type="paragraph" w:styleId="Koptekst">
    <w:name w:val="header"/>
    <w:basedOn w:val="broodtekst"/>
    <w:semiHidden/>
    <w:pPr>
      <w:tabs>
        <w:tab w:val="center" w:pos="4536"/>
        <w:tab w:val="right" w:pos="9072"/>
      </w:tabs>
    </w:pPr>
  </w:style>
  <w:style w:type="paragraph" w:styleId="Voettekst">
    <w:name w:val="footer"/>
    <w:basedOn w:val="broodtekst"/>
    <w:semiHidden/>
    <w:pPr>
      <w:tabs>
        <w:tab w:val="center" w:pos="4536"/>
        <w:tab w:val="right" w:pos="9072"/>
      </w:tabs>
    </w:pPr>
  </w:style>
  <w:style w:type="character" w:styleId="GevolgdeHyperlink">
    <w:name w:val="FollowedHyperlink"/>
    <w:basedOn w:val="Standaardalinea-lettertype"/>
    <w:semiHidden/>
    <w:rPr>
      <w:color w:val="800080"/>
      <w:u w:val="single"/>
    </w:rPr>
  </w:style>
  <w:style w:type="paragraph" w:customStyle="1" w:styleId="Huisstijl-Adres">
    <w:name w:val="Huisstijl-Adres"/>
    <w:basedOn w:val="broodtekst"/>
    <w:pPr>
      <w:tabs>
        <w:tab w:val="left" w:pos="192"/>
      </w:tabs>
      <w:spacing w:after="90" w:line="180" w:lineRule="exact"/>
    </w:pPr>
    <w:rPr>
      <w:noProof/>
      <w:sz w:val="13"/>
      <w:szCs w:val="13"/>
    </w:rPr>
  </w:style>
  <w:style w:type="paragraph" w:styleId="Lijstopsomteken">
    <w:name w:val="List Bullet"/>
    <w:basedOn w:val="broodtekst"/>
    <w:semiHidden/>
    <w:pPr>
      <w:numPr>
        <w:numId w:val="1"/>
      </w:numPr>
    </w:pPr>
    <w:rPr>
      <w:noProof/>
    </w:rPr>
  </w:style>
  <w:style w:type="character" w:customStyle="1" w:styleId="Huisstijl-GegevenCharChar">
    <w:name w:val="Huisstijl-Gegeven Char Char"/>
    <w:basedOn w:val="Standaardalinea-lettertype"/>
    <w:rPr>
      <w:rFonts w:ascii="Verdana" w:hAnsi="Verdana"/>
      <w:noProof/>
      <w:sz w:val="13"/>
      <w:szCs w:val="24"/>
      <w:lang w:val="nl-NL" w:eastAsia="nl-NL" w:bidi="ar-SA"/>
    </w:rPr>
  </w:style>
  <w:style w:type="paragraph" w:customStyle="1" w:styleId="Huisstijl-Gegeven">
    <w:name w:val="Huisstijl-Gegeven"/>
    <w:basedOn w:val="broodtekst"/>
    <w:pPr>
      <w:spacing w:after="92" w:line="180" w:lineRule="atLeast"/>
    </w:pPr>
    <w:rPr>
      <w:noProof/>
      <w:sz w:val="13"/>
    </w:rPr>
  </w:style>
  <w:style w:type="paragraph" w:customStyle="1" w:styleId="witregel1">
    <w:name w:val="witregel1"/>
    <w:basedOn w:val="broodtekst"/>
    <w:pPr>
      <w:spacing w:line="90" w:lineRule="atLeast"/>
    </w:pPr>
    <w:rPr>
      <w:sz w:val="2"/>
    </w:rPr>
  </w:style>
  <w:style w:type="paragraph" w:customStyle="1" w:styleId="Huisstijl-Rubricering">
    <w:name w:val="Huisstijl-Rubricering"/>
    <w:basedOn w:val="broodtekst"/>
    <w:pPr>
      <w:spacing w:line="180" w:lineRule="exact"/>
    </w:pPr>
    <w:rPr>
      <w:b/>
      <w:bCs/>
      <w:noProof/>
      <w:sz w:val="13"/>
      <w:szCs w:val="13"/>
    </w:rPr>
  </w:style>
  <w:style w:type="paragraph" w:customStyle="1" w:styleId="adres">
    <w:name w:val="adres"/>
    <w:basedOn w:val="broodtekst"/>
    <w:rPr>
      <w:noProof/>
    </w:rPr>
  </w:style>
  <w:style w:type="character" w:styleId="Hyperlink">
    <w:name w:val="Hyperlink"/>
    <w:basedOn w:val="Standaardalinea-lettertype"/>
    <w:semiHidden/>
    <w:rPr>
      <w:color w:val="0000FF"/>
      <w:u w:val="single"/>
    </w:rPr>
  </w:style>
  <w:style w:type="paragraph" w:customStyle="1" w:styleId="Huisstijl-Retouradres">
    <w:name w:val="Huisstijl-Retouradres"/>
    <w:basedOn w:val="broodtekst"/>
    <w:pPr>
      <w:spacing w:line="180" w:lineRule="exact"/>
    </w:pPr>
    <w:rPr>
      <w:noProof/>
      <w:sz w:val="13"/>
    </w:rPr>
  </w:style>
  <w:style w:type="paragraph" w:customStyle="1" w:styleId="Huisstijl-Kopje">
    <w:name w:val="Huisstijl-Kopje"/>
    <w:basedOn w:val="broodtekst"/>
    <w:pPr>
      <w:spacing w:line="180" w:lineRule="atLeast"/>
    </w:pPr>
    <w:rPr>
      <w:b/>
      <w:sz w:val="13"/>
    </w:rPr>
  </w:style>
  <w:style w:type="paragraph" w:customStyle="1" w:styleId="Huisstijl-Voorwaarden">
    <w:name w:val="Huisstijl-Voorwaarden"/>
    <w:basedOn w:val="broodtekst"/>
    <w:pPr>
      <w:spacing w:line="180" w:lineRule="exact"/>
    </w:pPr>
    <w:rPr>
      <w:i/>
      <w:noProof/>
      <w:sz w:val="13"/>
    </w:rPr>
  </w:style>
  <w:style w:type="paragraph" w:customStyle="1" w:styleId="kixcode">
    <w:name w:val="kixcode"/>
    <w:basedOn w:val="broodtekst"/>
    <w:rPr>
      <w:rFonts w:ascii="KIX Barcode" w:hAnsi="KIX Barcode"/>
      <w:bCs/>
      <w:noProof/>
    </w:rPr>
  </w:style>
  <w:style w:type="paragraph" w:customStyle="1" w:styleId="Huisstijl-Paginanummering">
    <w:name w:val="Huisstijl-Paginanummering"/>
    <w:basedOn w:val="broodtekst"/>
    <w:pPr>
      <w:spacing w:line="180" w:lineRule="exact"/>
    </w:pPr>
    <w:rPr>
      <w:noProof/>
      <w:sz w:val="13"/>
    </w:rPr>
  </w:style>
  <w:style w:type="paragraph" w:styleId="Lijstopsomteken2">
    <w:name w:val="List Bullet 2"/>
    <w:basedOn w:val="broodtekst"/>
    <w:semiHidden/>
    <w:pPr>
      <w:numPr>
        <w:numId w:val="14"/>
      </w:numPr>
      <w:tabs>
        <w:tab w:val="clear" w:pos="227"/>
      </w:tabs>
      <w:ind w:left="454" w:hanging="227"/>
    </w:pPr>
    <w:rPr>
      <w:noProof/>
    </w:rPr>
  </w:style>
  <w:style w:type="paragraph" w:customStyle="1" w:styleId="minofdir">
    <w:name w:val="minofdir"/>
    <w:basedOn w:val="broodtekst"/>
    <w:rPr>
      <w:rFonts w:ascii="RO VenW" w:hAnsi="RO VenW"/>
      <w:sz w:val="220"/>
    </w:rPr>
  </w:style>
  <w:style w:type="paragraph" w:customStyle="1" w:styleId="opsomming-bolletjesjustitie">
    <w:name w:val="opsomming-bolletjes_justitie"/>
    <w:basedOn w:val="broodtekst"/>
    <w:pPr>
      <w:numPr>
        <w:numId w:val="25"/>
      </w:numPr>
      <w:tabs>
        <w:tab w:val="clear" w:pos="227"/>
        <w:tab w:val="clear" w:pos="680"/>
        <w:tab w:val="left" w:pos="907"/>
        <w:tab w:val="left" w:pos="1361"/>
        <w:tab w:val="left" w:pos="1814"/>
        <w:tab w:val="left" w:pos="2268"/>
        <w:tab w:val="left" w:pos="2722"/>
        <w:tab w:val="left" w:pos="3175"/>
        <w:tab w:val="left" w:pos="3629"/>
        <w:tab w:val="left" w:pos="4082"/>
      </w:tabs>
    </w:pPr>
  </w:style>
  <w:style w:type="paragraph" w:styleId="Bijschrift">
    <w:name w:val="caption"/>
    <w:basedOn w:val="Standaard"/>
    <w:next w:val="Standaard"/>
    <w:qFormat/>
    <w:pPr>
      <w:spacing w:before="120" w:after="120"/>
    </w:pPr>
    <w:rPr>
      <w:b/>
      <w:bCs/>
      <w:sz w:val="20"/>
      <w:szCs w:val="20"/>
    </w:rPr>
  </w:style>
  <w:style w:type="paragraph" w:customStyle="1" w:styleId="opsomming-cijfersjustitie">
    <w:name w:val="opsomming-cijfers_justitie"/>
    <w:basedOn w:val="broodtekst"/>
    <w:pPr>
      <w:numPr>
        <w:numId w:val="26"/>
      </w:numPr>
      <w:tabs>
        <w:tab w:val="clear" w:pos="227"/>
        <w:tab w:val="clear" w:pos="680"/>
        <w:tab w:val="left" w:pos="907"/>
        <w:tab w:val="left" w:pos="1361"/>
        <w:tab w:val="left" w:pos="1814"/>
        <w:tab w:val="left" w:pos="2268"/>
        <w:tab w:val="left" w:pos="2722"/>
        <w:tab w:val="left" w:pos="3175"/>
        <w:tab w:val="left" w:pos="3629"/>
        <w:tab w:val="left" w:pos="4082"/>
      </w:tabs>
    </w:pPr>
  </w:style>
  <w:style w:type="paragraph" w:customStyle="1" w:styleId="datumonderwerp">
    <w:name w:val="datumonderwerp"/>
    <w:basedOn w:val="broodtekst"/>
    <w:pPr>
      <w:tabs>
        <w:tab w:val="clear" w:pos="227"/>
        <w:tab w:val="clear" w:pos="454"/>
        <w:tab w:val="clear" w:pos="680"/>
        <w:tab w:val="left" w:pos="794"/>
      </w:tabs>
    </w:pPr>
  </w:style>
  <w:style w:type="character" w:styleId="Paginanummer">
    <w:name w:val="page number"/>
    <w:basedOn w:val="Standaardalinea-lettertype"/>
    <w:semiHidden/>
  </w:style>
  <w:style w:type="paragraph" w:customStyle="1" w:styleId="afzendkopje">
    <w:name w:val="afzendkopje"/>
    <w:basedOn w:val="broodtekst"/>
    <w:pPr>
      <w:spacing w:line="180" w:lineRule="atLeast"/>
    </w:pPr>
    <w:rPr>
      <w:b/>
      <w:sz w:val="13"/>
    </w:rPr>
  </w:style>
  <w:style w:type="paragraph" w:customStyle="1" w:styleId="afzendgegevens">
    <w:name w:val="afzendgegevens"/>
    <w:basedOn w:val="broodtekst"/>
    <w:pPr>
      <w:spacing w:line="180" w:lineRule="atLeast"/>
    </w:pPr>
    <w:rPr>
      <w:sz w:val="13"/>
    </w:rPr>
  </w:style>
  <w:style w:type="paragraph" w:customStyle="1" w:styleId="lijst-nummer1">
    <w:name w:val="lijst-nummer1"/>
    <w:basedOn w:val="broodtekst"/>
    <w:next w:val="broodtekst"/>
    <w:pPr>
      <w:numPr>
        <w:numId w:val="19"/>
      </w:numPr>
      <w:tabs>
        <w:tab w:val="clear" w:pos="227"/>
        <w:tab w:val="clear" w:pos="454"/>
        <w:tab w:val="clear" w:pos="680"/>
        <w:tab w:val="left" w:pos="1418"/>
        <w:tab w:val="left" w:pos="1985"/>
        <w:tab w:val="left" w:pos="2552"/>
        <w:tab w:val="left" w:pos="3119"/>
        <w:tab w:val="left" w:pos="3686"/>
        <w:tab w:val="left" w:pos="4253"/>
        <w:tab w:val="left" w:pos="4820"/>
        <w:tab w:val="left" w:pos="5387"/>
        <w:tab w:val="left" w:pos="5954"/>
        <w:tab w:val="left" w:pos="6521"/>
        <w:tab w:val="left" w:pos="7088"/>
        <w:tab w:val="left" w:pos="7655"/>
        <w:tab w:val="left" w:pos="8222"/>
        <w:tab w:val="left" w:pos="8789"/>
        <w:tab w:val="left" w:pos="9356"/>
        <w:tab w:val="left" w:pos="9923"/>
        <w:tab w:val="left" w:pos="10490"/>
        <w:tab w:val="left" w:pos="11057"/>
        <w:tab w:val="left" w:pos="11624"/>
        <w:tab w:val="left" w:pos="12191"/>
      </w:tabs>
      <w:suppressAutoHyphens/>
      <w:autoSpaceDE/>
      <w:autoSpaceDN/>
      <w:adjustRightInd/>
    </w:pPr>
    <w:rPr>
      <w:szCs w:val="24"/>
      <w:lang w:eastAsia="en-US"/>
    </w:rPr>
  </w:style>
  <w:style w:type="paragraph" w:customStyle="1" w:styleId="referentiegegevens">
    <w:name w:val="referentiegegevens"/>
    <w:basedOn w:val="broodtekst"/>
    <w:pPr>
      <w:spacing w:line="180" w:lineRule="atLeast"/>
    </w:pPr>
    <w:rPr>
      <w:sz w:val="13"/>
    </w:rPr>
  </w:style>
  <w:style w:type="paragraph" w:customStyle="1" w:styleId="referentiekopjes">
    <w:name w:val="referentiekopjes"/>
    <w:basedOn w:val="broodtekst"/>
    <w:next w:val="referentiegegevens"/>
    <w:pPr>
      <w:spacing w:line="180" w:lineRule="atLeast"/>
    </w:pPr>
    <w:rPr>
      <w:b/>
      <w:sz w:val="13"/>
    </w:rPr>
  </w:style>
  <w:style w:type="paragraph" w:customStyle="1" w:styleId="witregel2">
    <w:name w:val="witregel2"/>
    <w:basedOn w:val="broodtekst"/>
    <w:pPr>
      <w:spacing w:line="270" w:lineRule="atLeast"/>
    </w:pPr>
    <w:rPr>
      <w:sz w:val="2"/>
    </w:rPr>
  </w:style>
  <w:style w:type="paragraph" w:customStyle="1" w:styleId="clausule">
    <w:name w:val="clausule"/>
    <w:basedOn w:val="broodtekst"/>
    <w:pPr>
      <w:spacing w:line="180" w:lineRule="atLeast"/>
    </w:pPr>
    <w:rPr>
      <w:i/>
      <w:sz w:val="13"/>
    </w:rPr>
  </w:style>
  <w:style w:type="paragraph" w:customStyle="1" w:styleId="afzendgegevens-bold">
    <w:name w:val="afzendgegevens-bold"/>
    <w:basedOn w:val="afzendgegevens"/>
    <w:rPr>
      <w:b/>
    </w:rPr>
  </w:style>
  <w:style w:type="paragraph" w:customStyle="1" w:styleId="aanhef">
    <w:name w:val="aanhef"/>
    <w:basedOn w:val="broodtekst"/>
    <w:next w:val="broodtekst"/>
    <w:pPr>
      <w:spacing w:after="240"/>
    </w:pPr>
  </w:style>
  <w:style w:type="paragraph" w:customStyle="1" w:styleId="broodtekst-bold">
    <w:name w:val="broodtekst-bold"/>
    <w:basedOn w:val="broodtekst"/>
    <w:next w:val="broodtekst"/>
    <w:rPr>
      <w:b/>
    </w:rPr>
  </w:style>
  <w:style w:type="paragraph" w:customStyle="1" w:styleId="broodtekst-vet-pagebreak">
    <w:name w:val="broodtekst-vet-pagebreak"/>
    <w:basedOn w:val="broodtekst"/>
    <w:next w:val="broodtekst"/>
    <w:pPr>
      <w:pageBreakBefore/>
    </w:pPr>
    <w:rPr>
      <w:b/>
    </w:rPr>
  </w:style>
  <w:style w:type="paragraph" w:customStyle="1" w:styleId="broodtekst-12-vet">
    <w:name w:val="broodtekst-12-vet"/>
    <w:basedOn w:val="broodtekst"/>
    <w:rPr>
      <w:b/>
      <w:sz w:val="24"/>
    </w:rPr>
  </w:style>
  <w:style w:type="paragraph" w:customStyle="1" w:styleId="groetregel">
    <w:name w:val="groetregel"/>
    <w:basedOn w:val="broodtekst"/>
    <w:next w:val="broodtekst"/>
    <w:pPr>
      <w:spacing w:before="240"/>
    </w:pPr>
  </w:style>
  <w:style w:type="paragraph" w:customStyle="1" w:styleId="in-table">
    <w:name w:val="in-table"/>
    <w:basedOn w:val="broodtekst"/>
    <w:pPr>
      <w:spacing w:line="0" w:lineRule="atLeast"/>
    </w:pPr>
    <w:rPr>
      <w:sz w:val="2"/>
    </w:rPr>
  </w:style>
  <w:style w:type="character" w:customStyle="1" w:styleId="clausuleregel">
    <w:name w:val="clausuleregel"/>
    <w:basedOn w:val="Standaardalinea-lettertype"/>
    <w:rPr>
      <w:rFonts w:ascii="Verdana" w:hAnsi="Verdana"/>
      <w:i/>
      <w:position w:val="-9"/>
      <w:sz w:val="13"/>
    </w:rPr>
  </w:style>
  <w:style w:type="paragraph" w:customStyle="1" w:styleId="kop1justitie">
    <w:name w:val="kop1_justitie"/>
    <w:basedOn w:val="broodtekst"/>
    <w:next w:val="broodtekst"/>
    <w:pPr>
      <w:numPr>
        <w:numId w:val="17"/>
      </w:numPr>
      <w:tabs>
        <w:tab w:val="clear" w:pos="227"/>
        <w:tab w:val="clear" w:pos="454"/>
        <w:tab w:val="clear" w:pos="680"/>
        <w:tab w:val="left" w:pos="1418"/>
        <w:tab w:val="left" w:pos="1985"/>
        <w:tab w:val="left" w:pos="2552"/>
        <w:tab w:val="left" w:pos="3119"/>
        <w:tab w:val="left" w:pos="3686"/>
        <w:tab w:val="left" w:pos="4253"/>
        <w:tab w:val="left" w:pos="4820"/>
        <w:tab w:val="left" w:pos="5387"/>
        <w:tab w:val="left" w:pos="5954"/>
        <w:tab w:val="left" w:pos="6521"/>
        <w:tab w:val="left" w:pos="7088"/>
        <w:tab w:val="left" w:pos="7655"/>
        <w:tab w:val="left" w:pos="8222"/>
        <w:tab w:val="left" w:pos="8789"/>
        <w:tab w:val="left" w:pos="9356"/>
        <w:tab w:val="left" w:pos="9923"/>
        <w:tab w:val="left" w:pos="10490"/>
        <w:tab w:val="left" w:pos="11057"/>
        <w:tab w:val="left" w:pos="11624"/>
        <w:tab w:val="left" w:pos="12191"/>
      </w:tabs>
      <w:spacing w:before="240" w:after="60" w:line="300" w:lineRule="atLeast"/>
    </w:pPr>
    <w:rPr>
      <w:b/>
      <w:sz w:val="30"/>
    </w:rPr>
  </w:style>
  <w:style w:type="paragraph" w:customStyle="1" w:styleId="kop2justitie">
    <w:name w:val="kop2_justitie"/>
    <w:basedOn w:val="broodtekst"/>
    <w:next w:val="broodtekst"/>
    <w:pPr>
      <w:numPr>
        <w:ilvl w:val="1"/>
        <w:numId w:val="17"/>
      </w:numPr>
      <w:tabs>
        <w:tab w:val="clear" w:pos="227"/>
        <w:tab w:val="clear" w:pos="454"/>
        <w:tab w:val="clear" w:pos="680"/>
        <w:tab w:val="left" w:pos="1418"/>
        <w:tab w:val="left" w:pos="1985"/>
        <w:tab w:val="left" w:pos="2552"/>
        <w:tab w:val="left" w:pos="3119"/>
        <w:tab w:val="left" w:pos="3686"/>
        <w:tab w:val="left" w:pos="4253"/>
        <w:tab w:val="left" w:pos="4820"/>
        <w:tab w:val="left" w:pos="5387"/>
        <w:tab w:val="left" w:pos="5954"/>
        <w:tab w:val="left" w:pos="6521"/>
        <w:tab w:val="left" w:pos="7088"/>
        <w:tab w:val="left" w:pos="7655"/>
        <w:tab w:val="left" w:pos="8222"/>
        <w:tab w:val="left" w:pos="8789"/>
        <w:tab w:val="left" w:pos="9356"/>
        <w:tab w:val="left" w:pos="9923"/>
        <w:tab w:val="left" w:pos="10490"/>
        <w:tab w:val="left" w:pos="11057"/>
        <w:tab w:val="left" w:pos="11624"/>
        <w:tab w:val="left" w:pos="12191"/>
        <w:tab w:val="left" w:pos="12758"/>
      </w:tabs>
      <w:spacing w:before="240" w:after="60" w:line="300" w:lineRule="atLeast"/>
    </w:pPr>
    <w:rPr>
      <w:b/>
      <w:sz w:val="26"/>
    </w:rPr>
  </w:style>
  <w:style w:type="paragraph" w:customStyle="1" w:styleId="kop3justitie">
    <w:name w:val="kop3_justitie"/>
    <w:basedOn w:val="broodtekst"/>
    <w:next w:val="broodtekst"/>
    <w:pPr>
      <w:numPr>
        <w:ilvl w:val="2"/>
        <w:numId w:val="17"/>
      </w:numPr>
      <w:tabs>
        <w:tab w:val="clear" w:pos="227"/>
        <w:tab w:val="clear" w:pos="454"/>
        <w:tab w:val="clear" w:pos="680"/>
        <w:tab w:val="left" w:pos="1418"/>
        <w:tab w:val="left" w:pos="1985"/>
        <w:tab w:val="left" w:pos="2552"/>
        <w:tab w:val="left" w:pos="3119"/>
        <w:tab w:val="left" w:pos="3686"/>
        <w:tab w:val="left" w:pos="4253"/>
        <w:tab w:val="left" w:pos="4820"/>
        <w:tab w:val="left" w:pos="5387"/>
        <w:tab w:val="left" w:pos="5954"/>
        <w:tab w:val="left" w:pos="6521"/>
        <w:tab w:val="left" w:pos="7088"/>
        <w:tab w:val="left" w:pos="7655"/>
        <w:tab w:val="left" w:pos="8222"/>
        <w:tab w:val="left" w:pos="8789"/>
        <w:tab w:val="left" w:pos="9356"/>
        <w:tab w:val="left" w:pos="9923"/>
        <w:tab w:val="left" w:pos="10490"/>
        <w:tab w:val="left" w:pos="11057"/>
        <w:tab w:val="left" w:pos="11624"/>
        <w:tab w:val="left" w:pos="12191"/>
      </w:tabs>
      <w:spacing w:before="240" w:after="60" w:line="300" w:lineRule="atLeast"/>
    </w:pPr>
    <w:rPr>
      <w:b/>
      <w:sz w:val="22"/>
    </w:rPr>
  </w:style>
  <w:style w:type="paragraph" w:customStyle="1" w:styleId="kop20">
    <w:name w:val="kop2"/>
    <w:basedOn w:val="Standaard"/>
  </w:style>
  <w:style w:type="paragraph" w:customStyle="1" w:styleId="kop30">
    <w:name w:val="kop3"/>
    <w:basedOn w:val="Standaard"/>
  </w:style>
  <w:style w:type="paragraph" w:customStyle="1" w:styleId="opsomming-streepjesjustitie">
    <w:name w:val="opsomming-streepjes_justitie"/>
    <w:basedOn w:val="broodtekst"/>
    <w:pPr>
      <w:numPr>
        <w:numId w:val="28"/>
      </w:numPr>
      <w:tabs>
        <w:tab w:val="clear" w:pos="227"/>
        <w:tab w:val="clear" w:pos="680"/>
        <w:tab w:val="left" w:pos="907"/>
        <w:tab w:val="left" w:pos="1361"/>
        <w:tab w:val="left" w:pos="1814"/>
        <w:tab w:val="left" w:pos="2268"/>
        <w:tab w:val="left" w:pos="2722"/>
        <w:tab w:val="left" w:pos="3175"/>
        <w:tab w:val="left" w:pos="3629"/>
        <w:tab w:val="left" w:pos="4082"/>
        <w:tab w:val="left" w:pos="4536"/>
      </w:tabs>
    </w:pPr>
  </w:style>
  <w:style w:type="paragraph" w:customStyle="1" w:styleId="pagebreak">
    <w:name w:val="pagebreak"/>
    <w:basedOn w:val="broodtekst"/>
    <w:next w:val="broodtekst"/>
    <w:pPr>
      <w:pageBreakBefore/>
    </w:pPr>
  </w:style>
  <w:style w:type="paragraph" w:customStyle="1" w:styleId="pagebreak-vet">
    <w:name w:val="pagebreak-vet"/>
    <w:basedOn w:val="broodtekst-bold"/>
    <w:next w:val="broodtekst"/>
    <w:pPr>
      <w:pageBreakBefore/>
    </w:pPr>
  </w:style>
  <w:style w:type="paragraph" w:customStyle="1" w:styleId="windings">
    <w:name w:val="windings"/>
    <w:basedOn w:val="broodtekst"/>
    <w:next w:val="broodtekst"/>
    <w:rPr>
      <w:rFonts w:ascii="Wingdings 2" w:hAnsi="Wingdings 2"/>
    </w:rPr>
  </w:style>
  <w:style w:type="paragraph" w:customStyle="1" w:styleId="windings-vet">
    <w:name w:val="windings-vet"/>
    <w:basedOn w:val="windings"/>
    <w:rPr>
      <w:b/>
    </w:rPr>
  </w:style>
  <w:style w:type="paragraph" w:customStyle="1" w:styleId="ondertekenaar">
    <w:name w:val="ondertekenaar"/>
    <w:basedOn w:val="broodtekst"/>
  </w:style>
  <w:style w:type="paragraph" w:customStyle="1" w:styleId="broodtekst-i">
    <w:name w:val="broodtekst-i"/>
    <w:basedOn w:val="broodtekst"/>
    <w:rPr>
      <w:i/>
    </w:rPr>
  </w:style>
  <w:style w:type="paragraph" w:customStyle="1" w:styleId="broodtekst-bold-hf">
    <w:name w:val="broodtekst-bold-hf"/>
    <w:basedOn w:val="broodtekst"/>
    <w:rPr>
      <w:b/>
      <w:caps/>
    </w:rPr>
  </w:style>
  <w:style w:type="paragraph" w:customStyle="1" w:styleId="broodtekst-bold-hf-r">
    <w:name w:val="broodtekst-bold-hf-r"/>
    <w:basedOn w:val="broodtekst"/>
    <w:pPr>
      <w:jc w:val="right"/>
    </w:pPr>
    <w:rPr>
      <w:b/>
      <w:caps/>
    </w:rPr>
  </w:style>
  <w:style w:type="paragraph" w:customStyle="1" w:styleId="broodtekst-bold-i">
    <w:name w:val="broodtekst-bold-i"/>
    <w:basedOn w:val="broodtekst"/>
    <w:rPr>
      <w:b/>
      <w:i/>
    </w:rPr>
  </w:style>
  <w:style w:type="paragraph" w:customStyle="1" w:styleId="broodtekst-bold-hf-i">
    <w:name w:val="broodtekst-bold-hf-i"/>
    <w:basedOn w:val="broodtekst"/>
    <w:rPr>
      <w:b/>
      <w:i/>
      <w:caps/>
    </w:rPr>
  </w:style>
  <w:style w:type="paragraph" w:customStyle="1" w:styleId="broodtekst-bold-hf-c">
    <w:name w:val="broodtekst-bold-hf-c"/>
    <w:basedOn w:val="broodtekst"/>
    <w:pPr>
      <w:spacing w:after="240"/>
      <w:jc w:val="center"/>
    </w:pPr>
    <w:rPr>
      <w:b/>
      <w:caps/>
    </w:rPr>
  </w:style>
  <w:style w:type="paragraph" w:customStyle="1" w:styleId="doctypebold18justitie">
    <w:name w:val="doctype_bold18_justitie"/>
    <w:basedOn w:val="broodtekst"/>
    <w:pPr>
      <w:spacing w:line="480" w:lineRule="atLeast"/>
      <w:jc w:val="center"/>
    </w:pPr>
    <w:rPr>
      <w:b/>
      <w:sz w:val="36"/>
    </w:rPr>
  </w:style>
  <w:style w:type="paragraph" w:customStyle="1" w:styleId="broodtekst-hf8">
    <w:name w:val="broodtekst-hf8"/>
    <w:basedOn w:val="broodtekst"/>
    <w:rPr>
      <w:caps/>
      <w:sz w:val="16"/>
    </w:rPr>
  </w:style>
  <w:style w:type="paragraph" w:customStyle="1" w:styleId="bijlagenjustitie">
    <w:name w:val="bijlagen_justitie"/>
    <w:basedOn w:val="opsomming-bolletjesjustitie"/>
  </w:style>
  <w:style w:type="paragraph" w:customStyle="1" w:styleId="lijst-nummer">
    <w:name w:val="lijst-nummer"/>
    <w:basedOn w:val="opsomming-cijfersjustitie"/>
  </w:style>
  <w:style w:type="paragraph" w:customStyle="1" w:styleId="opsom2justitie">
    <w:name w:val="opsom2_justitie"/>
    <w:basedOn w:val="opsomming-streepjesjustitie"/>
  </w:style>
  <w:style w:type="paragraph" w:customStyle="1" w:styleId="Lijst-nummer0">
    <w:name w:val="Lijst-nummer"/>
    <w:basedOn w:val="opsomming-cijfersjustitie"/>
  </w:style>
  <w:style w:type="paragraph" w:customStyle="1" w:styleId="lijst-alphabet">
    <w:name w:val="lijst-alphabet"/>
    <w:basedOn w:val="broodtekst"/>
    <w:next w:val="broodtekst"/>
    <w:pPr>
      <w:numPr>
        <w:numId w:val="20"/>
      </w:numPr>
      <w:tabs>
        <w:tab w:val="clear" w:pos="227"/>
        <w:tab w:val="clear" w:pos="454"/>
        <w:tab w:val="clear" w:pos="680"/>
        <w:tab w:val="left" w:pos="1418"/>
        <w:tab w:val="left" w:pos="1985"/>
        <w:tab w:val="left" w:pos="2552"/>
        <w:tab w:val="left" w:pos="3119"/>
        <w:tab w:val="left" w:pos="3686"/>
        <w:tab w:val="left" w:pos="4253"/>
        <w:tab w:val="left" w:pos="4820"/>
        <w:tab w:val="left" w:pos="5387"/>
        <w:tab w:val="left" w:pos="5954"/>
        <w:tab w:val="left" w:pos="6521"/>
        <w:tab w:val="left" w:pos="7088"/>
        <w:tab w:val="left" w:pos="7655"/>
        <w:tab w:val="left" w:pos="8222"/>
        <w:tab w:val="left" w:pos="8789"/>
        <w:tab w:val="left" w:pos="9356"/>
        <w:tab w:val="left" w:pos="9923"/>
        <w:tab w:val="left" w:pos="10490"/>
        <w:tab w:val="left" w:pos="11057"/>
        <w:tab w:val="left" w:pos="11624"/>
        <w:tab w:val="left" w:pos="12191"/>
      </w:tabs>
      <w:suppressAutoHyphens/>
      <w:autoSpaceDE/>
      <w:autoSpaceDN/>
      <w:adjustRightInd/>
      <w:ind w:left="1020" w:hanging="340"/>
    </w:pPr>
    <w:rPr>
      <w:szCs w:val="24"/>
      <w:lang w:eastAsia="en-US"/>
    </w:rPr>
  </w:style>
  <w:style w:type="character" w:customStyle="1" w:styleId="referentiegegevensleeg">
    <w:name w:val="referentiegegevensleeg"/>
    <w:rPr>
      <w:position w:val="-9"/>
    </w:rPr>
  </w:style>
  <w:style w:type="paragraph" w:customStyle="1" w:styleId="Lijst-alphabet0">
    <w:name w:val="Lijst-alphabet"/>
    <w:basedOn w:val="lijst-alphabet"/>
    <w:next w:val="broodtekst"/>
  </w:style>
  <w:style w:type="paragraph" w:customStyle="1" w:styleId="opsomming-bullet">
    <w:name w:val="opsomming-bullet"/>
    <w:basedOn w:val="broodtekst"/>
    <w:pPr>
      <w:tabs>
        <w:tab w:val="left" w:pos="907"/>
        <w:tab w:val="left" w:pos="1134"/>
        <w:tab w:val="left" w:pos="1361"/>
        <w:tab w:val="left" w:pos="1588"/>
        <w:tab w:val="left" w:pos="1814"/>
        <w:tab w:val="left" w:pos="2041"/>
      </w:tabs>
      <w:ind w:left="227" w:hanging="227"/>
    </w:pPr>
  </w:style>
  <w:style w:type="paragraph" w:customStyle="1" w:styleId="referentiegegevparagraaf">
    <w:name w:val="referentiegegevparagraaf"/>
    <w:basedOn w:val="broodtekst"/>
    <w:pPr>
      <w:spacing w:before="25" w:after="25" w:line="130" w:lineRule="atLeast"/>
    </w:pPr>
    <w:rPr>
      <w:noProof/>
      <w:sz w:val="13"/>
      <w:lang w:eastAsia="en-US"/>
    </w:rPr>
  </w:style>
  <w:style w:type="character" w:customStyle="1" w:styleId="broodtekstChar">
    <w:name w:val="broodtekst Char"/>
    <w:basedOn w:val="Standaardalinea-lettertype"/>
    <w:rPr>
      <w:rFonts w:ascii="Verdana" w:hAnsi="Verdana"/>
      <w:sz w:val="18"/>
      <w:szCs w:val="18"/>
      <w:lang w:val="nl-NL" w:eastAsia="nl-NL" w:bidi="ar-SA"/>
    </w:rPr>
  </w:style>
  <w:style w:type="character" w:customStyle="1" w:styleId="witregel2Char">
    <w:name w:val="witregel2 Char"/>
    <w:basedOn w:val="broodtekstChar"/>
    <w:rPr>
      <w:rFonts w:ascii="Verdana" w:hAnsi="Verdana"/>
      <w:sz w:val="2"/>
      <w:szCs w:val="18"/>
      <w:lang w:val="nl-NL" w:eastAsia="nl-NL" w:bidi="ar-SA"/>
    </w:rPr>
  </w:style>
  <w:style w:type="paragraph" w:customStyle="1" w:styleId="afzendgegevens-italic">
    <w:name w:val="afzendgegevens-italic"/>
    <w:basedOn w:val="afzendgegevens"/>
    <w:rPr>
      <w:i/>
      <w:szCs w:val="13"/>
    </w:rPr>
  </w:style>
  <w:style w:type="character" w:customStyle="1" w:styleId="directieregel">
    <w:name w:val="directieregel"/>
    <w:basedOn w:val="Standaardalinea-lettertype"/>
    <w:rPr>
      <w:rFonts w:ascii="Verdana" w:hAnsi="Verdana"/>
      <w:b/>
      <w:position w:val="-9"/>
      <w:sz w:val="13"/>
    </w:rPr>
  </w:style>
  <w:style w:type="paragraph" w:customStyle="1" w:styleId="opsommingsvinkAan">
    <w:name w:val="opsommingsvink_Aan"/>
    <w:basedOn w:val="broodtekst"/>
    <w:pPr>
      <w:widowControl w:val="0"/>
      <w:numPr>
        <w:numId w:val="29"/>
      </w:numPr>
      <w:tabs>
        <w:tab w:val="clear" w:pos="227"/>
        <w:tab w:val="clear" w:pos="680"/>
        <w:tab w:val="left" w:pos="907"/>
        <w:tab w:val="left" w:pos="1361"/>
        <w:tab w:val="left" w:pos="1814"/>
        <w:tab w:val="left" w:pos="2268"/>
        <w:tab w:val="left" w:pos="2722"/>
        <w:tab w:val="left" w:pos="3175"/>
        <w:tab w:val="left" w:pos="3629"/>
        <w:tab w:val="left" w:pos="4082"/>
      </w:tabs>
    </w:pPr>
    <w:rPr>
      <w:szCs w:val="24"/>
    </w:rPr>
  </w:style>
  <w:style w:type="paragraph" w:customStyle="1" w:styleId="opsommingsvinkUit">
    <w:name w:val="opsommingsvink_Uit"/>
    <w:basedOn w:val="broodtekst"/>
    <w:pPr>
      <w:widowControl w:val="0"/>
      <w:numPr>
        <w:numId w:val="30"/>
      </w:numPr>
      <w:tabs>
        <w:tab w:val="clear" w:pos="227"/>
        <w:tab w:val="clear" w:pos="680"/>
        <w:tab w:val="left" w:pos="907"/>
        <w:tab w:val="left" w:pos="1361"/>
        <w:tab w:val="left" w:pos="1814"/>
        <w:tab w:val="left" w:pos="2268"/>
        <w:tab w:val="left" w:pos="2722"/>
        <w:tab w:val="left" w:pos="3175"/>
        <w:tab w:val="left" w:pos="3629"/>
        <w:tab w:val="left" w:pos="4082"/>
      </w:tabs>
    </w:pPr>
    <w:rPr>
      <w:szCs w:val="24"/>
    </w:rPr>
  </w:style>
  <w:style w:type="paragraph" w:customStyle="1" w:styleId="opsomming-lettersjustitie">
    <w:name w:val="opsomming-letters_justitie"/>
    <w:basedOn w:val="broodtekst"/>
    <w:pPr>
      <w:numPr>
        <w:numId w:val="27"/>
      </w:numPr>
      <w:tabs>
        <w:tab w:val="clear" w:pos="227"/>
        <w:tab w:val="clear" w:pos="680"/>
        <w:tab w:val="left" w:pos="907"/>
        <w:tab w:val="left" w:pos="1361"/>
        <w:tab w:val="left" w:pos="1814"/>
        <w:tab w:val="left" w:pos="2268"/>
        <w:tab w:val="left" w:pos="2722"/>
        <w:tab w:val="left" w:pos="3175"/>
        <w:tab w:val="left" w:pos="3629"/>
        <w:tab w:val="left" w:pos="4082"/>
      </w:tabs>
    </w:pPr>
  </w:style>
  <w:style w:type="paragraph" w:customStyle="1" w:styleId="broodtekst-bold-italic">
    <w:name w:val="broodtekst-bold-italic"/>
    <w:basedOn w:val="broodtekst"/>
    <w:next w:val="broodtekst"/>
    <w:rPr>
      <w:b/>
      <w:i/>
    </w:rPr>
  </w:style>
  <w:style w:type="paragraph" w:customStyle="1" w:styleId="tabelkop">
    <w:name w:val="tabelkop"/>
    <w:basedOn w:val="broodtekst"/>
    <w:rPr>
      <w:b/>
      <w:sz w:val="14"/>
    </w:rPr>
  </w:style>
  <w:style w:type="paragraph" w:customStyle="1" w:styleId="tabeltekst">
    <w:name w:val="tabeltekst"/>
    <w:basedOn w:val="broodtekst"/>
    <w:rPr>
      <w:sz w:val="14"/>
    </w:rPr>
  </w:style>
  <w:style w:type="paragraph" w:styleId="Voetnoottekst">
    <w:name w:val="footnote text"/>
    <w:basedOn w:val="Standaard"/>
    <w:semiHidden/>
    <w:rPr>
      <w:sz w:val="16"/>
      <w:szCs w:val="20"/>
    </w:rPr>
  </w:style>
  <w:style w:type="character" w:styleId="Voetnootmarkering">
    <w:name w:val="footnote reference"/>
    <w:basedOn w:val="Standaardalinea-lettertype"/>
    <w:semiHidden/>
    <w:rPr>
      <w:vertAlign w:val="superscript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A46C9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A46C9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pPr>
      <w:spacing w:line="240" w:lineRule="atLeast"/>
    </w:pPr>
    <w:rPr>
      <w:rFonts w:ascii="Verdana" w:hAnsi="Verdana"/>
      <w:sz w:val="18"/>
      <w:szCs w:val="24"/>
    </w:rPr>
  </w:style>
  <w:style w:type="paragraph" w:styleId="Kop1">
    <w:name w:val="heading 1"/>
    <w:basedOn w:val="broodtekst"/>
    <w:next w:val="Standaard"/>
    <w:qFormat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Kop2">
    <w:name w:val="heading 2"/>
    <w:basedOn w:val="broodtekst"/>
    <w:next w:val="Standaard"/>
    <w:qFormat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Kop3">
    <w:name w:val="heading 3"/>
    <w:basedOn w:val="broodtekst"/>
    <w:next w:val="Standaard"/>
    <w:qFormat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broodtekst">
    <w:name w:val="broodtekst"/>
    <w:basedOn w:val="Standaard"/>
    <w:pPr>
      <w:tabs>
        <w:tab w:val="left" w:pos="227"/>
        <w:tab w:val="left" w:pos="454"/>
        <w:tab w:val="left" w:pos="680"/>
      </w:tabs>
      <w:autoSpaceDE w:val="0"/>
      <w:autoSpaceDN w:val="0"/>
      <w:adjustRightInd w:val="0"/>
    </w:pPr>
    <w:rPr>
      <w:szCs w:val="18"/>
    </w:rPr>
  </w:style>
  <w:style w:type="paragraph" w:styleId="Koptekst">
    <w:name w:val="header"/>
    <w:basedOn w:val="broodtekst"/>
    <w:semiHidden/>
    <w:pPr>
      <w:tabs>
        <w:tab w:val="center" w:pos="4536"/>
        <w:tab w:val="right" w:pos="9072"/>
      </w:tabs>
    </w:pPr>
  </w:style>
  <w:style w:type="paragraph" w:styleId="Voettekst">
    <w:name w:val="footer"/>
    <w:basedOn w:val="broodtekst"/>
    <w:semiHidden/>
    <w:pPr>
      <w:tabs>
        <w:tab w:val="center" w:pos="4536"/>
        <w:tab w:val="right" w:pos="9072"/>
      </w:tabs>
    </w:pPr>
  </w:style>
  <w:style w:type="character" w:styleId="GevolgdeHyperlink">
    <w:name w:val="FollowedHyperlink"/>
    <w:basedOn w:val="Standaardalinea-lettertype"/>
    <w:semiHidden/>
    <w:rPr>
      <w:color w:val="800080"/>
      <w:u w:val="single"/>
    </w:rPr>
  </w:style>
  <w:style w:type="paragraph" w:customStyle="1" w:styleId="Huisstijl-Adres">
    <w:name w:val="Huisstijl-Adres"/>
    <w:basedOn w:val="broodtekst"/>
    <w:pPr>
      <w:tabs>
        <w:tab w:val="left" w:pos="192"/>
      </w:tabs>
      <w:spacing w:after="90" w:line="180" w:lineRule="exact"/>
    </w:pPr>
    <w:rPr>
      <w:noProof/>
      <w:sz w:val="13"/>
      <w:szCs w:val="13"/>
    </w:rPr>
  </w:style>
  <w:style w:type="paragraph" w:styleId="Lijstopsomteken">
    <w:name w:val="List Bullet"/>
    <w:basedOn w:val="broodtekst"/>
    <w:semiHidden/>
    <w:pPr>
      <w:numPr>
        <w:numId w:val="1"/>
      </w:numPr>
    </w:pPr>
    <w:rPr>
      <w:noProof/>
    </w:rPr>
  </w:style>
  <w:style w:type="character" w:customStyle="1" w:styleId="Huisstijl-GegevenCharChar">
    <w:name w:val="Huisstijl-Gegeven Char Char"/>
    <w:basedOn w:val="Standaardalinea-lettertype"/>
    <w:rPr>
      <w:rFonts w:ascii="Verdana" w:hAnsi="Verdana"/>
      <w:noProof/>
      <w:sz w:val="13"/>
      <w:szCs w:val="24"/>
      <w:lang w:val="nl-NL" w:eastAsia="nl-NL" w:bidi="ar-SA"/>
    </w:rPr>
  </w:style>
  <w:style w:type="paragraph" w:customStyle="1" w:styleId="Huisstijl-Gegeven">
    <w:name w:val="Huisstijl-Gegeven"/>
    <w:basedOn w:val="broodtekst"/>
    <w:pPr>
      <w:spacing w:after="92" w:line="180" w:lineRule="atLeast"/>
    </w:pPr>
    <w:rPr>
      <w:noProof/>
      <w:sz w:val="13"/>
    </w:rPr>
  </w:style>
  <w:style w:type="paragraph" w:customStyle="1" w:styleId="witregel1">
    <w:name w:val="witregel1"/>
    <w:basedOn w:val="broodtekst"/>
    <w:pPr>
      <w:spacing w:line="90" w:lineRule="atLeast"/>
    </w:pPr>
    <w:rPr>
      <w:sz w:val="2"/>
    </w:rPr>
  </w:style>
  <w:style w:type="paragraph" w:customStyle="1" w:styleId="Huisstijl-Rubricering">
    <w:name w:val="Huisstijl-Rubricering"/>
    <w:basedOn w:val="broodtekst"/>
    <w:pPr>
      <w:spacing w:line="180" w:lineRule="exact"/>
    </w:pPr>
    <w:rPr>
      <w:b/>
      <w:bCs/>
      <w:noProof/>
      <w:sz w:val="13"/>
      <w:szCs w:val="13"/>
    </w:rPr>
  </w:style>
  <w:style w:type="paragraph" w:customStyle="1" w:styleId="adres">
    <w:name w:val="adres"/>
    <w:basedOn w:val="broodtekst"/>
    <w:rPr>
      <w:noProof/>
    </w:rPr>
  </w:style>
  <w:style w:type="character" w:styleId="Hyperlink">
    <w:name w:val="Hyperlink"/>
    <w:basedOn w:val="Standaardalinea-lettertype"/>
    <w:semiHidden/>
    <w:rPr>
      <w:color w:val="0000FF"/>
      <w:u w:val="single"/>
    </w:rPr>
  </w:style>
  <w:style w:type="paragraph" w:customStyle="1" w:styleId="Huisstijl-Retouradres">
    <w:name w:val="Huisstijl-Retouradres"/>
    <w:basedOn w:val="broodtekst"/>
    <w:pPr>
      <w:spacing w:line="180" w:lineRule="exact"/>
    </w:pPr>
    <w:rPr>
      <w:noProof/>
      <w:sz w:val="13"/>
    </w:rPr>
  </w:style>
  <w:style w:type="paragraph" w:customStyle="1" w:styleId="Huisstijl-Kopje">
    <w:name w:val="Huisstijl-Kopje"/>
    <w:basedOn w:val="broodtekst"/>
    <w:pPr>
      <w:spacing w:line="180" w:lineRule="atLeast"/>
    </w:pPr>
    <w:rPr>
      <w:b/>
      <w:sz w:val="13"/>
    </w:rPr>
  </w:style>
  <w:style w:type="paragraph" w:customStyle="1" w:styleId="Huisstijl-Voorwaarden">
    <w:name w:val="Huisstijl-Voorwaarden"/>
    <w:basedOn w:val="broodtekst"/>
    <w:pPr>
      <w:spacing w:line="180" w:lineRule="exact"/>
    </w:pPr>
    <w:rPr>
      <w:i/>
      <w:noProof/>
      <w:sz w:val="13"/>
    </w:rPr>
  </w:style>
  <w:style w:type="paragraph" w:customStyle="1" w:styleId="kixcode">
    <w:name w:val="kixcode"/>
    <w:basedOn w:val="broodtekst"/>
    <w:rPr>
      <w:rFonts w:ascii="KIX Barcode" w:hAnsi="KIX Barcode"/>
      <w:bCs/>
      <w:noProof/>
    </w:rPr>
  </w:style>
  <w:style w:type="paragraph" w:customStyle="1" w:styleId="Huisstijl-Paginanummering">
    <w:name w:val="Huisstijl-Paginanummering"/>
    <w:basedOn w:val="broodtekst"/>
    <w:pPr>
      <w:spacing w:line="180" w:lineRule="exact"/>
    </w:pPr>
    <w:rPr>
      <w:noProof/>
      <w:sz w:val="13"/>
    </w:rPr>
  </w:style>
  <w:style w:type="paragraph" w:styleId="Lijstopsomteken2">
    <w:name w:val="List Bullet 2"/>
    <w:basedOn w:val="broodtekst"/>
    <w:semiHidden/>
    <w:pPr>
      <w:numPr>
        <w:numId w:val="14"/>
      </w:numPr>
      <w:tabs>
        <w:tab w:val="clear" w:pos="227"/>
      </w:tabs>
      <w:ind w:left="454" w:hanging="227"/>
    </w:pPr>
    <w:rPr>
      <w:noProof/>
    </w:rPr>
  </w:style>
  <w:style w:type="paragraph" w:customStyle="1" w:styleId="minofdir">
    <w:name w:val="minofdir"/>
    <w:basedOn w:val="broodtekst"/>
    <w:rPr>
      <w:rFonts w:ascii="RO VenW" w:hAnsi="RO VenW"/>
      <w:sz w:val="220"/>
    </w:rPr>
  </w:style>
  <w:style w:type="paragraph" w:customStyle="1" w:styleId="opsomming-bolletjesjustitie">
    <w:name w:val="opsomming-bolletjes_justitie"/>
    <w:basedOn w:val="broodtekst"/>
    <w:pPr>
      <w:numPr>
        <w:numId w:val="25"/>
      </w:numPr>
      <w:tabs>
        <w:tab w:val="clear" w:pos="227"/>
        <w:tab w:val="clear" w:pos="680"/>
        <w:tab w:val="left" w:pos="907"/>
        <w:tab w:val="left" w:pos="1361"/>
        <w:tab w:val="left" w:pos="1814"/>
        <w:tab w:val="left" w:pos="2268"/>
        <w:tab w:val="left" w:pos="2722"/>
        <w:tab w:val="left" w:pos="3175"/>
        <w:tab w:val="left" w:pos="3629"/>
        <w:tab w:val="left" w:pos="4082"/>
      </w:tabs>
    </w:pPr>
  </w:style>
  <w:style w:type="paragraph" w:styleId="Bijschrift">
    <w:name w:val="caption"/>
    <w:basedOn w:val="Standaard"/>
    <w:next w:val="Standaard"/>
    <w:qFormat/>
    <w:pPr>
      <w:spacing w:before="120" w:after="120"/>
    </w:pPr>
    <w:rPr>
      <w:b/>
      <w:bCs/>
      <w:sz w:val="20"/>
      <w:szCs w:val="20"/>
    </w:rPr>
  </w:style>
  <w:style w:type="paragraph" w:customStyle="1" w:styleId="opsomming-cijfersjustitie">
    <w:name w:val="opsomming-cijfers_justitie"/>
    <w:basedOn w:val="broodtekst"/>
    <w:pPr>
      <w:numPr>
        <w:numId w:val="26"/>
      </w:numPr>
      <w:tabs>
        <w:tab w:val="clear" w:pos="227"/>
        <w:tab w:val="clear" w:pos="680"/>
        <w:tab w:val="left" w:pos="907"/>
        <w:tab w:val="left" w:pos="1361"/>
        <w:tab w:val="left" w:pos="1814"/>
        <w:tab w:val="left" w:pos="2268"/>
        <w:tab w:val="left" w:pos="2722"/>
        <w:tab w:val="left" w:pos="3175"/>
        <w:tab w:val="left" w:pos="3629"/>
        <w:tab w:val="left" w:pos="4082"/>
      </w:tabs>
    </w:pPr>
  </w:style>
  <w:style w:type="paragraph" w:customStyle="1" w:styleId="datumonderwerp">
    <w:name w:val="datumonderwerp"/>
    <w:basedOn w:val="broodtekst"/>
    <w:pPr>
      <w:tabs>
        <w:tab w:val="clear" w:pos="227"/>
        <w:tab w:val="clear" w:pos="454"/>
        <w:tab w:val="clear" w:pos="680"/>
        <w:tab w:val="left" w:pos="794"/>
      </w:tabs>
    </w:pPr>
  </w:style>
  <w:style w:type="character" w:styleId="Paginanummer">
    <w:name w:val="page number"/>
    <w:basedOn w:val="Standaardalinea-lettertype"/>
    <w:semiHidden/>
  </w:style>
  <w:style w:type="paragraph" w:customStyle="1" w:styleId="afzendkopje">
    <w:name w:val="afzendkopje"/>
    <w:basedOn w:val="broodtekst"/>
    <w:pPr>
      <w:spacing w:line="180" w:lineRule="atLeast"/>
    </w:pPr>
    <w:rPr>
      <w:b/>
      <w:sz w:val="13"/>
    </w:rPr>
  </w:style>
  <w:style w:type="paragraph" w:customStyle="1" w:styleId="afzendgegevens">
    <w:name w:val="afzendgegevens"/>
    <w:basedOn w:val="broodtekst"/>
    <w:pPr>
      <w:spacing w:line="180" w:lineRule="atLeast"/>
    </w:pPr>
    <w:rPr>
      <w:sz w:val="13"/>
    </w:rPr>
  </w:style>
  <w:style w:type="paragraph" w:customStyle="1" w:styleId="lijst-nummer1">
    <w:name w:val="lijst-nummer1"/>
    <w:basedOn w:val="broodtekst"/>
    <w:next w:val="broodtekst"/>
    <w:pPr>
      <w:numPr>
        <w:numId w:val="19"/>
      </w:numPr>
      <w:tabs>
        <w:tab w:val="clear" w:pos="227"/>
        <w:tab w:val="clear" w:pos="454"/>
        <w:tab w:val="clear" w:pos="680"/>
        <w:tab w:val="left" w:pos="1418"/>
        <w:tab w:val="left" w:pos="1985"/>
        <w:tab w:val="left" w:pos="2552"/>
        <w:tab w:val="left" w:pos="3119"/>
        <w:tab w:val="left" w:pos="3686"/>
        <w:tab w:val="left" w:pos="4253"/>
        <w:tab w:val="left" w:pos="4820"/>
        <w:tab w:val="left" w:pos="5387"/>
        <w:tab w:val="left" w:pos="5954"/>
        <w:tab w:val="left" w:pos="6521"/>
        <w:tab w:val="left" w:pos="7088"/>
        <w:tab w:val="left" w:pos="7655"/>
        <w:tab w:val="left" w:pos="8222"/>
        <w:tab w:val="left" w:pos="8789"/>
        <w:tab w:val="left" w:pos="9356"/>
        <w:tab w:val="left" w:pos="9923"/>
        <w:tab w:val="left" w:pos="10490"/>
        <w:tab w:val="left" w:pos="11057"/>
        <w:tab w:val="left" w:pos="11624"/>
        <w:tab w:val="left" w:pos="12191"/>
      </w:tabs>
      <w:suppressAutoHyphens/>
      <w:autoSpaceDE/>
      <w:autoSpaceDN/>
      <w:adjustRightInd/>
    </w:pPr>
    <w:rPr>
      <w:szCs w:val="24"/>
      <w:lang w:eastAsia="en-US"/>
    </w:rPr>
  </w:style>
  <w:style w:type="paragraph" w:customStyle="1" w:styleId="referentiegegevens">
    <w:name w:val="referentiegegevens"/>
    <w:basedOn w:val="broodtekst"/>
    <w:pPr>
      <w:spacing w:line="180" w:lineRule="atLeast"/>
    </w:pPr>
    <w:rPr>
      <w:sz w:val="13"/>
    </w:rPr>
  </w:style>
  <w:style w:type="paragraph" w:customStyle="1" w:styleId="referentiekopjes">
    <w:name w:val="referentiekopjes"/>
    <w:basedOn w:val="broodtekst"/>
    <w:next w:val="referentiegegevens"/>
    <w:pPr>
      <w:spacing w:line="180" w:lineRule="atLeast"/>
    </w:pPr>
    <w:rPr>
      <w:b/>
      <w:sz w:val="13"/>
    </w:rPr>
  </w:style>
  <w:style w:type="paragraph" w:customStyle="1" w:styleId="witregel2">
    <w:name w:val="witregel2"/>
    <w:basedOn w:val="broodtekst"/>
    <w:pPr>
      <w:spacing w:line="270" w:lineRule="atLeast"/>
    </w:pPr>
    <w:rPr>
      <w:sz w:val="2"/>
    </w:rPr>
  </w:style>
  <w:style w:type="paragraph" w:customStyle="1" w:styleId="clausule">
    <w:name w:val="clausule"/>
    <w:basedOn w:val="broodtekst"/>
    <w:pPr>
      <w:spacing w:line="180" w:lineRule="atLeast"/>
    </w:pPr>
    <w:rPr>
      <w:i/>
      <w:sz w:val="13"/>
    </w:rPr>
  </w:style>
  <w:style w:type="paragraph" w:customStyle="1" w:styleId="afzendgegevens-bold">
    <w:name w:val="afzendgegevens-bold"/>
    <w:basedOn w:val="afzendgegevens"/>
    <w:rPr>
      <w:b/>
    </w:rPr>
  </w:style>
  <w:style w:type="paragraph" w:customStyle="1" w:styleId="aanhef">
    <w:name w:val="aanhef"/>
    <w:basedOn w:val="broodtekst"/>
    <w:next w:val="broodtekst"/>
    <w:pPr>
      <w:spacing w:after="240"/>
    </w:pPr>
  </w:style>
  <w:style w:type="paragraph" w:customStyle="1" w:styleId="broodtekst-bold">
    <w:name w:val="broodtekst-bold"/>
    <w:basedOn w:val="broodtekst"/>
    <w:next w:val="broodtekst"/>
    <w:rPr>
      <w:b/>
    </w:rPr>
  </w:style>
  <w:style w:type="paragraph" w:customStyle="1" w:styleId="broodtekst-vet-pagebreak">
    <w:name w:val="broodtekst-vet-pagebreak"/>
    <w:basedOn w:val="broodtekst"/>
    <w:next w:val="broodtekst"/>
    <w:pPr>
      <w:pageBreakBefore/>
    </w:pPr>
    <w:rPr>
      <w:b/>
    </w:rPr>
  </w:style>
  <w:style w:type="paragraph" w:customStyle="1" w:styleId="broodtekst-12-vet">
    <w:name w:val="broodtekst-12-vet"/>
    <w:basedOn w:val="broodtekst"/>
    <w:rPr>
      <w:b/>
      <w:sz w:val="24"/>
    </w:rPr>
  </w:style>
  <w:style w:type="paragraph" w:customStyle="1" w:styleId="groetregel">
    <w:name w:val="groetregel"/>
    <w:basedOn w:val="broodtekst"/>
    <w:next w:val="broodtekst"/>
    <w:pPr>
      <w:spacing w:before="240"/>
    </w:pPr>
  </w:style>
  <w:style w:type="paragraph" w:customStyle="1" w:styleId="in-table">
    <w:name w:val="in-table"/>
    <w:basedOn w:val="broodtekst"/>
    <w:pPr>
      <w:spacing w:line="0" w:lineRule="atLeast"/>
    </w:pPr>
    <w:rPr>
      <w:sz w:val="2"/>
    </w:rPr>
  </w:style>
  <w:style w:type="character" w:customStyle="1" w:styleId="clausuleregel">
    <w:name w:val="clausuleregel"/>
    <w:basedOn w:val="Standaardalinea-lettertype"/>
    <w:rPr>
      <w:rFonts w:ascii="Verdana" w:hAnsi="Verdana"/>
      <w:i/>
      <w:position w:val="-9"/>
      <w:sz w:val="13"/>
    </w:rPr>
  </w:style>
  <w:style w:type="paragraph" w:customStyle="1" w:styleId="kop1justitie">
    <w:name w:val="kop1_justitie"/>
    <w:basedOn w:val="broodtekst"/>
    <w:next w:val="broodtekst"/>
    <w:pPr>
      <w:numPr>
        <w:numId w:val="17"/>
      </w:numPr>
      <w:tabs>
        <w:tab w:val="clear" w:pos="227"/>
        <w:tab w:val="clear" w:pos="454"/>
        <w:tab w:val="clear" w:pos="680"/>
        <w:tab w:val="left" w:pos="1418"/>
        <w:tab w:val="left" w:pos="1985"/>
        <w:tab w:val="left" w:pos="2552"/>
        <w:tab w:val="left" w:pos="3119"/>
        <w:tab w:val="left" w:pos="3686"/>
        <w:tab w:val="left" w:pos="4253"/>
        <w:tab w:val="left" w:pos="4820"/>
        <w:tab w:val="left" w:pos="5387"/>
        <w:tab w:val="left" w:pos="5954"/>
        <w:tab w:val="left" w:pos="6521"/>
        <w:tab w:val="left" w:pos="7088"/>
        <w:tab w:val="left" w:pos="7655"/>
        <w:tab w:val="left" w:pos="8222"/>
        <w:tab w:val="left" w:pos="8789"/>
        <w:tab w:val="left" w:pos="9356"/>
        <w:tab w:val="left" w:pos="9923"/>
        <w:tab w:val="left" w:pos="10490"/>
        <w:tab w:val="left" w:pos="11057"/>
        <w:tab w:val="left" w:pos="11624"/>
        <w:tab w:val="left" w:pos="12191"/>
      </w:tabs>
      <w:spacing w:before="240" w:after="60" w:line="300" w:lineRule="atLeast"/>
    </w:pPr>
    <w:rPr>
      <w:b/>
      <w:sz w:val="30"/>
    </w:rPr>
  </w:style>
  <w:style w:type="paragraph" w:customStyle="1" w:styleId="kop2justitie">
    <w:name w:val="kop2_justitie"/>
    <w:basedOn w:val="broodtekst"/>
    <w:next w:val="broodtekst"/>
    <w:pPr>
      <w:numPr>
        <w:ilvl w:val="1"/>
        <w:numId w:val="17"/>
      </w:numPr>
      <w:tabs>
        <w:tab w:val="clear" w:pos="227"/>
        <w:tab w:val="clear" w:pos="454"/>
        <w:tab w:val="clear" w:pos="680"/>
        <w:tab w:val="left" w:pos="1418"/>
        <w:tab w:val="left" w:pos="1985"/>
        <w:tab w:val="left" w:pos="2552"/>
        <w:tab w:val="left" w:pos="3119"/>
        <w:tab w:val="left" w:pos="3686"/>
        <w:tab w:val="left" w:pos="4253"/>
        <w:tab w:val="left" w:pos="4820"/>
        <w:tab w:val="left" w:pos="5387"/>
        <w:tab w:val="left" w:pos="5954"/>
        <w:tab w:val="left" w:pos="6521"/>
        <w:tab w:val="left" w:pos="7088"/>
        <w:tab w:val="left" w:pos="7655"/>
        <w:tab w:val="left" w:pos="8222"/>
        <w:tab w:val="left" w:pos="8789"/>
        <w:tab w:val="left" w:pos="9356"/>
        <w:tab w:val="left" w:pos="9923"/>
        <w:tab w:val="left" w:pos="10490"/>
        <w:tab w:val="left" w:pos="11057"/>
        <w:tab w:val="left" w:pos="11624"/>
        <w:tab w:val="left" w:pos="12191"/>
        <w:tab w:val="left" w:pos="12758"/>
      </w:tabs>
      <w:spacing w:before="240" w:after="60" w:line="300" w:lineRule="atLeast"/>
    </w:pPr>
    <w:rPr>
      <w:b/>
      <w:sz w:val="26"/>
    </w:rPr>
  </w:style>
  <w:style w:type="paragraph" w:customStyle="1" w:styleId="kop3justitie">
    <w:name w:val="kop3_justitie"/>
    <w:basedOn w:val="broodtekst"/>
    <w:next w:val="broodtekst"/>
    <w:pPr>
      <w:numPr>
        <w:ilvl w:val="2"/>
        <w:numId w:val="17"/>
      </w:numPr>
      <w:tabs>
        <w:tab w:val="clear" w:pos="227"/>
        <w:tab w:val="clear" w:pos="454"/>
        <w:tab w:val="clear" w:pos="680"/>
        <w:tab w:val="left" w:pos="1418"/>
        <w:tab w:val="left" w:pos="1985"/>
        <w:tab w:val="left" w:pos="2552"/>
        <w:tab w:val="left" w:pos="3119"/>
        <w:tab w:val="left" w:pos="3686"/>
        <w:tab w:val="left" w:pos="4253"/>
        <w:tab w:val="left" w:pos="4820"/>
        <w:tab w:val="left" w:pos="5387"/>
        <w:tab w:val="left" w:pos="5954"/>
        <w:tab w:val="left" w:pos="6521"/>
        <w:tab w:val="left" w:pos="7088"/>
        <w:tab w:val="left" w:pos="7655"/>
        <w:tab w:val="left" w:pos="8222"/>
        <w:tab w:val="left" w:pos="8789"/>
        <w:tab w:val="left" w:pos="9356"/>
        <w:tab w:val="left" w:pos="9923"/>
        <w:tab w:val="left" w:pos="10490"/>
        <w:tab w:val="left" w:pos="11057"/>
        <w:tab w:val="left" w:pos="11624"/>
        <w:tab w:val="left" w:pos="12191"/>
      </w:tabs>
      <w:spacing w:before="240" w:after="60" w:line="300" w:lineRule="atLeast"/>
    </w:pPr>
    <w:rPr>
      <w:b/>
      <w:sz w:val="22"/>
    </w:rPr>
  </w:style>
  <w:style w:type="paragraph" w:customStyle="1" w:styleId="kop20">
    <w:name w:val="kop2"/>
    <w:basedOn w:val="Standaard"/>
  </w:style>
  <w:style w:type="paragraph" w:customStyle="1" w:styleId="kop30">
    <w:name w:val="kop3"/>
    <w:basedOn w:val="Standaard"/>
  </w:style>
  <w:style w:type="paragraph" w:customStyle="1" w:styleId="opsomming-streepjesjustitie">
    <w:name w:val="opsomming-streepjes_justitie"/>
    <w:basedOn w:val="broodtekst"/>
    <w:pPr>
      <w:numPr>
        <w:numId w:val="28"/>
      </w:numPr>
      <w:tabs>
        <w:tab w:val="clear" w:pos="227"/>
        <w:tab w:val="clear" w:pos="680"/>
        <w:tab w:val="left" w:pos="907"/>
        <w:tab w:val="left" w:pos="1361"/>
        <w:tab w:val="left" w:pos="1814"/>
        <w:tab w:val="left" w:pos="2268"/>
        <w:tab w:val="left" w:pos="2722"/>
        <w:tab w:val="left" w:pos="3175"/>
        <w:tab w:val="left" w:pos="3629"/>
        <w:tab w:val="left" w:pos="4082"/>
        <w:tab w:val="left" w:pos="4536"/>
      </w:tabs>
    </w:pPr>
  </w:style>
  <w:style w:type="paragraph" w:customStyle="1" w:styleId="pagebreak">
    <w:name w:val="pagebreak"/>
    <w:basedOn w:val="broodtekst"/>
    <w:next w:val="broodtekst"/>
    <w:pPr>
      <w:pageBreakBefore/>
    </w:pPr>
  </w:style>
  <w:style w:type="paragraph" w:customStyle="1" w:styleId="pagebreak-vet">
    <w:name w:val="pagebreak-vet"/>
    <w:basedOn w:val="broodtekst-bold"/>
    <w:next w:val="broodtekst"/>
    <w:pPr>
      <w:pageBreakBefore/>
    </w:pPr>
  </w:style>
  <w:style w:type="paragraph" w:customStyle="1" w:styleId="windings">
    <w:name w:val="windings"/>
    <w:basedOn w:val="broodtekst"/>
    <w:next w:val="broodtekst"/>
    <w:rPr>
      <w:rFonts w:ascii="Wingdings 2" w:hAnsi="Wingdings 2"/>
    </w:rPr>
  </w:style>
  <w:style w:type="paragraph" w:customStyle="1" w:styleId="windings-vet">
    <w:name w:val="windings-vet"/>
    <w:basedOn w:val="windings"/>
    <w:rPr>
      <w:b/>
    </w:rPr>
  </w:style>
  <w:style w:type="paragraph" w:customStyle="1" w:styleId="ondertekenaar">
    <w:name w:val="ondertekenaar"/>
    <w:basedOn w:val="broodtekst"/>
  </w:style>
  <w:style w:type="paragraph" w:customStyle="1" w:styleId="broodtekst-i">
    <w:name w:val="broodtekst-i"/>
    <w:basedOn w:val="broodtekst"/>
    <w:rPr>
      <w:i/>
    </w:rPr>
  </w:style>
  <w:style w:type="paragraph" w:customStyle="1" w:styleId="broodtekst-bold-hf">
    <w:name w:val="broodtekst-bold-hf"/>
    <w:basedOn w:val="broodtekst"/>
    <w:rPr>
      <w:b/>
      <w:caps/>
    </w:rPr>
  </w:style>
  <w:style w:type="paragraph" w:customStyle="1" w:styleId="broodtekst-bold-hf-r">
    <w:name w:val="broodtekst-bold-hf-r"/>
    <w:basedOn w:val="broodtekst"/>
    <w:pPr>
      <w:jc w:val="right"/>
    </w:pPr>
    <w:rPr>
      <w:b/>
      <w:caps/>
    </w:rPr>
  </w:style>
  <w:style w:type="paragraph" w:customStyle="1" w:styleId="broodtekst-bold-i">
    <w:name w:val="broodtekst-bold-i"/>
    <w:basedOn w:val="broodtekst"/>
    <w:rPr>
      <w:b/>
      <w:i/>
    </w:rPr>
  </w:style>
  <w:style w:type="paragraph" w:customStyle="1" w:styleId="broodtekst-bold-hf-i">
    <w:name w:val="broodtekst-bold-hf-i"/>
    <w:basedOn w:val="broodtekst"/>
    <w:rPr>
      <w:b/>
      <w:i/>
      <w:caps/>
    </w:rPr>
  </w:style>
  <w:style w:type="paragraph" w:customStyle="1" w:styleId="broodtekst-bold-hf-c">
    <w:name w:val="broodtekst-bold-hf-c"/>
    <w:basedOn w:val="broodtekst"/>
    <w:pPr>
      <w:spacing w:after="240"/>
      <w:jc w:val="center"/>
    </w:pPr>
    <w:rPr>
      <w:b/>
      <w:caps/>
    </w:rPr>
  </w:style>
  <w:style w:type="paragraph" w:customStyle="1" w:styleId="doctypebold18justitie">
    <w:name w:val="doctype_bold18_justitie"/>
    <w:basedOn w:val="broodtekst"/>
    <w:pPr>
      <w:spacing w:line="480" w:lineRule="atLeast"/>
      <w:jc w:val="center"/>
    </w:pPr>
    <w:rPr>
      <w:b/>
      <w:sz w:val="36"/>
    </w:rPr>
  </w:style>
  <w:style w:type="paragraph" w:customStyle="1" w:styleId="broodtekst-hf8">
    <w:name w:val="broodtekst-hf8"/>
    <w:basedOn w:val="broodtekst"/>
    <w:rPr>
      <w:caps/>
      <w:sz w:val="16"/>
    </w:rPr>
  </w:style>
  <w:style w:type="paragraph" w:customStyle="1" w:styleId="bijlagenjustitie">
    <w:name w:val="bijlagen_justitie"/>
    <w:basedOn w:val="opsomming-bolletjesjustitie"/>
  </w:style>
  <w:style w:type="paragraph" w:customStyle="1" w:styleId="lijst-nummer">
    <w:name w:val="lijst-nummer"/>
    <w:basedOn w:val="opsomming-cijfersjustitie"/>
  </w:style>
  <w:style w:type="paragraph" w:customStyle="1" w:styleId="opsom2justitie">
    <w:name w:val="opsom2_justitie"/>
    <w:basedOn w:val="opsomming-streepjesjustitie"/>
  </w:style>
  <w:style w:type="paragraph" w:customStyle="1" w:styleId="Lijst-nummer0">
    <w:name w:val="Lijst-nummer"/>
    <w:basedOn w:val="opsomming-cijfersjustitie"/>
  </w:style>
  <w:style w:type="paragraph" w:customStyle="1" w:styleId="lijst-alphabet">
    <w:name w:val="lijst-alphabet"/>
    <w:basedOn w:val="broodtekst"/>
    <w:next w:val="broodtekst"/>
    <w:pPr>
      <w:numPr>
        <w:numId w:val="20"/>
      </w:numPr>
      <w:tabs>
        <w:tab w:val="clear" w:pos="227"/>
        <w:tab w:val="clear" w:pos="454"/>
        <w:tab w:val="clear" w:pos="680"/>
        <w:tab w:val="left" w:pos="1418"/>
        <w:tab w:val="left" w:pos="1985"/>
        <w:tab w:val="left" w:pos="2552"/>
        <w:tab w:val="left" w:pos="3119"/>
        <w:tab w:val="left" w:pos="3686"/>
        <w:tab w:val="left" w:pos="4253"/>
        <w:tab w:val="left" w:pos="4820"/>
        <w:tab w:val="left" w:pos="5387"/>
        <w:tab w:val="left" w:pos="5954"/>
        <w:tab w:val="left" w:pos="6521"/>
        <w:tab w:val="left" w:pos="7088"/>
        <w:tab w:val="left" w:pos="7655"/>
        <w:tab w:val="left" w:pos="8222"/>
        <w:tab w:val="left" w:pos="8789"/>
        <w:tab w:val="left" w:pos="9356"/>
        <w:tab w:val="left" w:pos="9923"/>
        <w:tab w:val="left" w:pos="10490"/>
        <w:tab w:val="left" w:pos="11057"/>
        <w:tab w:val="left" w:pos="11624"/>
        <w:tab w:val="left" w:pos="12191"/>
      </w:tabs>
      <w:suppressAutoHyphens/>
      <w:autoSpaceDE/>
      <w:autoSpaceDN/>
      <w:adjustRightInd/>
      <w:ind w:left="1020" w:hanging="340"/>
    </w:pPr>
    <w:rPr>
      <w:szCs w:val="24"/>
      <w:lang w:eastAsia="en-US"/>
    </w:rPr>
  </w:style>
  <w:style w:type="character" w:customStyle="1" w:styleId="referentiegegevensleeg">
    <w:name w:val="referentiegegevensleeg"/>
    <w:rPr>
      <w:position w:val="-9"/>
    </w:rPr>
  </w:style>
  <w:style w:type="paragraph" w:customStyle="1" w:styleId="Lijst-alphabet0">
    <w:name w:val="Lijst-alphabet"/>
    <w:basedOn w:val="lijst-alphabet"/>
    <w:next w:val="broodtekst"/>
  </w:style>
  <w:style w:type="paragraph" w:customStyle="1" w:styleId="opsomming-bullet">
    <w:name w:val="opsomming-bullet"/>
    <w:basedOn w:val="broodtekst"/>
    <w:pPr>
      <w:tabs>
        <w:tab w:val="left" w:pos="907"/>
        <w:tab w:val="left" w:pos="1134"/>
        <w:tab w:val="left" w:pos="1361"/>
        <w:tab w:val="left" w:pos="1588"/>
        <w:tab w:val="left" w:pos="1814"/>
        <w:tab w:val="left" w:pos="2041"/>
      </w:tabs>
      <w:ind w:left="227" w:hanging="227"/>
    </w:pPr>
  </w:style>
  <w:style w:type="paragraph" w:customStyle="1" w:styleId="referentiegegevparagraaf">
    <w:name w:val="referentiegegevparagraaf"/>
    <w:basedOn w:val="broodtekst"/>
    <w:pPr>
      <w:spacing w:before="25" w:after="25" w:line="130" w:lineRule="atLeast"/>
    </w:pPr>
    <w:rPr>
      <w:noProof/>
      <w:sz w:val="13"/>
      <w:lang w:eastAsia="en-US"/>
    </w:rPr>
  </w:style>
  <w:style w:type="character" w:customStyle="1" w:styleId="broodtekstChar">
    <w:name w:val="broodtekst Char"/>
    <w:basedOn w:val="Standaardalinea-lettertype"/>
    <w:rPr>
      <w:rFonts w:ascii="Verdana" w:hAnsi="Verdana"/>
      <w:sz w:val="18"/>
      <w:szCs w:val="18"/>
      <w:lang w:val="nl-NL" w:eastAsia="nl-NL" w:bidi="ar-SA"/>
    </w:rPr>
  </w:style>
  <w:style w:type="character" w:customStyle="1" w:styleId="witregel2Char">
    <w:name w:val="witregel2 Char"/>
    <w:basedOn w:val="broodtekstChar"/>
    <w:rPr>
      <w:rFonts w:ascii="Verdana" w:hAnsi="Verdana"/>
      <w:sz w:val="2"/>
      <w:szCs w:val="18"/>
      <w:lang w:val="nl-NL" w:eastAsia="nl-NL" w:bidi="ar-SA"/>
    </w:rPr>
  </w:style>
  <w:style w:type="paragraph" w:customStyle="1" w:styleId="afzendgegevens-italic">
    <w:name w:val="afzendgegevens-italic"/>
    <w:basedOn w:val="afzendgegevens"/>
    <w:rPr>
      <w:i/>
      <w:szCs w:val="13"/>
    </w:rPr>
  </w:style>
  <w:style w:type="character" w:customStyle="1" w:styleId="directieregel">
    <w:name w:val="directieregel"/>
    <w:basedOn w:val="Standaardalinea-lettertype"/>
    <w:rPr>
      <w:rFonts w:ascii="Verdana" w:hAnsi="Verdana"/>
      <w:b/>
      <w:position w:val="-9"/>
      <w:sz w:val="13"/>
    </w:rPr>
  </w:style>
  <w:style w:type="paragraph" w:customStyle="1" w:styleId="opsommingsvinkAan">
    <w:name w:val="opsommingsvink_Aan"/>
    <w:basedOn w:val="broodtekst"/>
    <w:pPr>
      <w:widowControl w:val="0"/>
      <w:numPr>
        <w:numId w:val="29"/>
      </w:numPr>
      <w:tabs>
        <w:tab w:val="clear" w:pos="227"/>
        <w:tab w:val="clear" w:pos="680"/>
        <w:tab w:val="left" w:pos="907"/>
        <w:tab w:val="left" w:pos="1361"/>
        <w:tab w:val="left" w:pos="1814"/>
        <w:tab w:val="left" w:pos="2268"/>
        <w:tab w:val="left" w:pos="2722"/>
        <w:tab w:val="left" w:pos="3175"/>
        <w:tab w:val="left" w:pos="3629"/>
        <w:tab w:val="left" w:pos="4082"/>
      </w:tabs>
    </w:pPr>
    <w:rPr>
      <w:szCs w:val="24"/>
    </w:rPr>
  </w:style>
  <w:style w:type="paragraph" w:customStyle="1" w:styleId="opsommingsvinkUit">
    <w:name w:val="opsommingsvink_Uit"/>
    <w:basedOn w:val="broodtekst"/>
    <w:pPr>
      <w:widowControl w:val="0"/>
      <w:numPr>
        <w:numId w:val="30"/>
      </w:numPr>
      <w:tabs>
        <w:tab w:val="clear" w:pos="227"/>
        <w:tab w:val="clear" w:pos="680"/>
        <w:tab w:val="left" w:pos="907"/>
        <w:tab w:val="left" w:pos="1361"/>
        <w:tab w:val="left" w:pos="1814"/>
        <w:tab w:val="left" w:pos="2268"/>
        <w:tab w:val="left" w:pos="2722"/>
        <w:tab w:val="left" w:pos="3175"/>
        <w:tab w:val="left" w:pos="3629"/>
        <w:tab w:val="left" w:pos="4082"/>
      </w:tabs>
    </w:pPr>
    <w:rPr>
      <w:szCs w:val="24"/>
    </w:rPr>
  </w:style>
  <w:style w:type="paragraph" w:customStyle="1" w:styleId="opsomming-lettersjustitie">
    <w:name w:val="opsomming-letters_justitie"/>
    <w:basedOn w:val="broodtekst"/>
    <w:pPr>
      <w:numPr>
        <w:numId w:val="27"/>
      </w:numPr>
      <w:tabs>
        <w:tab w:val="clear" w:pos="227"/>
        <w:tab w:val="clear" w:pos="680"/>
        <w:tab w:val="left" w:pos="907"/>
        <w:tab w:val="left" w:pos="1361"/>
        <w:tab w:val="left" w:pos="1814"/>
        <w:tab w:val="left" w:pos="2268"/>
        <w:tab w:val="left" w:pos="2722"/>
        <w:tab w:val="left" w:pos="3175"/>
        <w:tab w:val="left" w:pos="3629"/>
        <w:tab w:val="left" w:pos="4082"/>
      </w:tabs>
    </w:pPr>
  </w:style>
  <w:style w:type="paragraph" w:customStyle="1" w:styleId="broodtekst-bold-italic">
    <w:name w:val="broodtekst-bold-italic"/>
    <w:basedOn w:val="broodtekst"/>
    <w:next w:val="broodtekst"/>
    <w:rPr>
      <w:b/>
      <w:i/>
    </w:rPr>
  </w:style>
  <w:style w:type="paragraph" w:customStyle="1" w:styleId="tabelkop">
    <w:name w:val="tabelkop"/>
    <w:basedOn w:val="broodtekst"/>
    <w:rPr>
      <w:b/>
      <w:sz w:val="14"/>
    </w:rPr>
  </w:style>
  <w:style w:type="paragraph" w:customStyle="1" w:styleId="tabeltekst">
    <w:name w:val="tabeltekst"/>
    <w:basedOn w:val="broodtekst"/>
    <w:rPr>
      <w:sz w:val="14"/>
    </w:rPr>
  </w:style>
  <w:style w:type="paragraph" w:styleId="Voetnoottekst">
    <w:name w:val="footnote text"/>
    <w:basedOn w:val="Standaard"/>
    <w:semiHidden/>
    <w:rPr>
      <w:sz w:val="16"/>
      <w:szCs w:val="20"/>
    </w:rPr>
  </w:style>
  <w:style w:type="character" w:styleId="Voetnootmarkering">
    <w:name w:val="footnote reference"/>
    <w:basedOn w:val="Standaardalinea-lettertype"/>
    <w:semiHidden/>
    <w:rPr>
      <w:vertAlign w:val="superscript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A46C9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A46C9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image" Target="media/image1.png" Id="rId8" /><Relationship Type="http://schemas.openxmlformats.org/officeDocument/2006/relationships/header" Target="header3.xml" Id="rId13" /><Relationship Type="http://schemas.openxmlformats.org/officeDocument/2006/relationships/theme" Target="theme/theme1.xml" Id="rId18" /><Relationship Type="http://schemas.microsoft.com/office/2007/relationships/stylesWithEffects" Target="stylesWithEffects.xml" Id="rId3" /><Relationship Type="http://schemas.openxmlformats.org/officeDocument/2006/relationships/endnotes" Target="endnotes.xml" Id="rId7" /><Relationship Type="http://schemas.openxmlformats.org/officeDocument/2006/relationships/footer" Target="footer2.xml" Id="rId12" /><Relationship Type="http://schemas.openxmlformats.org/officeDocument/2006/relationships/fontTable" Target="fontTable.xml" Id="rId17" /><Relationship Type="http://schemas.openxmlformats.org/officeDocument/2006/relationships/styles" Target="styles.xml" Id="rId2" /><Relationship Type="http://schemas.openxmlformats.org/officeDocument/2006/relationships/footer" Target="footer4.xml" Id="rId16" /><Relationship Type="http://schemas.openxmlformats.org/officeDocument/2006/relationships/numbering" Target="numbering.xml" Id="rId1" /><Relationship Type="http://schemas.openxmlformats.org/officeDocument/2006/relationships/footnotes" Target="footnotes.xml" Id="rId6" /><Relationship Type="http://schemas.openxmlformats.org/officeDocument/2006/relationships/footer" Target="footer1.xml" Id="rId11" /><Relationship Type="http://schemas.openxmlformats.org/officeDocument/2006/relationships/webSettings" Target="webSettings.xml" Id="rId5" /><Relationship Type="http://schemas.openxmlformats.org/officeDocument/2006/relationships/header" Target="header4.xml" Id="rId15" /><Relationship Type="http://schemas.openxmlformats.org/officeDocument/2006/relationships/header" Target="header2.xml" Id="rId10" /><Relationship Type="http://schemas.openxmlformats.org/officeDocument/2006/relationships/settings" Target="settings.xml" Id="rId4" /><Relationship Type="http://schemas.openxmlformats.org/officeDocument/2006/relationships/header" Target="header1.xml" Id="rId9" /><Relationship Type="http://schemas.openxmlformats.org/officeDocument/2006/relationships/footer" Target="footer3.xml" Id="rId14" 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bussela\AppData\Roaming\B-ware\DocSys.Web\profiles\minjus\client\folders\brief.dot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Pages>1</ap:Pages>
  <ap:Words>172</ap:Words>
  <ap:Characters>951</ap:Characters>
  <ap:DocSecurity>0</ap:DocSecurity>
  <ap:Lines>7</ap:Lines>
  <ap:Paragraphs>2</ap:Paragraphs>
  <ap:ScaleCrop>false</ap:ScaleCrop>
  <ap:HeadingPairs>
    <vt:vector baseType="variant" size="2">
      <vt:variant>
        <vt:lpstr>Titel</vt:lpstr>
      </vt:variant>
      <vt:variant>
        <vt:i4>1</vt:i4>
      </vt:variant>
    </vt:vector>
  </ap:HeadingPairs>
  <ap:TitlesOfParts>
    <vt:vector baseType="lpstr" size="1">
      <vt:lpstr/>
    </vt:vector>
  </ap:TitlesOfParts>
  <ap:LinksUpToDate>false</ap:LinksUpToDate>
  <ap:CharactersWithSpaces>1121</ap:CharactersWithSpaces>
  <ap:SharedDoc>false</ap:SharedDoc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subject/>
  <dc:creator/>
  <lastModifiedBy/>
  <revision/>
  <lastPrinted>2013-05-24T06:31:00.0000000Z</lastPrinted>
  <dcterms:created xsi:type="dcterms:W3CDTF">2013-05-27T09:14:00.0000000Z</dcterms:created>
  <dcterms:modified xsi:type="dcterms:W3CDTF">2013-05-27T09:14:00.0000000Z</dcterms:modified>
  <category/>
  <dc:description>------------------------</dc:description>
  <dc:title/>
  <keywords/>
  <version/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retouradres">
    <vt:lpwstr>&gt; Retouradres Postbus 20301 2500 EH  Den Haag</vt:lpwstr>
  </property>
  <property fmtid="{D5CDD505-2E9C-101B-9397-08002B2CF9AE}" pid="3" name="adres">
    <vt:lpwstr>Aan de Voorzitter van de Tweede Kamer der Staten-Generaal_x000d_Postbus 20018_x000d_2500 EA  DEN HAAG</vt:lpwstr>
  </property>
  <property fmtid="{D5CDD505-2E9C-101B-9397-08002B2CF9AE}" pid="4" name="datum">
    <vt:lpwstr>21 mei 2013</vt:lpwstr>
  </property>
  <property fmtid="{D5CDD505-2E9C-101B-9397-08002B2CF9AE}" pid="5" name="_datum">
    <vt:lpwstr>Datum</vt:lpwstr>
  </property>
  <property fmtid="{D5CDD505-2E9C-101B-9397-08002B2CF9AE}" pid="6" name="aanhef">
    <vt:lpwstr>&lt;Geen&gt;,</vt:lpwstr>
  </property>
  <property fmtid="{D5CDD505-2E9C-101B-9397-08002B2CF9AE}" pid="7" name="onderwerp">
    <vt:lpwstr>Wijziging van het Wetboek van Strafrecht, het Wetboek van Strafvordering en enige andere wetten in verband met</vt:lpwstr>
  </property>
  <property fmtid="{D5CDD505-2E9C-101B-9397-08002B2CF9AE}" pid="8" name="_onderwerp">
    <vt:lpwstr>Onderwerp</vt:lpwstr>
  </property>
  <property fmtid="{D5CDD505-2E9C-101B-9397-08002B2CF9AE}" pid="9" name="onskenmerk">
    <vt:lpwstr/>
  </property>
  <property fmtid="{D5CDD505-2E9C-101B-9397-08002B2CF9AE}" pid="10" name="_onskenmerk">
    <vt:lpwstr>Ons kenmerk_x000d_</vt:lpwstr>
  </property>
  <property fmtid="{D5CDD505-2E9C-101B-9397-08002B2CF9AE}" pid="11" name="groetregel">
    <vt:lpwstr>&lt;Geen&gt;,</vt:lpwstr>
  </property>
  <property fmtid="{D5CDD505-2E9C-101B-9397-08002B2CF9AE}" pid="12" name="_pagina">
    <vt:lpwstr>Pagina</vt:lpwstr>
  </property>
  <property fmtid="{D5CDD505-2E9C-101B-9397-08002B2CF9AE}" pid="13" name="_van">
    <vt:lpwstr>van</vt:lpwstr>
  </property>
  <property fmtid="{D5CDD505-2E9C-101B-9397-08002B2CF9AE}" pid="14" name="_retouradres">
    <vt:lpwstr>&gt; Retouradres</vt:lpwstr>
  </property>
  <property fmtid="{D5CDD505-2E9C-101B-9397-08002B2CF9AE}" pid="15" name="referentiegegevens">
    <vt:lpwstr/>
  </property>
  <property fmtid="{D5CDD505-2E9C-101B-9397-08002B2CF9AE}" pid="16" name="companydoc">
    <vt:lpwstr>companydoc</vt:lpwstr>
  </property>
  <property fmtid="{D5CDD505-2E9C-101B-9397-08002B2CF9AE}" pid="17" name="LogoDenyAt_logogroot">
    <vt:lpwstr>2-</vt:lpwstr>
  </property>
  <property fmtid="{D5CDD505-2E9C-101B-9397-08002B2CF9AE}" pid="18" name="LogoDenyAt_logoklein">
    <vt:lpwstr>0-</vt:lpwstr>
  </property>
  <property fmtid="{D5CDD505-2E9C-101B-9397-08002B2CF9AE}" pid="19" name="taal">
    <vt:lpwstr>taal</vt:lpwstr>
  </property>
  <property fmtid="{D5CDD505-2E9C-101B-9397-08002B2CF9AE}" pid="20" name="ondertekening">
    <vt:lpwstr/>
  </property>
  <property fmtid="{D5CDD505-2E9C-101B-9397-08002B2CF9AE}" pid="21" name="rubricering">
    <vt:lpwstr/>
  </property>
  <property fmtid="{D5CDD505-2E9C-101B-9397-08002B2CF9AE}" pid="22" name="rubriceringvolg">
    <vt:lpwstr/>
  </property>
  <property fmtid="{D5CDD505-2E9C-101B-9397-08002B2CF9AE}" pid="23" name="directoraat">
    <vt:lpwstr>Directie Wetgeving en Juridische Zaken</vt:lpwstr>
  </property>
  <property fmtid="{D5CDD505-2E9C-101B-9397-08002B2CF9AE}" pid="24" name="directoraatnaam">
    <vt:lpwstr/>
  </property>
  <property fmtid="{D5CDD505-2E9C-101B-9397-08002B2CF9AE}" pid="25" name="afdelingraised">
    <vt:lpwstr> </vt:lpwstr>
  </property>
  <property fmtid="{D5CDD505-2E9C-101B-9397-08002B2CF9AE}" pid="26" name="directoraatnaamvolg">
    <vt:lpwstr/>
  </property>
  <property fmtid="{D5CDD505-2E9C-101B-9397-08002B2CF9AE}" pid="27" name="onderdeelvolg">
    <vt:lpwstr>Sector straf- en sanctierecht</vt:lpwstr>
  </property>
  <property fmtid="{D5CDD505-2E9C-101B-9397-08002B2CF9AE}" pid="28" name="directieregel">
    <vt:lpwstr> _x000d_</vt:lpwstr>
  </property>
  <property fmtid="{D5CDD505-2E9C-101B-9397-08002B2CF9AE}" pid="29" name="directoraatvolg">
    <vt:lpwstr>Directie Wetgeving en Juridische Zaken_x000d_</vt:lpwstr>
  </property>
  <property fmtid="{D5CDD505-2E9C-101B-9397-08002B2CF9AE}" pid="30" name="functie">
    <vt:lpwstr>Wetgevingsjurist</vt:lpwstr>
  </property>
  <property fmtid="{D5CDD505-2E9C-101B-9397-08002B2CF9AE}" pid="31" name="woordmerk">
    <vt:lpwstr/>
  </property>
  <property fmtid="{D5CDD505-2E9C-101B-9397-08002B2CF9AE}" pid="32" name="aanhefdoc">
    <vt:lpwstr/>
  </property>
  <property fmtid="{D5CDD505-2E9C-101B-9397-08002B2CF9AE}" pid="33" name="kix">
    <vt:lpwstr/>
  </property>
  <property fmtid="{D5CDD505-2E9C-101B-9397-08002B2CF9AE}" pid="34" name="mailing-aan">
    <vt:lpwstr/>
  </property>
  <property fmtid="{D5CDD505-2E9C-101B-9397-08002B2CF9AE}" pid="35" name="minjuslint">
    <vt:lpwstr/>
  </property>
  <property fmtid="{D5CDD505-2E9C-101B-9397-08002B2CF9AE}" pid="36" name="std_LIMM-NAAM">
    <vt:lpwstr>LIMM_NAAM</vt:lpwstr>
  </property>
  <property fmtid="{D5CDD505-2E9C-101B-9397-08002B2CF9AE}" pid="37" name="std_LU-EIND-DATUM">
    <vt:lpwstr>LU_EIND_DATUM</vt:lpwstr>
  </property>
  <property fmtid="{D5CDD505-2E9C-101B-9397-08002B2CF9AE}" pid="38" name="std_LU-START-DATUM">
    <vt:lpwstr>LU_START_DATUM</vt:lpwstr>
  </property>
  <property fmtid="{D5CDD505-2E9C-101B-9397-08002B2CF9AE}" pid="39" name="std_LU-USR1">
    <vt:lpwstr>LU_USR1</vt:lpwstr>
  </property>
  <property fmtid="{D5CDD505-2E9C-101B-9397-08002B2CF9AE}" pid="40" name="std_LU-USR2">
    <vt:lpwstr>LU_USR2</vt:lpwstr>
  </property>
  <property fmtid="{D5CDD505-2E9C-101B-9397-08002B2CF9AE}" pid="41" name="std_OC-NAAM">
    <vt:lpwstr>OC_NAAM</vt:lpwstr>
  </property>
  <property fmtid="{D5CDD505-2E9C-101B-9397-08002B2CF9AE}" pid="42" name="std_OU-USR9">
    <vt:lpwstr>OU_USR9</vt:lpwstr>
  </property>
  <property fmtid="{D5CDD505-2E9C-101B-9397-08002B2CF9AE}" pid="43" name="std_OULO-NAAM1">
    <vt:lpwstr>OULO_NAAM1</vt:lpwstr>
  </property>
  <property fmtid="{D5CDD505-2E9C-101B-9397-08002B2CF9AE}" pid="44" name="std_OULO-NAAM2">
    <vt:lpwstr>OULO_NAAM2</vt:lpwstr>
  </property>
  <property fmtid="{D5CDD505-2E9C-101B-9397-08002B2CF9AE}" pid="45" name="std_OULO-TELEFOONNR">
    <vt:lpwstr>OULO_TELEFOONNR</vt:lpwstr>
  </property>
  <property fmtid="{D5CDD505-2E9C-101B-9397-08002B2CF9AE}" pid="46" name="std_OULO-VESTADRES">
    <vt:lpwstr>OULO_VESTADRES</vt:lpwstr>
  </property>
  <property fmtid="{D5CDD505-2E9C-101B-9397-08002B2CF9AE}" pid="47" name="std_OULO-VESTPLAATS">
    <vt:lpwstr>OULO_VESTPLAATS</vt:lpwstr>
  </property>
  <property fmtid="{D5CDD505-2E9C-101B-9397-08002B2CF9AE}" pid="48" name="std_GP-USR4">
    <vt:lpwstr>GP_USR4</vt:lpwstr>
  </property>
  <property fmtid="{D5CDD505-2E9C-101B-9397-08002B2CF9AE}" pid="49" name="std_LU-USR3">
    <vt:lpwstr>LU_USR3</vt:lpwstr>
  </property>
  <property fmtid="{D5CDD505-2E9C-101B-9397-08002B2CF9AE}" pid="50" name="std_LU-USR4">
    <vt:lpwstr>LU_USR4</vt:lpwstr>
  </property>
  <property fmtid="{D5CDD505-2E9C-101B-9397-08002B2CF9AE}" pid="51" name="std_LU-USR5">
    <vt:lpwstr>LU_USR5</vt:lpwstr>
  </property>
  <property fmtid="{D5CDD505-2E9C-101B-9397-08002B2CF9AE}" pid="52" name="std_BGP-ROEPNAAM">
    <vt:lpwstr>BGP_ROEPNAAM</vt:lpwstr>
  </property>
  <property fmtid="{D5CDD505-2E9C-101B-9397-08002B2CF9AE}" pid="53" name="std_BGP-ACHTERNAAM">
    <vt:lpwstr>BGP_ACHTERNAAM</vt:lpwstr>
  </property>
  <property fmtid="{D5CDD505-2E9C-101B-9397-08002B2CF9AE}" pid="54" name="std_BGP-TELEFOONDOORKIES">
    <vt:lpwstr>BGP_TELEFOONDOORKIES</vt:lpwstr>
  </property>
  <property fmtid="{D5CDD505-2E9C-101B-9397-08002B2CF9AE}" pid="55" name="std_BGP-EMAIL-ZAAK">
    <vt:lpwstr>BGP_EMAIL_ZAAK</vt:lpwstr>
  </property>
  <property fmtid="{D5CDD505-2E9C-101B-9397-08002B2CF9AE}" pid="56" name="std_OU-USR1">
    <vt:lpwstr>OU_USR1</vt:lpwstr>
  </property>
  <property fmtid="{D5CDD505-2E9C-101B-9397-08002B2CF9AE}" pid="57" name="std_OU-USR2">
    <vt:lpwstr>OU_USR2</vt:lpwstr>
  </property>
  <property fmtid="{D5CDD505-2E9C-101B-9397-08002B2CF9AE}" pid="58" name="std_OU-USR3">
    <vt:lpwstr>OU_USR3</vt:lpwstr>
  </property>
  <property fmtid="{D5CDD505-2E9C-101B-9397-08002B2CF9AE}" pid="59" name="std_OU-USR4">
    <vt:lpwstr>OU_USR4</vt:lpwstr>
  </property>
  <property fmtid="{D5CDD505-2E9C-101B-9397-08002B2CF9AE}" pid="60" name="std_OU-USR5">
    <vt:lpwstr>OU_USR5</vt:lpwstr>
  </property>
  <property fmtid="{D5CDD505-2E9C-101B-9397-08002B2CF9AE}" pid="61" name="std_GP-FUNCTIE">
    <vt:lpwstr>GP_FUNCTIE</vt:lpwstr>
  </property>
  <property fmtid="{D5CDD505-2E9C-101B-9397-08002B2CF9AE}" pid="62" name="std_GP-K5CALC-TAV">
    <vt:lpwstr>GP_K5CALC_TAV</vt:lpwstr>
  </property>
  <property fmtid="{D5CDD505-2E9C-101B-9397-08002B2CF9AE}" pid="63" name="std_LU-NAAM">
    <vt:lpwstr>LU_NAAM</vt:lpwstr>
  </property>
  <property fmtid="{D5CDD505-2E9C-101B-9397-08002B2CF9AE}" pid="64" name="std_OU-STARTDATUM">
    <vt:lpwstr>OU_STARTDATUM</vt:lpwstr>
  </property>
  <property fmtid="{D5CDD505-2E9C-101B-9397-08002B2CF9AE}" pid="65" name="std_de-mentor-als-coach">
    <vt:lpwstr>de mentor als coach</vt:lpwstr>
  </property>
  <property fmtid="{D5CDD505-2E9C-101B-9397-08002B2CF9AE}" pid="66" name="std_OU-USR6">
    <vt:lpwstr>OU_USR6</vt:lpwstr>
  </property>
  <property fmtid="{D5CDD505-2E9C-101B-9397-08002B2CF9AE}" pid="67" name="ContentTypeId">
    <vt:lpwstr>0x010100A32BF794C1B4934DAC234BE635813050</vt:lpwstr>
  </property>
  <property fmtid="{D5CDD505-2E9C-101B-9397-08002B2CF9AE}" pid="68" name="GereserveerdDoor">
    <vt:lpwstr>colt2206</vt:lpwstr>
  </property>
  <property fmtid="{D5CDD505-2E9C-101B-9397-08002B2CF9AE}" pid="69" name="Door">
    <vt:lpwstr>Collaris T.</vt:lpwstr>
  </property>
  <property fmtid="{D5CDD505-2E9C-101B-9397-08002B2CF9AE}" pid="70" name="Gereserveerd">
    <vt:lpwstr>true</vt:lpwstr>
  </property>
</Properties>
</file>