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4="http://schemas.microsoft.com/office/drawing/2010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5A" w:rsidRDefault="00253CF7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695DF8EA" wp14:anchorId="5768C51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6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3CF7" w:rsidRDefault="00253CF7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87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">
                <v:textbox style="layout-flow:vertical;mso-layout-flow-alt:bottom-to-top">
                  <w:txbxContent>
                    <w:p w:rsidR="00253CF7" w:rsidRDefault="00253CF7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3A095A">
        <w:tc>
          <w:tcPr>
            <w:tcW w:w="0" w:type="auto"/>
          </w:tcPr>
          <w:p w:rsidR="003A095A" w:rsidRDefault="00253CF7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552328FC" wp14:editId="40E82EAD">
                  <wp:extent cx="2343150" cy="1581150"/>
                  <wp:effectExtent l="0" t="0" r="0" b="0"/>
                  <wp:docPr id="4" name="Afbeelding 1" descr="C:\Users\jzuurmon\AppData\Roaming\B-ware\DocSys.Web\profiles\minjus\client\folders\woordmerk\RO_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zuurmon\AppData\Roaming\B-ware\DocSys.Web\profiles\minjus\client\folders\woordmerk\RO_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487F82">
              <w:fldChar w:fldCharType="begin"/>
            </w:r>
            <w:r w:rsidR="00487F82">
              <w:instrText xml:space="preserve"> DOCPROPERTY woordmerk </w:instrText>
            </w:r>
            <w:r w:rsidR="00487F82">
              <w:fldChar w:fldCharType="end"/>
            </w:r>
          </w:p>
        </w:tc>
      </w:tr>
    </w:tbl>
    <w:p w:rsidR="003A095A" w:rsidRDefault="003A095A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3A095A">
        <w:trPr>
          <w:trHeight w:val="306" w:hRule="exact"/>
        </w:trPr>
        <w:tc>
          <w:tcPr>
            <w:tcW w:w="7512" w:type="dxa"/>
            <w:gridSpan w:val="2"/>
          </w:tcPr>
          <w:p w:rsidR="003A095A" w:rsidRDefault="00487F82">
            <w:pPr>
              <w:pStyle w:val="Huisstijl-Retouradres"/>
            </w:pPr>
            <w:r>
              <w:fldChar w:fldCharType="begin"/>
            </w:r>
            <w:r>
              <w:instrText xml:space="preserve"> DOCPROPERTY retouradres </w:instrText>
            </w:r>
            <w:r>
              <w:fldChar w:fldCharType="separate"/>
            </w:r>
            <w:r w:rsidR="00253CF7">
              <w:t>&gt; Retouradres Postbus 20301 2500 EH  Den Haag</w:t>
            </w:r>
            <w:r>
              <w:fldChar w:fldCharType="end"/>
            </w:r>
          </w:p>
        </w:tc>
      </w:tr>
      <w:tr w:rsidR="003A095A">
        <w:trPr>
          <w:cantSplit/>
          <w:trHeight w:val="85" w:hRule="exact"/>
        </w:trPr>
        <w:tc>
          <w:tcPr>
            <w:tcW w:w="7512" w:type="dxa"/>
            <w:gridSpan w:val="2"/>
          </w:tcPr>
          <w:p w:rsidR="003A095A" w:rsidRDefault="003A095A">
            <w:pPr>
              <w:pStyle w:val="Huisstijl-Rubricering"/>
            </w:pPr>
          </w:p>
        </w:tc>
      </w:tr>
      <w:tr w:rsidR="003A095A">
        <w:trPr>
          <w:cantSplit/>
          <w:trHeight w:val="187" w:hRule="exact"/>
        </w:trPr>
        <w:tc>
          <w:tcPr>
            <w:tcW w:w="7512" w:type="dxa"/>
            <w:gridSpan w:val="2"/>
          </w:tcPr>
          <w:p w:rsidR="003A095A" w:rsidRDefault="00487F82">
            <w:pPr>
              <w:pStyle w:val="Huisstijl-Rubricering"/>
            </w:pPr>
            <w:r>
              <w:fldChar w:fldCharType="begin"/>
            </w:r>
            <w:r>
              <w:instrText xml:space="preserve"> DOCPROPERTY rubricering </w:instrText>
            </w:r>
            <w:r>
              <w:fldChar w:fldCharType="end"/>
            </w:r>
          </w:p>
        </w:tc>
      </w:tr>
      <w:tr w:rsidR="003A095A">
        <w:trPr>
          <w:cantSplit/>
          <w:trHeight w:val="2166" w:hRule="exact"/>
        </w:trPr>
        <w:tc>
          <w:tcPr>
            <w:tcW w:w="7512" w:type="dxa"/>
            <w:gridSpan w:val="2"/>
          </w:tcPr>
          <w:p w:rsidR="001618DF" w:rsidRDefault="001618DF">
            <w:pPr>
              <w:pStyle w:val="adres"/>
            </w:pPr>
            <w:r>
              <w:t>Aan de Voorzitter van de Tweede Kamer</w:t>
            </w:r>
          </w:p>
          <w:p w:rsidR="001618DF" w:rsidRDefault="001618DF">
            <w:pPr>
              <w:pStyle w:val="adres"/>
            </w:pPr>
            <w:r>
              <w:t>der Staten-Generaal</w:t>
            </w:r>
          </w:p>
          <w:p w:rsidR="001618DF" w:rsidRDefault="001618DF">
            <w:pPr>
              <w:pStyle w:val="adres"/>
            </w:pPr>
            <w:r>
              <w:t>Postbus 20018</w:t>
            </w:r>
          </w:p>
          <w:p w:rsidR="001618DF" w:rsidRDefault="001618DF">
            <w:pPr>
              <w:pStyle w:val="adres"/>
            </w:pPr>
            <w:r>
              <w:t>2500 EA  DEN HAAG</w:t>
            </w:r>
          </w:p>
          <w:p w:rsidR="003A095A" w:rsidRDefault="00487F82">
            <w:pPr>
              <w:pStyle w:val="kixcode"/>
            </w:pPr>
            <w:r>
              <w:fldChar w:fldCharType="begin"/>
            </w:r>
            <w:r>
              <w:instrText xml:space="preserve"> DOCPROPERTY kix </w:instrText>
            </w:r>
            <w:r>
              <w:fldChar w:fldCharType="end"/>
            </w:r>
          </w:p>
          <w:p w:rsidR="003A095A" w:rsidRDefault="003A095A">
            <w:pPr>
              <w:pStyle w:val="kixcode"/>
            </w:pPr>
          </w:p>
        </w:tc>
      </w:tr>
      <w:tr w:rsidR="003A095A">
        <w:trPr>
          <w:trHeight w:val="465" w:hRule="exact"/>
        </w:trPr>
        <w:tc>
          <w:tcPr>
            <w:tcW w:w="7512" w:type="dxa"/>
            <w:gridSpan w:val="2"/>
          </w:tcPr>
          <w:p w:rsidR="003A095A" w:rsidRDefault="003A095A">
            <w:pPr>
              <w:pStyle w:val="broodtekst"/>
            </w:pPr>
          </w:p>
        </w:tc>
      </w:tr>
      <w:tr w:rsidR="003A095A">
        <w:trPr>
          <w:trHeight w:val="238" w:hRule="exact"/>
        </w:trPr>
        <w:tc>
          <w:tcPr>
            <w:tcW w:w="1099" w:type="dxa"/>
          </w:tcPr>
          <w:p w:rsidR="003A095A" w:rsidRDefault="00D01FC6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>
              <w:instrText xml:space="preserve"> DOCPROPERTY _datum </w:instrText>
            </w:r>
            <w:r>
              <w:fldChar w:fldCharType="separate"/>
            </w:r>
            <w:r w:rsidR="00253CF7">
              <w:t>Datum</w:t>
            </w:r>
            <w:r>
              <w:fldChar w:fldCharType="end"/>
            </w:r>
          </w:p>
        </w:tc>
        <w:tc>
          <w:tcPr>
            <w:tcW w:w="6413" w:type="dxa"/>
          </w:tcPr>
          <w:p w:rsidR="003A095A" w:rsidRDefault="00A11BDD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>23 mei 2013</w:t>
            </w:r>
          </w:p>
        </w:tc>
      </w:tr>
      <w:tr w:rsidR="003A095A">
        <w:trPr>
          <w:trHeight w:val="482" w:hRule="exact"/>
        </w:trPr>
        <w:tc>
          <w:tcPr>
            <w:tcW w:w="1099" w:type="dxa"/>
          </w:tcPr>
          <w:p w:rsidR="003A095A" w:rsidRDefault="00D01FC6">
            <w:pPr>
              <w:pStyle w:val="datumonderwerp"/>
              <w:ind w:left="743" w:hanging="743"/>
            </w:pPr>
            <w:r>
              <w:fldChar w:fldCharType="begin"/>
            </w:r>
            <w:r>
              <w:instrText xml:space="preserve"> DOCPROPERTY _onderwerp </w:instrText>
            </w:r>
            <w:r>
              <w:fldChar w:fldCharType="separate"/>
            </w:r>
            <w:r w:rsidR="00253CF7">
              <w:t>Onderwerp</w:t>
            </w:r>
            <w:r>
              <w:fldChar w:fldCharType="end"/>
            </w:r>
          </w:p>
        </w:tc>
        <w:tc>
          <w:tcPr>
            <w:tcW w:w="6413" w:type="dxa"/>
          </w:tcPr>
          <w:p w:rsidR="003A095A" w:rsidP="00A11BDD" w:rsidRDefault="00D01FC6">
            <w:pPr>
              <w:pStyle w:val="datumonderwerp"/>
            </w:pPr>
            <w:r>
              <w:fldChar w:fldCharType="begin"/>
            </w:r>
            <w:r>
              <w:instrText xml:space="preserve"> DOCPROPERTY onderwerp </w:instrText>
            </w:r>
            <w:r>
              <w:fldChar w:fldCharType="separate"/>
            </w:r>
            <w:r w:rsidR="00253CF7">
              <w:t xml:space="preserve">Voorstel van wet </w:t>
            </w:r>
            <w:r w:rsidR="00A11BDD">
              <w:t>inzake de implementatiewet richtlijn consumentenrechten</w:t>
            </w:r>
            <w:r w:rsidR="00253CF7">
              <w:t xml:space="preserve"> (</w:t>
            </w:r>
            <w:r w:rsidR="00A11BDD">
              <w:t>33 520</w:t>
            </w:r>
            <w:r w:rsidR="00253CF7">
              <w:t>)</w:t>
            </w:r>
            <w:r>
              <w:fldChar w:fldCharType="end"/>
            </w:r>
            <w:r w:rsidR="00A11BDD">
              <w:t xml:space="preserve"> </w:t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3A095A">
        <w:tc>
          <w:tcPr>
            <w:tcW w:w="2013" w:type="dxa"/>
          </w:tcPr>
          <w:p w:rsidR="00253CF7" w:rsidP="00253CF7" w:rsidRDefault="00253CF7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253CF7" w:rsidP="00253CF7" w:rsidRDefault="00253CF7">
            <w:pPr>
              <w:pStyle w:val="afzendgegevens"/>
            </w:pPr>
            <w:r>
              <w:t>Sector</w:t>
            </w:r>
            <w:r w:rsidR="00C3228D">
              <w:t xml:space="preserve"> Privaatrecht</w:t>
            </w:r>
          </w:p>
          <w:p w:rsidR="00253CF7" w:rsidP="00253CF7" w:rsidRDefault="00253CF7">
            <w:pPr>
              <w:pStyle w:val="witregel1"/>
            </w:pPr>
            <w:r>
              <w:t> </w:t>
            </w:r>
          </w:p>
          <w:p w:rsidRPr="00A11BDD" w:rsidR="00253CF7" w:rsidP="00253CF7" w:rsidRDefault="00253CF7">
            <w:pPr>
              <w:pStyle w:val="afzendgegevens"/>
              <w:rPr>
                <w:lang w:val="de-DE"/>
              </w:rPr>
            </w:pPr>
            <w:r w:rsidRPr="00A11BDD">
              <w:rPr>
                <w:lang w:val="de-DE"/>
              </w:rPr>
              <w:t>Turfmarkt 147</w:t>
            </w:r>
          </w:p>
          <w:p w:rsidRPr="00A11BDD" w:rsidR="00253CF7" w:rsidP="00253CF7" w:rsidRDefault="00253CF7">
            <w:pPr>
              <w:pStyle w:val="afzendgegevens"/>
              <w:rPr>
                <w:lang w:val="de-DE"/>
              </w:rPr>
            </w:pPr>
            <w:r w:rsidRPr="00A11BDD">
              <w:rPr>
                <w:lang w:val="de-DE"/>
              </w:rPr>
              <w:t>2511 DP  Den Haag</w:t>
            </w:r>
          </w:p>
          <w:p w:rsidRPr="00A11BDD" w:rsidR="00253CF7" w:rsidP="00253CF7" w:rsidRDefault="00253CF7">
            <w:pPr>
              <w:pStyle w:val="afzendgegevens"/>
              <w:rPr>
                <w:lang w:val="de-DE"/>
              </w:rPr>
            </w:pPr>
            <w:r w:rsidRPr="00A11BDD">
              <w:rPr>
                <w:lang w:val="de-DE"/>
              </w:rPr>
              <w:t>Postbus 20301</w:t>
            </w:r>
          </w:p>
          <w:p w:rsidRPr="00A11BDD" w:rsidR="00253CF7" w:rsidP="00253CF7" w:rsidRDefault="00253CF7">
            <w:pPr>
              <w:pStyle w:val="afzendgegevens"/>
              <w:rPr>
                <w:lang w:val="de-DE"/>
              </w:rPr>
            </w:pPr>
            <w:r w:rsidRPr="00A11BDD">
              <w:rPr>
                <w:lang w:val="de-DE"/>
              </w:rPr>
              <w:t>2500 EH  Den Haag</w:t>
            </w:r>
          </w:p>
          <w:p w:rsidRPr="00A11BDD" w:rsidR="00253CF7" w:rsidP="00253CF7" w:rsidRDefault="00253CF7">
            <w:pPr>
              <w:pStyle w:val="afzendgegevens"/>
              <w:rPr>
                <w:lang w:val="de-DE"/>
              </w:rPr>
            </w:pPr>
            <w:r w:rsidRPr="00A11BDD">
              <w:rPr>
                <w:lang w:val="de-DE"/>
              </w:rPr>
              <w:t>www.rijksoverheid.nl/venj</w:t>
            </w:r>
          </w:p>
          <w:p w:rsidRPr="00A11BDD" w:rsidR="00253CF7" w:rsidP="00253CF7" w:rsidRDefault="00253CF7">
            <w:pPr>
              <w:pStyle w:val="witregel1"/>
              <w:rPr>
                <w:lang w:val="de-DE"/>
              </w:rPr>
            </w:pPr>
            <w:r w:rsidRPr="00A11BDD">
              <w:rPr>
                <w:lang w:val="de-DE"/>
              </w:rPr>
              <w:t> </w:t>
            </w:r>
          </w:p>
          <w:p w:rsidRPr="00A11BDD" w:rsidR="00253CF7" w:rsidP="00253CF7" w:rsidRDefault="00253CF7">
            <w:pPr>
              <w:pStyle w:val="witregel2"/>
              <w:rPr>
                <w:lang w:val="de-DE"/>
              </w:rPr>
            </w:pPr>
            <w:r w:rsidRPr="00A11BDD">
              <w:rPr>
                <w:lang w:val="de-DE"/>
              </w:rPr>
              <w:t> </w:t>
            </w:r>
          </w:p>
          <w:p w:rsidR="00253CF7" w:rsidP="00253CF7" w:rsidRDefault="00253CF7">
            <w:pPr>
              <w:pStyle w:val="referentiekopjes"/>
            </w:pPr>
            <w:r>
              <w:t>Ons kenmerk</w:t>
            </w:r>
          </w:p>
          <w:p w:rsidR="00253CF7" w:rsidP="00253CF7" w:rsidRDefault="00C3228D">
            <w:pPr>
              <w:pStyle w:val="referentiegegevens"/>
            </w:pPr>
            <w:r w:rsidRPr="00C3228D">
              <w:t>389651</w:t>
            </w:r>
            <w:r>
              <w:t xml:space="preserve"> </w:t>
            </w:r>
          </w:p>
          <w:p w:rsidR="00253CF7" w:rsidP="00253CF7" w:rsidRDefault="00253CF7">
            <w:pPr>
              <w:pStyle w:val="witregel1"/>
            </w:pPr>
            <w:r>
              <w:t> </w:t>
            </w:r>
          </w:p>
          <w:p w:rsidR="00253CF7" w:rsidP="00253CF7" w:rsidRDefault="00253CF7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253CF7" w:rsidP="00253CF7" w:rsidRDefault="00253CF7">
            <w:pPr>
              <w:pStyle w:val="referentiegegevens"/>
            </w:pPr>
          </w:p>
          <w:bookmarkEnd w:id="4"/>
          <w:p w:rsidR="003A095A" w:rsidP="00253CF7" w:rsidRDefault="00487F82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3A095A" w:rsidRDefault="003A095A">
      <w:pPr>
        <w:pStyle w:val="broodtekst"/>
      </w:pPr>
    </w:p>
    <w:p w:rsidR="003A095A" w:rsidRDefault="003A095A">
      <w:pPr>
        <w:pStyle w:val="broodtekst"/>
        <w:sectPr w:rsidR="003A095A" w:rsidSect="001618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p w:rsidR="003A095A" w:rsidRDefault="00253CF7">
      <w:pPr>
        <w:pStyle w:val="broodtekst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1" layoutInCell="1" allowOverlap="1" wp14:editId="6DAC490B" wp14:anchorId="2653889A">
                <wp:simplePos x="0" y="0"/>
                <wp:positionH relativeFrom="page">
                  <wp:posOffset>5944235</wp:posOffset>
                </wp:positionH>
                <wp:positionV relativeFrom="page">
                  <wp:posOffset>10182225</wp:posOffset>
                </wp:positionV>
                <wp:extent cx="1811020" cy="228600"/>
                <wp:effectExtent l="635" t="0" r="0" b="0"/>
                <wp:wrapNone/>
                <wp:docPr id="5" name="Text Box 3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A095A" w:rsidRDefault="00487F82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">
                <v:textbox inset="0,0,0,0">
                  <w:txbxContent>
                    <w:p w:rsidR="003A095A" w:rsidRDefault="00487F82">
                      <w:pPr>
                        <w:pStyle w:val="Huisstijl-Paginanummering"/>
                      </w:pP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DOCPROPERTY mailing-aan  </w:instrText>
                      </w:r>
                      <w:r>
                        <w:fldChar w:fldCharType="end"/>
                      </w:r>
                      <w:r>
                        <w:instrText xml:space="preserve"> = "1"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if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= "1" ""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_pagina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Pagina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PAGE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_van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van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2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>"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instrText>" ""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name="aanhef" w:id="7"/>
      <w:bookmarkEnd w:id="7"/>
      <w:r w:rsidR="00487F82">
        <w:fldChar w:fldCharType="begin"/>
      </w:r>
      <w:r w:rsidR="00487F82">
        <w:instrText xml:space="preserve"> DOCPROPERTY aanhefdoc *\MERGEFORMAT </w:instrText>
      </w:r>
      <w:r w:rsidR="00487F82">
        <w:fldChar w:fldCharType="end"/>
      </w:r>
    </w:p>
    <w:p w:rsidR="003A095A" w:rsidRDefault="00A11BDD">
      <w:pPr>
        <w:pStyle w:val="broodtekst"/>
      </w:pPr>
      <w:bookmarkStart w:name="cursor" w:id="8"/>
      <w:bookmarkEnd w:id="8"/>
      <w:r>
        <w:t>Hierbij bied ik u</w:t>
      </w:r>
      <w:r w:rsidRPr="009D5803" w:rsidR="00253CF7">
        <w:t xml:space="preserve">, mede namens </w:t>
      </w:r>
      <w:r>
        <w:t xml:space="preserve">de Minister van Economische Zaken en de Minister van Financiën, </w:t>
      </w:r>
      <w:r w:rsidRPr="009D5803" w:rsidR="00253CF7">
        <w:t>de nota naar aanleiding van het verslag</w:t>
      </w:r>
      <w:r>
        <w:t>,</w:t>
      </w:r>
      <w:r w:rsidR="00253CF7">
        <w:t xml:space="preserve"> alsmede een nota van wijziging</w:t>
      </w:r>
      <w:r>
        <w:t xml:space="preserve"> </w:t>
      </w:r>
      <w:r w:rsidRPr="009D5803" w:rsidR="00253CF7">
        <w:t>inzake het bovenvermelde voorstel aan.</w:t>
      </w: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3A095A">
        <w:trPr>
          <w:cantSplit/>
        </w:trPr>
        <w:tc>
          <w:tcPr>
            <w:tcW w:w="7501" w:type="dxa"/>
          </w:tcPr>
          <w:tbl>
            <w:tblPr>
              <w:tblW w:w="75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9"/>
              <w:gridCol w:w="226"/>
              <w:gridCol w:w="3099"/>
            </w:tblGrid>
            <w:tr w:rsidRPr="00253CF7" w:rsidR="00253CF7" w:rsidTr="001E49C9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253CF7" w:rsidR="00253CF7" w:rsidTr="00321E22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3A7DBA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1A0E52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DC24B4">
              <w:tc>
                <w:tcPr>
                  <w:tcW w:w="7534" w:type="dxa"/>
                  <w:gridSpan w:val="3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</w:tr>
            <w:tr w:rsidRPr="00253CF7" w:rsidR="00253CF7" w:rsidTr="00253CF7">
              <w:tc>
                <w:tcPr>
                  <w:tcW w:w="4209" w:type="dxa"/>
                  <w:shd w:val="clear" w:color="auto" w:fill="auto"/>
                </w:tcPr>
                <w:p w:rsidRPr="00253CF7" w:rsidR="00253CF7" w:rsidP="001C6401" w:rsidRDefault="00253CF7">
                  <w:pPr>
                    <w:pStyle w:val="broodtekst"/>
                  </w:pPr>
                  <w:r>
                    <w:t>De M</w:t>
                  </w:r>
                  <w:r w:rsidR="001C6401">
                    <w:t>inister van Veiligheid en Justitie</w:t>
                  </w:r>
                  <w:r>
                    <w:t xml:space="preserve">, 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253CF7" w:rsidR="00253CF7" w:rsidRDefault="00253CF7">
                  <w:pPr>
                    <w:pStyle w:val="broodtekst"/>
                  </w:pPr>
                </w:p>
              </w:tc>
            </w:tr>
            <w:tr w:rsidRPr="00253CF7" w:rsidR="00253CF7" w:rsidTr="00253CF7">
              <w:tc>
                <w:tcPr>
                  <w:tcW w:w="4209" w:type="dxa"/>
                  <w:shd w:val="clear" w:color="auto" w:fill="auto"/>
                </w:tcPr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="004272FD" w:rsidP="00253CF7" w:rsidRDefault="004272FD">
                  <w:pPr>
                    <w:pStyle w:val="broodtekst-i"/>
                    <w:rPr>
                      <w:i w:val="0"/>
                    </w:rPr>
                  </w:pPr>
                </w:p>
                <w:p w:rsidRPr="004272FD" w:rsidR="00253CF7" w:rsidP="001C6401" w:rsidRDefault="00253CF7">
                  <w:pPr>
                    <w:pStyle w:val="broodtekst-i"/>
                    <w:rPr>
                      <w:i w:val="0"/>
                    </w:rPr>
                  </w:pPr>
                  <w:r w:rsidRPr="004272FD">
                    <w:rPr>
                      <w:i w:val="0"/>
                    </w:rPr>
                    <w:t xml:space="preserve">I.W. Opstelten 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253CF7" w:rsidR="00253CF7" w:rsidP="00253CF7" w:rsidRDefault="00253CF7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253CF7" w:rsidR="00253CF7" w:rsidRDefault="00253CF7">
                  <w:pPr>
                    <w:pStyle w:val="broodtekst"/>
                  </w:pPr>
                </w:p>
              </w:tc>
            </w:tr>
          </w:tbl>
          <w:p w:rsidR="00253CF7" w:rsidP="00253CF7" w:rsidRDefault="00253CF7">
            <w:pPr>
              <w:pStyle w:val="in-table"/>
            </w:pPr>
          </w:p>
          <w:bookmarkEnd w:id="10"/>
          <w:p w:rsidR="003A095A" w:rsidP="00253CF7" w:rsidRDefault="00487F82">
            <w:pPr>
              <w:pStyle w:val="in-table"/>
            </w:pPr>
            <w:r>
              <w:fldChar w:fldCharType="begin"/>
            </w:r>
            <w:r>
              <w:instrText xml:space="preserve"> DOCPROPERTY ondertekening </w:instrText>
            </w:r>
            <w:r>
              <w:fldChar w:fldCharType="end"/>
            </w:r>
          </w:p>
        </w:tc>
      </w:tr>
    </w:tbl>
    <w:p w:rsidR="00253CF7" w:rsidRDefault="00253CF7">
      <w:pPr>
        <w:pStyle w:val="broodtekst"/>
      </w:pPr>
    </w:p>
    <w:sectPr w:rsidR="00253CF7" w:rsidSect="001618DF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CF7" w:rsidRDefault="00253CF7">
      <w:r>
        <w:separator/>
      </w:r>
    </w:p>
    <w:p w:rsidR="00253CF7" w:rsidRDefault="00253CF7"/>
    <w:p w:rsidR="00253CF7" w:rsidRDefault="00253CF7"/>
    <w:p w:rsidR="00253CF7" w:rsidRDefault="00253CF7"/>
  </w:endnote>
  <w:endnote w:type="continuationSeparator" w:id="0">
    <w:p w:rsidR="00253CF7" w:rsidRDefault="00253CF7">
      <w:r>
        <w:continuationSeparator/>
      </w:r>
    </w:p>
    <w:p w:rsidR="00253CF7" w:rsidRDefault="00253CF7"/>
    <w:p w:rsidR="00253CF7" w:rsidRDefault="00253CF7"/>
    <w:p w:rsidR="00253CF7" w:rsidRDefault="00253C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IX Barcode"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487F82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3A095A" w:rsidRDefault="003A095A">
    <w:pPr>
      <w:pStyle w:val="Voettekst"/>
    </w:pPr>
  </w:p>
  <w:p w:rsidR="003A095A" w:rsidRDefault="003A095A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95A">
      <w:trPr>
        <w:trHeight w:hRule="exact" w:val="240"/>
      </w:trPr>
      <w:tc>
        <w:tcPr>
          <w:tcW w:w="7752" w:type="dxa"/>
        </w:tcPr>
        <w:p w:rsidR="003A095A" w:rsidRDefault="00487F82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3A095A" w:rsidRDefault="00487F82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D01FC6">
            <w:fldChar w:fldCharType="begin"/>
          </w:r>
          <w:r w:rsidR="00D01FC6">
            <w:instrText xml:space="preserve"> NUMPAGES   \* MERGEFORMAT </w:instrText>
          </w:r>
          <w:r w:rsidR="00D01FC6">
            <w:fldChar w:fldCharType="separate"/>
          </w:r>
          <w:r w:rsidR="001618DF">
            <w:t>1</w:t>
          </w:r>
          <w:r w:rsidR="00D01FC6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95A">
      <w:trPr>
        <w:trHeight w:hRule="exact" w:val="240"/>
      </w:trPr>
      <w:tc>
        <w:tcPr>
          <w:tcW w:w="7752" w:type="dxa"/>
        </w:tcPr>
        <w:bookmarkStart w:id="5" w:name="bmVoettekst1"/>
        <w:p w:rsidR="003A095A" w:rsidRDefault="00487F82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3A095A" w:rsidRDefault="00487F82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1618D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253CF7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1618D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D01FC6">
            <w:fldChar w:fldCharType="begin"/>
          </w:r>
          <w:r w:rsidR="00D01FC6">
            <w:instrText xml:space="preserve"> SECTIONPAGES   \* MERGEFORMAT </w:instrText>
          </w:r>
          <w:r w:rsidR="00D01FC6">
            <w:fldChar w:fldCharType="separate"/>
          </w:r>
          <w:r w:rsidR="00253CF7">
            <w:t>1</w:t>
          </w:r>
          <w:r w:rsidR="00D01FC6">
            <w:fldChar w:fldCharType="end"/>
          </w:r>
        </w:p>
      </w:tc>
    </w:tr>
    <w:bookmarkEnd w:id="5"/>
  </w:tbl>
  <w:p w:rsidR="003A095A" w:rsidRDefault="003A095A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3A095A">
      <w:trPr>
        <w:cantSplit/>
        <w:trHeight w:hRule="exact" w:val="23"/>
      </w:trPr>
      <w:tc>
        <w:tcPr>
          <w:tcW w:w="7771" w:type="dxa"/>
        </w:tcPr>
        <w:p w:rsidR="003A095A" w:rsidRDefault="003A095A">
          <w:pPr>
            <w:pStyle w:val="Huisstijl-Rubricering"/>
          </w:pPr>
        </w:p>
      </w:tc>
      <w:tc>
        <w:tcPr>
          <w:tcW w:w="2123" w:type="dxa"/>
        </w:tcPr>
        <w:p w:rsidR="003A095A" w:rsidRDefault="003A095A">
          <w:pPr>
            <w:pStyle w:val="Huisstijl-Paginanummering"/>
          </w:pPr>
        </w:p>
      </w:tc>
    </w:tr>
    <w:tr w:rsidR="003A095A">
      <w:trPr>
        <w:cantSplit/>
        <w:trHeight w:hRule="exact" w:val="216"/>
      </w:trPr>
      <w:tc>
        <w:tcPr>
          <w:tcW w:w="7771" w:type="dxa"/>
        </w:tcPr>
        <w:p w:rsidR="003A095A" w:rsidRDefault="00487F82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3A095A" w:rsidRDefault="00487F82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740843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3A095A" w:rsidRDefault="003A095A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3A095A">
      <w:trPr>
        <w:cantSplit/>
        <w:trHeight w:hRule="exact" w:val="170"/>
      </w:trPr>
      <w:tc>
        <w:tcPr>
          <w:tcW w:w="7769" w:type="dxa"/>
        </w:tcPr>
        <w:p w:rsidR="003A095A" w:rsidRDefault="003A095A">
          <w:pPr>
            <w:pStyle w:val="Huisstijl-Rubricering"/>
          </w:pPr>
        </w:p>
      </w:tc>
      <w:tc>
        <w:tcPr>
          <w:tcW w:w="2123" w:type="dxa"/>
        </w:tcPr>
        <w:p w:rsidR="003A095A" w:rsidRDefault="003A095A">
          <w:pPr>
            <w:pStyle w:val="Huisstijl-Paginanummering"/>
          </w:pPr>
        </w:p>
      </w:tc>
    </w:tr>
    <w:tr w:rsidR="003A095A">
      <w:trPr>
        <w:cantSplit/>
        <w:trHeight w:hRule="exact" w:val="289"/>
      </w:trPr>
      <w:tc>
        <w:tcPr>
          <w:tcW w:w="7769" w:type="dxa"/>
        </w:tcPr>
        <w:p w:rsidR="003A095A" w:rsidRDefault="00487F82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3A095A" w:rsidRDefault="00487F82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1618D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253CF7"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1618D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D01FC6">
            <w:fldChar w:fldCharType="begin"/>
          </w:r>
          <w:r w:rsidR="00D01FC6">
            <w:instrText xml:space="preserve"> SECTIONPAGES   \* MERGEFORMAT </w:instrText>
          </w:r>
          <w:r w:rsidR="00D01FC6">
            <w:fldChar w:fldCharType="separate"/>
          </w:r>
          <w:r w:rsidR="00253CF7">
            <w:t>1</w:t>
          </w:r>
          <w:r w:rsidR="00D01FC6">
            <w:fldChar w:fldCharType="end"/>
          </w:r>
        </w:p>
      </w:tc>
    </w:tr>
    <w:tr w:rsidR="003A095A">
      <w:trPr>
        <w:cantSplit/>
        <w:trHeight w:hRule="exact" w:val="23"/>
      </w:trPr>
      <w:tc>
        <w:tcPr>
          <w:tcW w:w="7769" w:type="dxa"/>
        </w:tcPr>
        <w:p w:rsidR="003A095A" w:rsidRDefault="003A095A">
          <w:pPr>
            <w:pStyle w:val="Huisstijl-Rubricering"/>
          </w:pPr>
        </w:p>
      </w:tc>
      <w:tc>
        <w:tcPr>
          <w:tcW w:w="2123" w:type="dxa"/>
        </w:tcPr>
        <w:p w:rsidR="003A095A" w:rsidRDefault="003A095A">
          <w:pPr>
            <w:pStyle w:val="Huisstijl-Paginanummering"/>
            <w:rPr>
              <w:rStyle w:val="Huisstijl-GegevenCharChar"/>
            </w:rPr>
          </w:pPr>
        </w:p>
      </w:tc>
    </w:tr>
  </w:tbl>
  <w:p w:rsidR="003A095A" w:rsidRDefault="003A095A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CF7" w:rsidRDefault="00253CF7">
      <w:r>
        <w:separator/>
      </w:r>
    </w:p>
  </w:footnote>
  <w:footnote w:type="continuationSeparator" w:id="0">
    <w:p w:rsidR="00253CF7" w:rsidRDefault="00253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3A095A">
    <w:pPr>
      <w:pStyle w:val="Koptekst"/>
    </w:pPr>
  </w:p>
  <w:p w:rsidR="003A095A" w:rsidRDefault="003A09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253CF7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0F7E65A" wp14:editId="514CF2EB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3A095A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1618DF" w:rsidRDefault="00487F82">
                                <w:pPr>
                                  <w:pStyle w:val="referentiegegevparagraaf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A11BDD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1618DF">
                                  <w:rPr>
                                    <w:b/>
                                  </w:rPr>
                                  <w:t>Directie Wetgeving en Juridische Zaken</w:t>
                                </w:r>
                              </w:p>
                              <w:p w:rsidR="001618DF" w:rsidRDefault="00487F82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Pr="00A11BDD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1618DF">
                                  <w:t>Sector ALTIJD INVULLEN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1618DF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3A095A" w:rsidRPr="00A11BDD" w:rsidRDefault="00487F82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3A095A" w:rsidRDefault="00487F82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A11BDD">
                                  <w:rPr>
                                    <w:b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1618DF">
                                  <w:rPr>
                                    <w:b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3A095A" w:rsidRDefault="00D01FC6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1618DF">
                                  <w:t>18 april 2013</w:t>
                                </w:r>
                                <w:r>
                                  <w:fldChar w:fldCharType="end"/>
                                </w:r>
                              </w:p>
                              <w:p w:rsidR="003A095A" w:rsidRDefault="003A095A">
                                <w:pPr>
                                  <w:pStyle w:val="witregel1"/>
                                </w:pPr>
                              </w:p>
                              <w:p w:rsidR="001618DF" w:rsidRDefault="00487F82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1618DF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3A095A" w:rsidRDefault="00487F82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D01FC6">
                                  <w:fldChar w:fldCharType="begin"/>
                                </w:r>
                                <w:r w:rsidR="00D01FC6">
                                  <w:instrText xml:space="preserve"> DOCPROPERTY onskenmerk </w:instrText>
                                </w:r>
                                <w:r w:rsidR="00D01FC6">
                                  <w:fldChar w:fldCharType="separate"/>
                                </w:r>
                                <w:r w:rsidR="001618DF">
                                  <w:t>ALTIJD INVULLEN</w:t>
                                </w:r>
                                <w:r w:rsidR="00D01FC6">
                                  <w:fldChar w:fldCharType="end"/>
                                </w:r>
                              </w:p>
                            </w:tc>
                          </w:tr>
                          <w:tr w:rsidR="003A095A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3A095A" w:rsidRDefault="003A095A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3A095A" w:rsidRDefault="003A095A"/>
                        <w:p w:rsidR="003A095A" w:rsidRDefault="003A095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8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3A095A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1618DF" w:rsidRDefault="00487F82">
                          <w:pPr>
                            <w:pStyle w:val="referentiegegevparagraaf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Pr="00A11BDD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1618DF">
                            <w:rPr>
                              <w:b/>
                            </w:rPr>
                            <w:t>Directie Wetgeving en Juridische Zaken</w:t>
                          </w:r>
                        </w:p>
                        <w:p w:rsidR="001618DF" w:rsidRDefault="00487F82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Pr="00A11BDD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1618DF">
                            <w:t>Sector ALTIJD INVULLEN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1618DF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3A095A" w:rsidRPr="00A11BDD" w:rsidRDefault="00487F82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3A095A" w:rsidRDefault="00487F82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Pr="00A11BDD">
                            <w:rPr>
                              <w:b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1618DF">
                            <w:rPr>
                              <w:b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3A095A" w:rsidRDefault="00D01FC6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1618DF">
                            <w:t>18 april 2013</w:t>
                          </w:r>
                          <w:r>
                            <w:fldChar w:fldCharType="end"/>
                          </w:r>
                        </w:p>
                        <w:p w:rsidR="003A095A" w:rsidRDefault="003A095A">
                          <w:pPr>
                            <w:pStyle w:val="witregel1"/>
                          </w:pPr>
                        </w:p>
                        <w:p w:rsidR="001618DF" w:rsidRDefault="00487F82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1618DF">
                            <w:rPr>
                              <w:b/>
                            </w:rPr>
                            <w:t>Ons kenmerk</w:t>
                          </w:r>
                        </w:p>
                        <w:p w:rsidR="003A095A" w:rsidRDefault="00487F82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 w:rsidR="00D01FC6">
                            <w:fldChar w:fldCharType="begin"/>
                          </w:r>
                          <w:r w:rsidR="00D01FC6">
                            <w:instrText xml:space="preserve"> DOCPROPERTY onskenmerk </w:instrText>
                          </w:r>
                          <w:r w:rsidR="00D01FC6">
                            <w:fldChar w:fldCharType="separate"/>
                          </w:r>
                          <w:r w:rsidR="001618DF">
                            <w:t>ALTIJD INVULLEN</w:t>
                          </w:r>
                          <w:r w:rsidR="00D01FC6">
                            <w:fldChar w:fldCharType="end"/>
                          </w:r>
                        </w:p>
                      </w:tc>
                    </w:tr>
                    <w:tr w:rsidR="003A095A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3A095A" w:rsidRDefault="003A095A">
                          <w:pPr>
                            <w:pStyle w:val="clausule"/>
                          </w:pPr>
                        </w:p>
                      </w:tc>
                    </w:tr>
                  </w:tbl>
                  <w:p w:rsidR="003A095A" w:rsidRDefault="003A095A"/>
                  <w:p w:rsidR="003A095A" w:rsidRDefault="003A095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1010149D" wp14:editId="53F38C72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3A095A" w:rsidRDefault="00487F82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3A095A" w:rsidRDefault="003A095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9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" stroked="f" strokecolor="fuchsia">
              <v:textbox inset="0,0,0,0">
                <w:txbxContent>
                  <w:p w:rsidR="003A095A" w:rsidRDefault="00487F82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3A095A" w:rsidRDefault="003A095A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095A">
      <w:trPr>
        <w:trHeight w:hRule="exact" w:val="136"/>
      </w:trPr>
      <w:tc>
        <w:tcPr>
          <w:tcW w:w="7520" w:type="dxa"/>
        </w:tcPr>
        <w:p w:rsidR="003A095A" w:rsidRDefault="003A095A">
          <w:pPr>
            <w:spacing w:line="240" w:lineRule="auto"/>
            <w:rPr>
              <w:sz w:val="12"/>
              <w:szCs w:val="12"/>
            </w:rPr>
          </w:pPr>
        </w:p>
      </w:tc>
    </w:tr>
  </w:tbl>
  <w:p w:rsidR="003A095A" w:rsidRDefault="00487F82">
    <w:pPr>
      <w:pStyle w:val="Koptekst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253CF7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5ABB916B" wp14:editId="68C68C43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23FFD0BD" wp14:editId="27F7B9CE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" stroked="f" strokecolor="fuchsia">
              <w10:wrap anchorx="page" anchory="page"/>
              <w10:anchorlock/>
            </v:rect>
          </w:pict>
        </mc:Fallback>
      </mc:AlternateContent>
    </w:r>
    <w:r w:rsidR="00487F82">
      <w:rPr>
        <w:color w:val="FFFFFF"/>
      </w:rPr>
      <w:fldChar w:fldCharType="begin"/>
    </w:r>
    <w:r w:rsidR="00487F82">
      <w:rPr>
        <w:color w:val="FFFFFF"/>
      </w:rPr>
      <w:instrText xml:space="preserve"> PAGE </w:instrText>
    </w:r>
    <w:r w:rsidR="00487F82">
      <w:rPr>
        <w:color w:val="FFFFFF"/>
      </w:rPr>
      <w:fldChar w:fldCharType="separate"/>
    </w:r>
    <w:r w:rsidR="00740843">
      <w:rPr>
        <w:noProof/>
        <w:color w:val="FFFFFF"/>
      </w:rPr>
      <w:t>1</w:t>
    </w:r>
    <w:r w:rsidR="00487F82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A" w:rsidRDefault="003A09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670C83"/>
    <w:multiLevelType w:val="multilevel"/>
    <w:tmpl w:val="360E1BF0"/>
    <w:lvl w:ilvl="0">
      <w:start w:val="1"/>
      <w:numFmt w:val="bullet"/>
      <w:pStyle w:val="opsommingsvinkUi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F08A1"/>
    <w:multiLevelType w:val="multilevel"/>
    <w:tmpl w:val="61A21AA6"/>
    <w:lvl w:ilvl="0">
      <w:start w:val="1"/>
      <w:numFmt w:val="bullet"/>
      <w:pStyle w:val="opsomming-bolletjesjustitie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1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C4A26"/>
    <w:multiLevelType w:val="multilevel"/>
    <w:tmpl w:val="A2ECAAD8"/>
    <w:lvl w:ilvl="0">
      <w:start w:val="1"/>
      <w:numFmt w:val="decimal"/>
      <w:pStyle w:val="kop1justitie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pStyle w:val="kop2justitie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kop3justitie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A3DDA"/>
    <w:multiLevelType w:val="multilevel"/>
    <w:tmpl w:val="E84A0424"/>
    <w:lvl w:ilvl="0">
      <w:start w:val="1"/>
      <w:numFmt w:val="bullet"/>
      <w:pStyle w:val="opsomming-streepjesjustitie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1">
    <w:nsid w:val="5ECC7F89"/>
    <w:multiLevelType w:val="multilevel"/>
    <w:tmpl w:val="81E48ACE"/>
    <w:lvl w:ilvl="0">
      <w:start w:val="1"/>
      <w:numFmt w:val="decimal"/>
      <w:pStyle w:val="opsomming-cijf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2">
    <w:nsid w:val="5FEC188A"/>
    <w:multiLevelType w:val="multilevel"/>
    <w:tmpl w:val="5E426782"/>
    <w:lvl w:ilvl="0">
      <w:start w:val="1"/>
      <w:numFmt w:val="bullet"/>
      <w:pStyle w:val="opsommingsvinkAan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23">
    <w:nsid w:val="7F4841C7"/>
    <w:multiLevelType w:val="multilevel"/>
    <w:tmpl w:val="15BE652E"/>
    <w:lvl w:ilvl="0">
      <w:start w:val="1"/>
      <w:numFmt w:val="lowerLetter"/>
      <w:pStyle w:val="opsomming-lett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9"/>
  </w:num>
  <w:num w:numId="14">
    <w:abstractNumId w:val="15"/>
  </w:num>
  <w:num w:numId="15">
    <w:abstractNumId w:val="16"/>
  </w:num>
  <w:num w:numId="16">
    <w:abstractNumId w:val="21"/>
  </w:num>
  <w:num w:numId="17">
    <w:abstractNumId w:val="18"/>
  </w:num>
  <w:num w:numId="18">
    <w:abstractNumId w:val="20"/>
  </w:num>
  <w:num w:numId="19">
    <w:abstractNumId w:val="17"/>
  </w:num>
  <w:num w:numId="20">
    <w:abstractNumId w:val="10"/>
  </w:num>
  <w:num w:numId="21">
    <w:abstractNumId w:val="22"/>
  </w:num>
  <w:num w:numId="22">
    <w:abstractNumId w:val="13"/>
  </w:num>
  <w:num w:numId="23">
    <w:abstractNumId w:val="9"/>
  </w:num>
  <w:num w:numId="24">
    <w:abstractNumId w:val="23"/>
  </w:num>
  <w:num w:numId="25">
    <w:abstractNumId w:val="16"/>
  </w:num>
  <w:num w:numId="26">
    <w:abstractNumId w:val="21"/>
  </w:num>
  <w:num w:numId="27">
    <w:abstractNumId w:val="23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defaultTabStop w:val="227"/>
  <w:hyphenationZone w:val="425"/>
  <w:characterSpacingControl w:val="doNotCompress"/>
  <w:hdrShapeDefaults>
    <o:shapedefaults v:ext="edit" spidmax="15361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/ Eerste Kamer der Staten-Generaal_x000d_Postbus 20018 / 20017_x000d_2500 EA  DEN HAAG"/>
    <w:docVar w:name="Carma DocSys~CanReopen" w:val="1"/>
    <w:docVar w:name="Carma DocSys~XML" w:val="&lt;?xml version=&quot;1.0&quot;?&gt;_x000d__x000a_&lt;data customer=&quot;minjus&quot; profile=&quot;minjus&quot; model=&quot;brief.xml&quot; country-code=&quot;31&quot; target=&quot;Microsoft Word&quot; target-version=&quot;14.0&quot; target-build=&quot;14.0.6129&quot; engine-version=&quot;2.6.10&quot; lastuser-initials=&quot;ZJ-B&quot; lastuser-name=&quot;Zuurmond J.C.M. - BD/DWJZ/SSR&quot;&gt;&lt;brief template=&quot;brief.dot&quot; id=&quot;164036cr405c493ea019b2cafp7e3694&quot; version=&quot;1.0&quot; lcid=&quot;1043&quot; locale=&quot;nl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afzendgegevens&quot;&gt;Sector ALTIJD INVULLEN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De MvVenJ, of De SvVenJ, (voluit)&lt;/p&gt;&lt;/td&gt;&lt;td style=&quot;broodtekst&quot;&gt;&lt;/td&gt;&lt;td/&gt;&lt;/tr&gt;&lt;tr&gt;&lt;td&gt;&lt;p style=&quot;broodtekst-i&quot;&gt;I.W. Opstelten of F. Teeven&lt;/p&gt;&lt;/td&gt;&lt;td style=&quot;broodtekst&quot;&gt;&lt;/td&gt;&lt;td/&gt;&lt;/tr&gt;&lt;/tbody&gt;&lt;/table&gt;&lt;p style=&quot;in-table&quot;/&gt;&lt;/body&gt;&lt;/ondertekening_content&gt;&lt;toevoegen-model formatted-value=&quot;&quot;/&gt;&lt;chkminuut value=&quot;0&quot; formatted-value=&quot;0&quot;/&gt;&lt;minuut formatted-value=&quot;minuut.xml&quot;/&gt;&lt;ondertekenaar-item value=&quot;52&quot; formatted-value=&quot;M en S tbv HAP&quot;&gt;&lt;afzender taal=&quot;1043&quot; organisatie=&quot;176&quot; aanhef=&quot;1&quot; groetregel=&quot;2&quot; name=&quot;M en S tbv HAP&quot; country-id=&quot;NLD&quot; country-code=&quot;31&quot; naam=&quot;De MvVenJ, of De SvVenJ, (voluit)&quot; functie=&quot;I.W. Opstelten of F. Teeven&quot;/&gt;_x000d__x000a__x0009__x0009_&lt;/ondertekenaar-item&gt;&lt;tweedeondertekenaar-item/&gt;&lt;behandelddoor-item value=&quot;51&quot; formatted-value=&quot;Concipiënt&quot;&gt;&lt;afzender taal=&quot;1043&quot; organisatie=&quot;176&quot; aanhef=&quot;1&quot; groetregel=&quot;2&quot; name=&quot;Concipiënt&quot; country-id=&quot;NLD&quot; country-code=&quot;31&quot; naam=&quot;Concipiënt&quot; functie=&quot;ALTIJD INVULLEN (functie)&quot; email=&quot;-@minvenj.nl&quot; telefoon=&quot;&quot; onderdeel=&quot;Sector ALTIJD INVULLEN&quot; mobiel=&quot;+31 6 &quot;/&gt;_x000d__x000a__x0009__x0009_&lt;/behandelddoor-item&gt;&lt;organisatie-item value=&quot;176&quot; formatted-value=&quot;DWJZ&quot;&gt;&lt;organisatie zoekveld=&quot;DWJZ&quot; id=&quot;176&quot;&gt;_x000d__x000a__x0009__x0009__x0009__x0009_&lt;taal id=&quot;2057&quot; zoekveld=&quot;DWJZ&quot; taal=&quot;2057&quot; omschrijving=&quot;Directie Wetgeving en Juridische Zaken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venj&quot; postadres=&quot;Postadres:\nPostbus 20301,\n2500 EH The Hague&quot;/&gt;_x000d__x000a__x0009__x0009__x0009__x0009_&lt;taal id=&quot;1043&quot; zoekveld=&quot;DWJZ&quot; taal=&quot;1043&quot; omschrijving=&quot;Directie Wetgeving en Juridische Zaken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venj&quot; postadres=&quot;Postadres:\nPostbus 20301,\n2500 EH Den Haag&quot;/&gt;_x000d__x000a__x0009__x0009__x0009__x0009_&lt;taal id=&quot;1031&quot; zoekveld=&quot;DWJZ&quot; taal=&quot;1031&quot; omschrijving=&quot;Directie Wetgeving en Juridische Zak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venj&quot; postadres=&quot;Postadres:\nPostbus 20301,\n2500 EH Den Haag&quot;/&gt;_x000d__x000a__x0009__x0009__x0009__x0009_&lt;taal id=&quot;1036&quot; zoekveld=&quot;DWJZ&quot; taal=&quot;1036&quot; omschrijving=&quot;Directie Wetgeving en Juridische Zaken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venj&quot; postadres=&quot;Postadres:\nPostbus 20301,\n2500 EH La Haye&quot;/&gt;_x000d__x000a__x0009__x0009__x0009__x0009_&lt;taal id=&quot;1034&quot; zoekveld=&quot;DWJZ&quot; taal=&quot;1034&quot; omschrijving=&quot;Directie Wetgeving en Juridische Zaken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venj&quot; postadres=&quot;Postadres:\nPostbus 20301,\n2500 EH La Haya&quot;/&gt;_x000d__x000a__x0009__x0009__x0009_&lt;/organisatie&gt;_x000d__x000a__x0009__x0009_&lt;/organisatie-item&gt;&lt;zaak/&gt;&lt;adres formatted-value=&quot;Aan de Voorzitter van de Tweede Kamer / Eerste Kamer der Staten-Generaal\nPostbus 20018 / 20017\n2500 EA  DEN HAAG&quot; value=&quot;11&quot;&gt;&lt;address typeid=&quot;1&quot; typename=&quot;postadres&quot; street=&quot;Postbus&quot; housenr=&quot;20018 / 20017&quot; zipcode=&quot;2500 EA&quot; city=&quot;DEN HAAG&quot; country-id=&quot;NLD&quot; country-code=&quot;31&quot; omitted-country=&quot;Nederland&quot; kix=&quot;2500EA20018X20017&quot;&gt;&lt;company display=&quot;TK / EK&quot; name=&quot;Aan de Voorzitter van de Tweede Kamer / Eerste Kamer der Staten-Generaal&quot;&gt;_x000d__x000a__x0009__x0009__x0009__x0009_&lt;/company&gt;_x000d__x000a__x0009__x0009__x0009_&lt;/address&gt;&lt;/adres&gt;&lt;kix value=&quot;&quot; formatted-value=&quot;&quot;/&gt;&lt;mailing-aan formatted-value=&quot;&quot;/&gt;&lt;minjuslint formatted-value=&quot;&quot;/&gt;&lt;chklogo value=&quot;0&quot;/&gt;&lt;documentsubtype formatted-value=&quot;Brief&quot;/&gt;&lt;documenttitel formatted-value=&quot;Brief - Voorstel van wet ... (vermelding van het opschrift) (Kamerstuknummer)&quot;/&gt;&lt;heropend value=&quot;false&quot;/&gt;&lt;vorm value=&quot;Digitaal&quot;/&gt;&lt;ZaakLocatie/&gt;&lt;zaakkenmerk/&gt;&lt;zaaktitel/&gt;&lt;fn_geaddresseerde formatted-value=&quot;Aan de Voorzitter van de Tweede Kamer / Eerste Kamer der Staten-Generaal&quot;/&gt;&lt;fn_adres formatted-value=&quot;Postbus 20018 / 20017&quot;/&gt;&lt;fn_postcode value=&quot;2500 EA&quot; formatted-value=&quot;2500 EA&quot;/&gt;&lt;fn_plaats value=&quot;DEN HAAG&quot; formatted-value=&quot;DEN HAAG&quot;/&gt;&lt;fn_land formatted-value=&quot;Nederland&quot;/&gt;&lt;drager formatted-value=&quot;Document&quot;/&gt;&lt;documentclass value=&quot;Brief&quot; formatted-value=&quot;Brief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venj&quot; formatted-value=&quot;www.rijksoverheid.nl/venj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&quot; formatted-value=&quot;&quot;&gt;&lt;phonenumber/&gt;&lt;/doorkiesnummer&gt;&lt;mobiel value=&quot;+31 6 &quot; formatted-value=&quot;+31 6 &quot;&gt;&lt;phonenumber country-code=&quot;31&quot; number=&quot;+31 6 &quot;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Concipiënt&quot;/&gt;&lt;email formatted-value=&quot;-@minvenj.nl&quot;/&gt;&lt;functie formatted-value=&quot;ALTIJD INVULLEN (functie)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\n&quot;/&gt;&lt;directoraatnaam value=&quot;&quot; formatted-value=&quot;&quot;/&gt;&lt;directoraatnaamvolg formatted-value=&quot;&quot;/&gt;&lt;onderdeel value=&quot;Sector ALTIJD INVULLEN&quot; formatted-value=&quot;Sector ALTIJD INVULLEN&quot;/&gt;&lt;digionderdeel value=&quot;Sector ALTIJD INVULLEN&quot; formatted-value=&quot;Sector ALTIJD INVULLEN&quot;/&gt;&lt;onderdeelvolg formatted-value=&quot;Sector ALTIJD INVULLEN&quot;/&gt;&lt;directieregel formatted-value=&quot; \n&quot;/&gt;&lt;datum value=&quot;2013-04-18T16:46:57&quot; formatted-value=&quot;18 april 2013&quot;/&gt;&lt;onskenmerk value=&quot;ALTIJD INVULLEN&quot; formatted-value=&quot;ALTIJD INVULLEN&quot; format-disabled=&quot;true&quot;/&gt;&lt;uwkenmerk formatted-value=&quot;&quot;/&gt;&lt;onderwerp formatted-value=&quot;Voorstel van wet ... (vermelding van het opschrift) (Kamerstuknummer)&quot; value=&quot;Voorstel van wet ... (vermelding van het opschrift) (Kamerstuknummer)&quot; format-disabled=&quot;true&quot;/&gt;&lt;bijlage formatted-value=&quot;&quot;/&gt;&lt;projectnaam/&gt;&lt;kopieaan/&gt;&lt;namensdeze/&gt;&lt;rubricering formatted-value=&quot;&quot;/&gt;&lt;rubriceringvolg formatted-value=&quot;&quot;/&gt;&lt;digijust value=&quot;0&quot; formatted-value=&quot;0&quot;/&gt;&lt;chkcontact value=&quot;0&quot; formatted-value=&quot;0&quot; format-disabled=&quot;true&quot;/&gt;&lt;radtelefoon value=&quot;1&quot;/&gt;&lt;chkfunctie1 value=&quot;1&quot;/&gt;&lt;chkfunctie2 value=&quot;1&quot;/&gt;&lt;aanhefdoc formatted-value=&quot;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0&quot; formatted-value=&quot;&amp;lt;Geen&amp;gt;&quot; output-value=&quot;&amp;lt;Geen&amp;gt;,&quot;/&gt;&lt;groetregel value=&quot;0&quot; formatted-value=&quot;&amp;lt;Geen&amp;gt;&quot; output-value=&quot;&amp;lt;Geen&amp;gt;,&quot;/&gt;&lt;rubriek value=&quot;1&quot; formatted-value=&quot; &quot;/&gt;&lt;merking value=&quot;1&quot; formatted-value=&quot; &quot;/&gt;&lt;lst_aantbijlagen value=&quot;Geen&quot; formatted-value=&quot;Geen&quot;/&gt;&lt;euslogan-txt/&gt;&lt;lsttaal/&gt;&lt;documenttype value=&quot;Uitgaand&quot; formatted-value=&quot;Uitgaand&quot;/&gt;&lt;docstatus value=&quot;Informeel concept&quot; formatted-value=&quot;Informeel concept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  <w:docVar w:name="clausule" w:val="Bij beantwoording de datum en ons kenmerk vermelden. Wilt u slechts één zaak in uw brief behandelen."/>
  </w:docVars>
  <w:rsids>
    <w:rsidRoot w:val="00253CF7"/>
    <w:rsid w:val="000B13EC"/>
    <w:rsid w:val="001618DF"/>
    <w:rsid w:val="001C6401"/>
    <w:rsid w:val="00253CF7"/>
    <w:rsid w:val="003A095A"/>
    <w:rsid w:val="004272FD"/>
    <w:rsid w:val="00487F82"/>
    <w:rsid w:val="00740843"/>
    <w:rsid w:val="00A11BDD"/>
    <w:rsid w:val="00AA7616"/>
    <w:rsid w:val="00C3228D"/>
    <w:rsid w:val="00D0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uijs\AppData\Roaming\B-ware\DocSys.Web\profiles\minjus\client\folders\brief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171</ap:Words>
  <ap:Characters>943</ap:Characters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1112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2013-05-23T14:43:00.0000000Z</lastPrinted>
  <dcterms:created xsi:type="dcterms:W3CDTF">2013-05-24T08:06:00.0000000Z</dcterms:created>
  <dcterms:modified xsi:type="dcterms:W3CDTF">2013-05-24T08:06:00.0000000Z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/ Eerste Kamer der Staten-Generaal_x000d_Postbus 20018 / 20017_x000d_2500 EA  DEN HAAG</vt:lpwstr>
  </property>
  <property fmtid="{D5CDD505-2E9C-101B-9397-08002B2CF9AE}" pid="4" name="datum">
    <vt:lpwstr>18 april 2013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Voorstel van wet ... (vermelding van het opschrift) (Kamerstuknummer)</vt:lpwstr>
  </property>
  <property fmtid="{D5CDD505-2E9C-101B-9397-08002B2CF9AE}" pid="8" name="_onderwerp">
    <vt:lpwstr>Onderwerp</vt:lpwstr>
  </property>
  <property fmtid="{D5CDD505-2E9C-101B-9397-08002B2CF9AE}" pid="9" name="onskenmerk">
    <vt:lpwstr>ALTIJD INVULLEN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ALTIJD INVULLEN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ALTIJD INVULLEN (functie)</vt:lpwstr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0x010100F4ADC9B874CC184B80CC16945D22151B</vt:lpwstr>
  </property>
  <property fmtid="{D5CDD505-2E9C-101B-9397-08002B2CF9AE}" pid="68" name="GereserveerdDoor">
    <vt:lpwstr>bouh0211</vt:lpwstr>
  </property>
  <property fmtid="{D5CDD505-2E9C-101B-9397-08002B2CF9AE}" pid="69" name="Door">
    <vt:lpwstr>Bouwmeester H.</vt:lpwstr>
  </property>
  <property fmtid="{D5CDD505-2E9C-101B-9397-08002B2CF9AE}" pid="70" name="Gereserveerd">
    <vt:lpwstr>true</vt:lpwstr>
  </property>
</Properties>
</file>