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>
      <w:pPr>
        <w:spacing w:line="276" w:lineRule="auto"/>
      </w:pPr>
      <w:bookmarkStart w:name="bm_txtAanhef" w:id="0"/>
      <w:bookmarkStart w:name="bm_start" w:id="1"/>
      <w:bookmarkStart w:name="_GoBack" w:id="2"/>
      <w:bookmarkEnd w:id="2"/>
    </w:p>
    <w:p w:rsidR="00AA6A05" w:rsidP="00AA6A05" w:rsidRDefault="00AA6A05">
      <w:pPr>
        <w:spacing w:line="276" w:lineRule="auto"/>
      </w:pPr>
      <w:r>
        <w:t xml:space="preserve">Overeenkomstig de bestaande afspraken heb ik de eer u hierbij </w:t>
      </w:r>
      <w:r w:rsidR="003C06DA">
        <w:t>een fiche aan te bieden die werd</w:t>
      </w:r>
      <w:r>
        <w:t xml:space="preserve"> opgesteld door de werkgroep Beoordeling Nieuwe Commissievoorstellen (BNC).</w:t>
      </w:r>
    </w:p>
    <w:p w:rsidRPr="00C37FE1" w:rsidR="00AA6A05" w:rsidP="00AA6A05" w:rsidRDefault="00AA6A05">
      <w:pPr>
        <w:spacing w:line="276" w:lineRule="auto"/>
      </w:pPr>
      <w:r>
        <w:t xml:space="preserve"> </w:t>
      </w:r>
    </w:p>
    <w:p w:rsidR="003C06DA" w:rsidP="003C06DA" w:rsidRDefault="001A489C">
      <w:pPr>
        <w:spacing w:line="276" w:lineRule="auto"/>
        <w:ind w:firstLine="454"/>
      </w:pPr>
      <w:bookmarkStart w:name="bm_txtend" w:id="3"/>
      <w:bookmarkEnd w:id="0"/>
      <w:bookmarkEnd w:id="1"/>
      <w:r>
        <w:t xml:space="preserve">Fiche 1: </w:t>
      </w:r>
      <w:r w:rsidR="003C06DA">
        <w:t xml:space="preserve">Verordening </w:t>
      </w:r>
      <w:proofErr w:type="spellStart"/>
      <w:r w:rsidR="003C06DA">
        <w:t>meerjarenfinanciering</w:t>
      </w:r>
      <w:proofErr w:type="spellEnd"/>
      <w:r w:rsidR="003C06DA">
        <w:t xml:space="preserve"> Europees Agentschap maritieme </w:t>
      </w:r>
    </w:p>
    <w:p w:rsidR="003C06DA" w:rsidP="003C06DA" w:rsidRDefault="003C06DA">
      <w:pPr>
        <w:spacing w:line="276" w:lineRule="auto"/>
        <w:ind w:firstLine="454"/>
      </w:pPr>
      <w:r>
        <w:t xml:space="preserve">             veiligheid </w:t>
      </w:r>
    </w:p>
    <w:p w:rsidRPr="00905706" w:rsidR="001A489C" w:rsidP="003C06DA" w:rsidRDefault="001A489C">
      <w:pPr>
        <w:spacing w:line="276" w:lineRule="auto"/>
        <w:ind w:firstLine="454"/>
      </w:pPr>
    </w:p>
    <w:p w:rsidRPr="004A6477" w:rsidR="00FB2C02" w:rsidP="00FB2C02" w:rsidRDefault="00FB2C02"/>
    <w:bookmarkEnd w:id="3"/>
    <w:p w:rsidR="00A70303" w:rsidP="00A70303" w:rsidRDefault="00A70303">
      <w:pPr>
        <w:autoSpaceDE w:val="0"/>
        <w:autoSpaceDN w:val="0"/>
        <w:adjustRightInd w:val="0"/>
      </w:pPr>
    </w:p>
    <w:p w:rsidR="006F46B7" w:rsidP="00A70303" w:rsidRDefault="006F46B7">
      <w:pPr>
        <w:autoSpaceDE w:val="0"/>
        <w:autoSpaceDN w:val="0"/>
        <w:adjustRightInd w:val="0"/>
      </w:pPr>
    </w:p>
    <w:p w:rsidR="006F46B7" w:rsidP="00A70303" w:rsidRDefault="006F46B7">
      <w:pPr>
        <w:autoSpaceDE w:val="0"/>
        <w:autoSpaceDN w:val="0"/>
        <w:adjustRightInd w:val="0"/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245F87">
        <w:tc>
          <w:tcPr>
            <w:tcW w:w="4500" w:type="pct"/>
          </w:tcPr>
          <w:p w:rsidRPr="00C37FE1" w:rsidR="00A70303" w:rsidP="00245F87" w:rsidRDefault="00A70303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A70303" w:rsidP="00245F87" w:rsidRDefault="00A70303">
            <w:bookmarkStart w:name="bm_groetam" w:id="5"/>
            <w:r>
              <w:t xml:space="preserve"> </w:t>
            </w:r>
            <w:bookmarkEnd w:id="5"/>
          </w:p>
        </w:tc>
      </w:tr>
      <w:tr w:rsidRPr="00C37FE1" w:rsidR="00A70303" w:rsidTr="00245F87">
        <w:tc>
          <w:tcPr>
            <w:tcW w:w="4500" w:type="pct"/>
          </w:tcPr>
          <w:p w:rsidR="00A70303" w:rsidP="00245F87" w:rsidRDefault="00A70303">
            <w:bookmarkStart w:name="bm_groet1" w:id="6"/>
          </w:p>
          <w:p w:rsidR="00A70303" w:rsidP="00245F87" w:rsidRDefault="00A70303"/>
          <w:p w:rsidR="00A70303" w:rsidP="00245F87" w:rsidRDefault="00A70303"/>
          <w:p w:rsidR="00A70303" w:rsidP="00245F87" w:rsidRDefault="00A70303"/>
          <w:bookmarkEnd w:id="6"/>
          <w:p w:rsidRPr="00C37FE1" w:rsidR="00A70303" w:rsidP="00245F87" w:rsidRDefault="00A70303">
            <w:r>
              <w:t xml:space="preserve">Frans Timmermans </w:t>
            </w:r>
          </w:p>
        </w:tc>
        <w:tc>
          <w:tcPr>
            <w:tcW w:w="2500" w:type="pct"/>
          </w:tcPr>
          <w:p w:rsidRPr="00C37FE1" w:rsidR="00A70303" w:rsidP="00245F87" w:rsidRDefault="00A70303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A70303" w:rsidP="00A70303" w:rsidRDefault="00A70303">
      <w:bookmarkStart w:name="bm_antwoord" w:id="8"/>
      <w:r w:rsidRPr="00C37FE1">
        <w:t xml:space="preserve"> </w:t>
      </w:r>
      <w:bookmarkEnd w:id="8"/>
    </w:p>
    <w:p w:rsidRPr="00825019" w:rsidR="00825019" w:rsidP="00D36B95" w:rsidRDefault="00825019"/>
    <w:sectPr w:rsidRPr="00825019" w:rsidR="00825019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CA" w:rsidRDefault="007363CA">
      <w:r>
        <w:separator/>
      </w:r>
    </w:p>
    <w:p w:rsidR="007363CA" w:rsidRDefault="007363CA"/>
  </w:endnote>
  <w:endnote w:type="continuationSeparator" w:id="0">
    <w:p w:rsidR="007363CA" w:rsidRDefault="007363CA">
      <w:r>
        <w:continuationSeparator/>
      </w:r>
    </w:p>
    <w:p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Footer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7A6D5E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404BAE">
            <w:fldChar w:fldCharType="begin"/>
          </w:r>
          <w:r w:rsidR="00404BAE">
            <w:instrText xml:space="preserve"> NUMPAGES   \* MERGEFORMAT </w:instrText>
          </w:r>
          <w:r w:rsidR="00404BAE">
            <w:fldChar w:fldCharType="separate"/>
          </w:r>
          <w:r w:rsidR="007A6D5E">
            <w:t>1</w:t>
          </w:r>
          <w:r w:rsidR="00404BAE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7" w:name="bmVoettekst1"/>
        </w:p>
      </w:tc>
      <w:tc>
        <w:tcPr>
          <w:tcW w:w="2148" w:type="dxa"/>
        </w:tcPr>
        <w:p w:rsidR="0014093E" w:rsidRDefault="007A6D5E" w:rsidP="00600CF0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404BAE">
            <w:fldChar w:fldCharType="begin"/>
          </w:r>
          <w:r w:rsidR="00404BAE">
            <w:instrText xml:space="preserve"> NUMPAGES   \* MERGEFORMAT </w:instrText>
          </w:r>
          <w:r w:rsidR="00404BAE">
            <w:fldChar w:fldCharType="separate"/>
          </w:r>
          <w:r>
            <w:t>1</w:t>
          </w:r>
          <w:r w:rsidR="00404BAE">
            <w:fldChar w:fldCharType="end"/>
          </w:r>
        </w:p>
      </w:tc>
    </w:tr>
    <w:bookmarkEnd w:id="17"/>
  </w:tbl>
  <w:p w:rsidR="0014093E" w:rsidRPr="00404BAE" w:rsidRDefault="0014093E" w:rsidP="00404BAE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7A6D5E" w:rsidP="00023E9A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 w:rsidR="00404BAE"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404BAE">
            <w:fldChar w:fldCharType="begin"/>
          </w:r>
          <w:r w:rsidR="00404BAE">
            <w:instrText xml:space="preserve"> NUMPAGES   \* MERGEFORMAT </w:instrText>
          </w:r>
          <w:r w:rsidR="00404BAE">
            <w:fldChar w:fldCharType="separate"/>
          </w:r>
          <w:r w:rsidR="00404BAE">
            <w:t>1</w:t>
          </w:r>
          <w:r w:rsidR="00404BAE">
            <w:fldChar w:fldCharType="end"/>
          </w:r>
        </w:p>
      </w:tc>
    </w:tr>
  </w:tbl>
  <w:p w:rsidR="0014093E" w:rsidRPr="00404BAE" w:rsidRDefault="0014093E" w:rsidP="00404BAE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CA" w:rsidRDefault="007363CA">
      <w:r>
        <w:separator/>
      </w:r>
    </w:p>
    <w:p w:rsidR="007363CA" w:rsidRDefault="007363CA"/>
  </w:footnote>
  <w:footnote w:type="continuationSeparator" w:id="0">
    <w:p w:rsidR="007363CA" w:rsidRDefault="007363CA">
      <w:r>
        <w:continuationSeparator/>
      </w:r>
    </w:p>
    <w:p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Header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7E67AD" wp14:editId="175C16CA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7A6D5E" w:rsidP="004F44C2">
                                <w:pPr>
                                  <w:pStyle w:val="Huisstijl-Kopje"/>
                                </w:pPr>
                                <w:bookmarkStart w:id="11" w:name="bm_date2"/>
                                <w:bookmarkEnd w:id="11"/>
                                <w:r>
                                  <w:t>Onze Referentie</w:t>
                                </w:r>
                              </w:p>
                              <w:p w:rsidR="0014093E" w:rsidRDefault="007363CA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DIE-BNC</w:t>
                                </w:r>
                                <w:bookmarkEnd w:id="12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7A6D5E" w:rsidP="004F44C2">
                          <w:pPr>
                            <w:pStyle w:val="Huisstijl-Kopje"/>
                          </w:pPr>
                          <w:bookmarkStart w:id="15" w:name="bm_date2"/>
                          <w:bookmarkEnd w:id="15"/>
                          <w:r>
                            <w:t>Onze Referentie</w:t>
                          </w:r>
                        </w:p>
                        <w:p w:rsidR="0014093E" w:rsidRDefault="007363CA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DIE-BNC</w:t>
                          </w:r>
                          <w:bookmarkEnd w:id="16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260BF5" wp14:editId="20A5AD1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26F6439" wp14:editId="4664C37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26F6439" wp14:editId="4664C37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EED30C8" wp14:editId="3C7526B3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8" w:name="bm_txtdirectie"/>
                                <w:bookmarkStart w:id="19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8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br/>
                                </w:r>
                                <w:r w:rsidR="007A6D5E">
                                  <w:t>www.minbuza.nl</w:t>
                                </w:r>
                              </w:p>
                              <w:bookmarkEnd w:id="19"/>
                              <w:p w:rsidR="0014093E" w:rsidRPr="007363CA" w:rsidRDefault="007A6D5E" w:rsidP="00BC4AE3">
                                <w:pPr>
                                  <w:pStyle w:val="Huisstijl-Adres"/>
                                </w:pPr>
                                <w:r>
                                  <w:rPr>
                                    <w:b/>
                                  </w:rPr>
                                  <w:t>Contactpersoon</w:t>
                                </w:r>
                                <w:r w:rsidR="0014093E"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20" w:name="bm_phone"/>
                                <w:r w:rsidR="007363CA" w:rsidRPr="00D71F0D">
                                  <w:t xml:space="preserve">0031 70 348 </w:t>
                                </w:r>
                                <w:bookmarkEnd w:id="20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21" w:name="bm_fax"/>
                                <w:bookmarkStart w:id="22" w:name="bm_email"/>
                                <w:bookmarkEnd w:id="21"/>
                                <w:r w:rsidR="007363CA" w:rsidRPr="00D71F0D">
                                  <w:t>DIE-BNC@minbuza.nl</w:t>
                                </w:r>
                                <w:bookmarkEnd w:id="22"/>
                              </w:p>
                            </w:tc>
                          </w:tr>
                          <w:tr w:rsidR="0014093E" w:rsidRPr="007363CA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71F0D" w:rsidRDefault="0014093E" w:rsidP="00BC4AE3"/>
                            </w:tc>
                          </w:tr>
                          <w:tr w:rsidR="0014093E" w:rsidRPr="007363CA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7A6D5E" w:rsidP="00BC4AE3">
                                <w:pPr>
                                  <w:pStyle w:val="Huisstijl-Kopje"/>
                                </w:pPr>
                                <w:r>
                                  <w:t>Onze Referentie</w:t>
                                </w:r>
                              </w:p>
                              <w:p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Minbuza-</w:t>
                                </w:r>
                                <w:r w:rsidR="007B5CBB">
                                  <w:t>2013</w:t>
                                </w:r>
                                <w:r w:rsidR="00B744C5">
                                  <w:t>.</w:t>
                                </w:r>
                                <w:r w:rsidR="007A6D5E">
                                  <w:t>159966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3" w:name="bm_nummer"/>
                                <w:bookmarkEnd w:id="23"/>
                              </w:p>
                              <w:p w:rsidR="0014093E" w:rsidRPr="007363CA" w:rsidRDefault="007A6D5E" w:rsidP="007F2529">
                                <w:pPr>
                                  <w:pStyle w:val="Huisstijl-Kopje"/>
                                </w:pPr>
                                <w:r>
                                  <w:t>Bijlage(n)</w:t>
                                </w:r>
                              </w:p>
                              <w:p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973C3C">
                          <w:pPr>
                            <w:pStyle w:val="Huisstijl-Adres"/>
                          </w:pPr>
                          <w:bookmarkStart w:id="24" w:name="bm_txtdirectie"/>
                          <w:bookmarkStart w:id="25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4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br/>
                          </w:r>
                          <w:r w:rsidR="007A6D5E">
                            <w:t>www.minbuza.nl</w:t>
                          </w:r>
                        </w:p>
                        <w:bookmarkEnd w:id="25"/>
                        <w:p w:rsidR="0014093E" w:rsidRPr="007363CA" w:rsidRDefault="007A6D5E" w:rsidP="00BC4AE3">
                          <w:pPr>
                            <w:pStyle w:val="Huisstijl-Adres"/>
                          </w:pPr>
                          <w:r>
                            <w:rPr>
                              <w:b/>
                            </w:rPr>
                            <w:t>Contactpersoon</w:t>
                          </w:r>
                          <w:r w:rsidR="0014093E"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6" w:name="bm_phone"/>
                          <w:r w:rsidR="007363CA" w:rsidRPr="00D71F0D">
                            <w:t xml:space="preserve">0031 70 348 </w:t>
                          </w:r>
                          <w:bookmarkEnd w:id="26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27" w:name="bm_fax"/>
                          <w:bookmarkStart w:id="28" w:name="bm_email"/>
                          <w:bookmarkEnd w:id="27"/>
                          <w:r w:rsidR="007363CA" w:rsidRPr="00D71F0D">
                            <w:t>DIE-BNC@minbuza.nl</w:t>
                          </w:r>
                          <w:bookmarkEnd w:id="28"/>
                        </w:p>
                      </w:tc>
                    </w:tr>
                    <w:tr w:rsidR="0014093E" w:rsidRPr="007363CA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71F0D" w:rsidRDefault="0014093E" w:rsidP="00BC4AE3"/>
                      </w:tc>
                    </w:tr>
                    <w:tr w:rsidR="0014093E" w:rsidRPr="007363CA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7A6D5E" w:rsidP="00BC4AE3">
                          <w:pPr>
                            <w:pStyle w:val="Huisstijl-Kopje"/>
                          </w:pPr>
                          <w:r>
                            <w:t>Onze Referentie</w:t>
                          </w:r>
                        </w:p>
                        <w:p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Minbuza-</w:t>
                          </w:r>
                          <w:r w:rsidR="007B5CBB">
                            <w:t>2013</w:t>
                          </w:r>
                          <w:r w:rsidR="00B744C5">
                            <w:t>.</w:t>
                          </w:r>
                          <w:r w:rsidR="007A6D5E">
                            <w:t>159966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:rsidR="0014093E" w:rsidRPr="007363CA" w:rsidRDefault="007A6D5E" w:rsidP="007F2529">
                          <w:pPr>
                            <w:pStyle w:val="Huisstijl-Kopje"/>
                          </w:pPr>
                          <w:r>
                            <w:t>Bijlage(n)</w:t>
                          </w:r>
                        </w:p>
                        <w:p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7A6D5E" w:rsidRPr="007A6D5E">
            <w:rPr>
              <w:bCs/>
            </w:rPr>
            <w:t>Voorzitter</w:t>
          </w:r>
          <w:r w:rsidRPr="003B4CA4">
            <w:t xml:space="preserve"> van de</w:t>
          </w:r>
          <w:r w:rsidRPr="003B4CA4">
            <w:br/>
          </w:r>
          <w:r w:rsidR="007A6D5E" w:rsidRPr="007A6D5E">
            <w:rPr>
              <w:bCs/>
            </w:rPr>
            <w:t>Tweede</w:t>
          </w:r>
          <w:r w:rsidRPr="003B4CA4">
            <w:t xml:space="preserve"> 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7A6D5E" w:rsidRPr="007A6D5E">
            <w:rPr>
              <w:bCs/>
              <w:lang w:val="en-US"/>
            </w:rPr>
            <w:t>4</w:t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7A6D5E" w:rsidP="00386A91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 w:rsidR="0014093E">
            <w:rPr>
              <w:rFonts w:cs="Verdana"/>
              <w:szCs w:val="18"/>
            </w:rPr>
            <w:tab/>
          </w:r>
          <w:r w:rsidR="00386A91">
            <w:rPr>
              <w:rFonts w:cs="Verdana"/>
              <w:szCs w:val="18"/>
            </w:rPr>
            <w:t>8</w:t>
          </w:r>
          <w:r w:rsidR="00903344">
            <w:rPr>
              <w:rFonts w:cs="Verdana"/>
              <w:szCs w:val="18"/>
            </w:rPr>
            <w:t xml:space="preserve"> mei</w:t>
          </w:r>
          <w:r w:rsidR="00FC5F3B">
            <w:rPr>
              <w:rFonts w:cs="Verdana"/>
              <w:szCs w:val="18"/>
            </w:rPr>
            <w:t xml:space="preserve"> 2013</w:t>
          </w:r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7A6D5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>Betreft</w:t>
          </w:r>
          <w:r w:rsidR="0014093E" w:rsidRPr="001F182C">
            <w:tab/>
          </w:r>
          <w:bookmarkStart w:id="30" w:name="bm_subject"/>
          <w:r w:rsidR="007363CA">
            <w:t>Informatievoorziening over nieuwe Commissievoorstellen</w:t>
          </w:r>
          <w:bookmarkEnd w:id="30"/>
        </w:p>
      </w:tc>
    </w:tr>
  </w:tbl>
  <w:p w:rsidR="0014093E" w:rsidRDefault="0014093E" w:rsidP="00BC4AE3">
    <w:pPr>
      <w:pStyle w:val="Header"/>
    </w:pPr>
  </w:p>
  <w:p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3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9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0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7"/>
  </w:num>
  <w:num w:numId="14">
    <w:abstractNumId w:val="16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4"/>
  </w:num>
  <w:num w:numId="34">
    <w:abstractNumId w:val="7"/>
  </w:num>
  <w:num w:numId="35">
    <w:abstractNumId w:val="8"/>
  </w:num>
  <w:num w:numId="36">
    <w:abstractNumId w:val="3"/>
  </w:num>
  <w:num w:numId="37">
    <w:abstractNumId w:val="19"/>
  </w:num>
  <w:num w:numId="38">
    <w:abstractNumId w:val="10"/>
  </w:num>
  <w:num w:numId="39">
    <w:abstractNumId w:val="19"/>
  </w:num>
  <w:num w:numId="40">
    <w:abstractNumId w:val="10"/>
  </w:num>
  <w:num w:numId="41">
    <w:abstractNumId w:val="13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removePersonalInformation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761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1579"/>
    <w:rsid w:val="00071F28"/>
    <w:rsid w:val="00075EA5"/>
    <w:rsid w:val="00076BB4"/>
    <w:rsid w:val="00080A91"/>
    <w:rsid w:val="000840F6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7F2"/>
    <w:rsid w:val="000D595D"/>
    <w:rsid w:val="000E0FEC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6FFA"/>
    <w:rsid w:val="0014786A"/>
    <w:rsid w:val="001516A4"/>
    <w:rsid w:val="00151E5F"/>
    <w:rsid w:val="00151EB5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A0227"/>
    <w:rsid w:val="001A2BEA"/>
    <w:rsid w:val="001A40DF"/>
    <w:rsid w:val="001A489C"/>
    <w:rsid w:val="001A6D93"/>
    <w:rsid w:val="001A7826"/>
    <w:rsid w:val="001B6C91"/>
    <w:rsid w:val="001D162C"/>
    <w:rsid w:val="001D47BA"/>
    <w:rsid w:val="001E0B0C"/>
    <w:rsid w:val="001E10A9"/>
    <w:rsid w:val="001E1852"/>
    <w:rsid w:val="001E34C6"/>
    <w:rsid w:val="001E46B3"/>
    <w:rsid w:val="001E5581"/>
    <w:rsid w:val="001F182C"/>
    <w:rsid w:val="001F3C70"/>
    <w:rsid w:val="00204032"/>
    <w:rsid w:val="00205037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6214"/>
    <w:rsid w:val="00286998"/>
    <w:rsid w:val="002910CB"/>
    <w:rsid w:val="00291AB7"/>
    <w:rsid w:val="002A42D7"/>
    <w:rsid w:val="002A5310"/>
    <w:rsid w:val="002A5CF6"/>
    <w:rsid w:val="002A5F5A"/>
    <w:rsid w:val="002B0D4D"/>
    <w:rsid w:val="002B153C"/>
    <w:rsid w:val="002B2EFB"/>
    <w:rsid w:val="002C07BB"/>
    <w:rsid w:val="002C0E58"/>
    <w:rsid w:val="002D1633"/>
    <w:rsid w:val="002D317B"/>
    <w:rsid w:val="002D4824"/>
    <w:rsid w:val="002D502D"/>
    <w:rsid w:val="002E0F69"/>
    <w:rsid w:val="002F6C89"/>
    <w:rsid w:val="0030032B"/>
    <w:rsid w:val="00312597"/>
    <w:rsid w:val="00314773"/>
    <w:rsid w:val="003370E1"/>
    <w:rsid w:val="00341FA0"/>
    <w:rsid w:val="00344E82"/>
    <w:rsid w:val="00353932"/>
    <w:rsid w:val="003559BD"/>
    <w:rsid w:val="0035717C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B4CA4"/>
    <w:rsid w:val="003B7EE7"/>
    <w:rsid w:val="003C06DA"/>
    <w:rsid w:val="003C40EF"/>
    <w:rsid w:val="003D39EC"/>
    <w:rsid w:val="003D735C"/>
    <w:rsid w:val="003E3D54"/>
    <w:rsid w:val="003E3DD5"/>
    <w:rsid w:val="003F07C6"/>
    <w:rsid w:val="003F44B7"/>
    <w:rsid w:val="00404BAE"/>
    <w:rsid w:val="0040550A"/>
    <w:rsid w:val="00406FC3"/>
    <w:rsid w:val="0041377E"/>
    <w:rsid w:val="00413D48"/>
    <w:rsid w:val="00417192"/>
    <w:rsid w:val="004211CC"/>
    <w:rsid w:val="004279E6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429DC"/>
    <w:rsid w:val="005534E3"/>
    <w:rsid w:val="005556B0"/>
    <w:rsid w:val="0055763B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2876"/>
    <w:rsid w:val="005C388F"/>
    <w:rsid w:val="005C3FE0"/>
    <w:rsid w:val="005C6228"/>
    <w:rsid w:val="005C740C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7A44"/>
    <w:rsid w:val="0062128C"/>
    <w:rsid w:val="006215E9"/>
    <w:rsid w:val="00625CD0"/>
    <w:rsid w:val="006269B1"/>
    <w:rsid w:val="0062754E"/>
    <w:rsid w:val="00631CFC"/>
    <w:rsid w:val="006323B7"/>
    <w:rsid w:val="00634ABE"/>
    <w:rsid w:val="00636558"/>
    <w:rsid w:val="00640D6D"/>
    <w:rsid w:val="0064373D"/>
    <w:rsid w:val="00645660"/>
    <w:rsid w:val="00647E2F"/>
    <w:rsid w:val="00647E70"/>
    <w:rsid w:val="006502B8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860D3"/>
    <w:rsid w:val="006906E5"/>
    <w:rsid w:val="006A30BE"/>
    <w:rsid w:val="006A67FE"/>
    <w:rsid w:val="006A7400"/>
    <w:rsid w:val="006A7D61"/>
    <w:rsid w:val="006B2C03"/>
    <w:rsid w:val="006B775E"/>
    <w:rsid w:val="006C08FA"/>
    <w:rsid w:val="006C2535"/>
    <w:rsid w:val="006C2D9B"/>
    <w:rsid w:val="006C42DF"/>
    <w:rsid w:val="006C441E"/>
    <w:rsid w:val="006C614C"/>
    <w:rsid w:val="006E3546"/>
    <w:rsid w:val="006E7D82"/>
    <w:rsid w:val="006F0F93"/>
    <w:rsid w:val="006F31F2"/>
    <w:rsid w:val="006F3F1A"/>
    <w:rsid w:val="006F46B7"/>
    <w:rsid w:val="006F56CC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37D69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6D3F"/>
    <w:rsid w:val="007A6D5E"/>
    <w:rsid w:val="007B2F93"/>
    <w:rsid w:val="007B4503"/>
    <w:rsid w:val="007B5ACF"/>
    <w:rsid w:val="007B5CBB"/>
    <w:rsid w:val="007B68FE"/>
    <w:rsid w:val="007B729C"/>
    <w:rsid w:val="007C406E"/>
    <w:rsid w:val="007C5183"/>
    <w:rsid w:val="007D42C4"/>
    <w:rsid w:val="007D5DCF"/>
    <w:rsid w:val="007E27CB"/>
    <w:rsid w:val="007F2529"/>
    <w:rsid w:val="007F420D"/>
    <w:rsid w:val="00800259"/>
    <w:rsid w:val="00800CCA"/>
    <w:rsid w:val="00804496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6CD7"/>
    <w:rsid w:val="00842CD8"/>
    <w:rsid w:val="00846884"/>
    <w:rsid w:val="00846955"/>
    <w:rsid w:val="00846978"/>
    <w:rsid w:val="008478F4"/>
    <w:rsid w:val="00851426"/>
    <w:rsid w:val="00853A3D"/>
    <w:rsid w:val="008541C3"/>
    <w:rsid w:val="008547BA"/>
    <w:rsid w:val="008553C7"/>
    <w:rsid w:val="008558B6"/>
    <w:rsid w:val="00857018"/>
    <w:rsid w:val="00857FEB"/>
    <w:rsid w:val="0086008D"/>
    <w:rsid w:val="0086101E"/>
    <w:rsid w:val="00872271"/>
    <w:rsid w:val="008771EC"/>
    <w:rsid w:val="0088710F"/>
    <w:rsid w:val="00887E81"/>
    <w:rsid w:val="00890C96"/>
    <w:rsid w:val="00890DD0"/>
    <w:rsid w:val="00893C73"/>
    <w:rsid w:val="00894F40"/>
    <w:rsid w:val="00897452"/>
    <w:rsid w:val="008A7A9E"/>
    <w:rsid w:val="008B3929"/>
    <w:rsid w:val="008B4021"/>
    <w:rsid w:val="008B4CB3"/>
    <w:rsid w:val="008C200A"/>
    <w:rsid w:val="008C5110"/>
    <w:rsid w:val="008E49AD"/>
    <w:rsid w:val="008F0929"/>
    <w:rsid w:val="008F3246"/>
    <w:rsid w:val="008F508C"/>
    <w:rsid w:val="008F6D77"/>
    <w:rsid w:val="009016FA"/>
    <w:rsid w:val="00903344"/>
    <w:rsid w:val="00910642"/>
    <w:rsid w:val="00917A20"/>
    <w:rsid w:val="00921C86"/>
    <w:rsid w:val="0092214E"/>
    <w:rsid w:val="00923961"/>
    <w:rsid w:val="009307AB"/>
    <w:rsid w:val="009311C8"/>
    <w:rsid w:val="00933025"/>
    <w:rsid w:val="00933376"/>
    <w:rsid w:val="00933A2F"/>
    <w:rsid w:val="00942C77"/>
    <w:rsid w:val="00942C7B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3F49"/>
    <w:rsid w:val="00985AD1"/>
    <w:rsid w:val="00986981"/>
    <w:rsid w:val="00994FDA"/>
    <w:rsid w:val="00996688"/>
    <w:rsid w:val="009A0C37"/>
    <w:rsid w:val="009A3B71"/>
    <w:rsid w:val="009A61BC"/>
    <w:rsid w:val="009A6C50"/>
    <w:rsid w:val="009B08BB"/>
    <w:rsid w:val="009B0B9C"/>
    <w:rsid w:val="009B36BE"/>
    <w:rsid w:val="009B698A"/>
    <w:rsid w:val="009B7EEB"/>
    <w:rsid w:val="009C3CAE"/>
    <w:rsid w:val="009C3F20"/>
    <w:rsid w:val="009D6A0B"/>
    <w:rsid w:val="009E3549"/>
    <w:rsid w:val="009E5328"/>
    <w:rsid w:val="009F0D37"/>
    <w:rsid w:val="009F20F8"/>
    <w:rsid w:val="009F47B8"/>
    <w:rsid w:val="00A0257B"/>
    <w:rsid w:val="00A035D0"/>
    <w:rsid w:val="00A14E21"/>
    <w:rsid w:val="00A16E14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0303"/>
    <w:rsid w:val="00A768C2"/>
    <w:rsid w:val="00A768D7"/>
    <w:rsid w:val="00A76E64"/>
    <w:rsid w:val="00A7726B"/>
    <w:rsid w:val="00A831FD"/>
    <w:rsid w:val="00A87199"/>
    <w:rsid w:val="00A929AC"/>
    <w:rsid w:val="00AA58D7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CCF"/>
    <w:rsid w:val="00B26EE9"/>
    <w:rsid w:val="00B4138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744C5"/>
    <w:rsid w:val="00B81164"/>
    <w:rsid w:val="00B93893"/>
    <w:rsid w:val="00B94609"/>
    <w:rsid w:val="00BA6743"/>
    <w:rsid w:val="00BB3151"/>
    <w:rsid w:val="00BB39C9"/>
    <w:rsid w:val="00BB4763"/>
    <w:rsid w:val="00BB4805"/>
    <w:rsid w:val="00BB5053"/>
    <w:rsid w:val="00BB5315"/>
    <w:rsid w:val="00BC3B53"/>
    <w:rsid w:val="00BC3B96"/>
    <w:rsid w:val="00BC4AE3"/>
    <w:rsid w:val="00BD4F1E"/>
    <w:rsid w:val="00BD5B85"/>
    <w:rsid w:val="00BE3F88"/>
    <w:rsid w:val="00BE4756"/>
    <w:rsid w:val="00BE723C"/>
    <w:rsid w:val="00BF2770"/>
    <w:rsid w:val="00BF5F32"/>
    <w:rsid w:val="00C0778E"/>
    <w:rsid w:val="00C20614"/>
    <w:rsid w:val="00C206F1"/>
    <w:rsid w:val="00C25921"/>
    <w:rsid w:val="00C3561D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A723B"/>
    <w:rsid w:val="00CB3BB5"/>
    <w:rsid w:val="00CB4037"/>
    <w:rsid w:val="00CC3B34"/>
    <w:rsid w:val="00CD362D"/>
    <w:rsid w:val="00CD7D69"/>
    <w:rsid w:val="00CE0CC2"/>
    <w:rsid w:val="00CE1879"/>
    <w:rsid w:val="00CE3329"/>
    <w:rsid w:val="00CE5848"/>
    <w:rsid w:val="00CE594C"/>
    <w:rsid w:val="00CF053F"/>
    <w:rsid w:val="00CF309A"/>
    <w:rsid w:val="00CF51D4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6B95"/>
    <w:rsid w:val="00D411B7"/>
    <w:rsid w:val="00D43A7A"/>
    <w:rsid w:val="00D516BE"/>
    <w:rsid w:val="00D54228"/>
    <w:rsid w:val="00D5423B"/>
    <w:rsid w:val="00D54F4E"/>
    <w:rsid w:val="00D57547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70D9F"/>
    <w:rsid w:val="00E72BEB"/>
    <w:rsid w:val="00E75111"/>
    <w:rsid w:val="00E76B70"/>
    <w:rsid w:val="00E770E9"/>
    <w:rsid w:val="00E77F89"/>
    <w:rsid w:val="00E863C3"/>
    <w:rsid w:val="00EA6A1C"/>
    <w:rsid w:val="00EA7215"/>
    <w:rsid w:val="00EA78AE"/>
    <w:rsid w:val="00EB34E6"/>
    <w:rsid w:val="00EB4BD9"/>
    <w:rsid w:val="00EB7469"/>
    <w:rsid w:val="00EC0DFF"/>
    <w:rsid w:val="00EC237D"/>
    <w:rsid w:val="00EC48CC"/>
    <w:rsid w:val="00ED072A"/>
    <w:rsid w:val="00ED48A3"/>
    <w:rsid w:val="00ED4B19"/>
    <w:rsid w:val="00EE4A1F"/>
    <w:rsid w:val="00EF1183"/>
    <w:rsid w:val="00EF1B5A"/>
    <w:rsid w:val="00EF2CCA"/>
    <w:rsid w:val="00EF451C"/>
    <w:rsid w:val="00F02CD3"/>
    <w:rsid w:val="00F03963"/>
    <w:rsid w:val="00F064BF"/>
    <w:rsid w:val="00F1256D"/>
    <w:rsid w:val="00F12E23"/>
    <w:rsid w:val="00F13A4E"/>
    <w:rsid w:val="00F172BB"/>
    <w:rsid w:val="00F2006A"/>
    <w:rsid w:val="00F21BEF"/>
    <w:rsid w:val="00F31D0E"/>
    <w:rsid w:val="00F34DEA"/>
    <w:rsid w:val="00F37688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73"/>
    <w:rsid w:val="00F802BB"/>
    <w:rsid w:val="00F83A6D"/>
    <w:rsid w:val="00F8477A"/>
    <w:rsid w:val="00F8713B"/>
    <w:rsid w:val="00F93F9E"/>
    <w:rsid w:val="00F95AD2"/>
    <w:rsid w:val="00FB06ED"/>
    <w:rsid w:val="00FB0730"/>
    <w:rsid w:val="00FB15B7"/>
    <w:rsid w:val="00FB2C02"/>
    <w:rsid w:val="00FB2EB1"/>
    <w:rsid w:val="00FC03D1"/>
    <w:rsid w:val="00FC36AB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267</ap:Characters>
  <ap:DocSecurity>0</ap:DocSecurity>
  <ap:Lines>21</ap:Lines>
  <ap:Paragraphs>5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dc:description>------------------------</dc:description>
  <dc:subject/>
  <dc:title/>
  <keywords/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0x0101007A8923595B953A4C80AA8AAE62FDFAC8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