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14="http://schemas.microsoft.com/office/drawing/2010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7A8" w:rsidRDefault="00806FE6">
      <w:pPr>
        <w:pStyle w:val="in-table"/>
      </w:pPr>
      <w:bookmarkStart w:name="_GoBack" w:id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16EA6293" wp14:anchorId="6A06835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0" cy="0"/>
                <wp:effectExtent l="9525" t="9525" r="9525" b="9525"/>
                <wp:wrapNone/>
                <wp:docPr id="6" name="Carma DocSys~brief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00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A17E8" w:rsidRDefault="009A17E8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rma DocSys~brief" style="position:absolute;margin-left:0;margin-top:0;width:0;height:0;z-index:2516587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">
                <v:textbox style="layout-flow:vertical;mso-layout-flow-alt:bottom-to-top">
                  <w:txbxContent>
                    <w:p w:rsidR="009A17E8" w:rsidRDefault="009A17E8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pPr w:leftFromText="181" w:rightFromText="181" w:vertAnchor="page" w:horzAnchor="page" w:tblpX="6340" w:tblpY="1"/>
        <w:tblW w:w="0" w:type="auto"/>
        <w:tblLook w:val="0000" w:firstRow="0" w:lastRow="0" w:firstColumn="0" w:lastColumn="0" w:noHBand="0" w:noVBand="0"/>
      </w:tblPr>
      <w:tblGrid>
        <w:gridCol w:w="3906"/>
      </w:tblGrid>
      <w:tr w:rsidR="006037A8">
        <w:tc>
          <w:tcPr>
            <w:tcW w:w="0" w:type="auto"/>
          </w:tcPr>
          <w:p w:rsidR="006037A8" w:rsidRDefault="00806FE6">
            <w:bookmarkStart w:name="woordmerk" w:id="1"/>
            <w:bookmarkStart w:name="woordmerk_bk" w:id="2"/>
            <w:bookmarkEnd w:id="1"/>
            <w:r>
              <w:rPr>
                <w:noProof/>
              </w:rPr>
              <w:drawing>
                <wp:inline distT="0" distB="0" distL="0" distR="0" wp14:anchorId="38D4686F" wp14:editId="47B74BA8">
                  <wp:extent cx="2343150" cy="1581150"/>
                  <wp:effectExtent l="0" t="0" r="0" b="0"/>
                  <wp:docPr id="4" name="Afbeelding 1" descr="C:\Users\eschmiem\AppData\Roaming\B-ware\DocSys.Web\profiles\minjus\client\folders\woordmerk\RO_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schmiem\AppData\Roaming\B-ware\DocSys.Web\profiles\minjus\client\folders\woordmerk\RO_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"/>
            <w:r w:rsidR="00CB5799">
              <w:fldChar w:fldCharType="begin"/>
            </w:r>
            <w:r w:rsidR="00CB5799">
              <w:instrText xml:space="preserve"> DOCPROPERTY woordmerk </w:instrText>
            </w:r>
            <w:r w:rsidR="00CB5799">
              <w:fldChar w:fldCharType="end"/>
            </w:r>
          </w:p>
        </w:tc>
      </w:tr>
    </w:tbl>
    <w:p w:rsidR="006037A8" w:rsidRDefault="006037A8">
      <w:pPr>
        <w:pStyle w:val="in-table"/>
      </w:pPr>
    </w:p>
    <w:tbl>
      <w:tblPr>
        <w:tblW w:w="751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9"/>
        <w:gridCol w:w="6413"/>
      </w:tblGrid>
      <w:tr w:rsidR="006037A8">
        <w:trPr>
          <w:trHeight w:val="306" w:hRule="exact"/>
        </w:trPr>
        <w:tc>
          <w:tcPr>
            <w:tcW w:w="7512" w:type="dxa"/>
            <w:gridSpan w:val="2"/>
          </w:tcPr>
          <w:p w:rsidR="006037A8" w:rsidRDefault="00CB5799">
            <w:pPr>
              <w:pStyle w:val="Huisstijl-Retouradres"/>
            </w:pPr>
            <w:r>
              <w:fldChar w:fldCharType="begin"/>
            </w:r>
            <w:r>
              <w:instrText xml:space="preserve"> DOCPROPERTY retouradres </w:instrText>
            </w:r>
            <w:r>
              <w:fldChar w:fldCharType="separate"/>
            </w:r>
            <w:r w:rsidR="00BA2330">
              <w:t>&gt; Retouradres Postbus 20301 2500 EH  Den Haag</w:t>
            </w:r>
            <w:r>
              <w:fldChar w:fldCharType="end"/>
            </w:r>
          </w:p>
        </w:tc>
      </w:tr>
      <w:tr w:rsidR="006037A8">
        <w:trPr>
          <w:cantSplit/>
          <w:trHeight w:val="85" w:hRule="exact"/>
        </w:trPr>
        <w:tc>
          <w:tcPr>
            <w:tcW w:w="7512" w:type="dxa"/>
            <w:gridSpan w:val="2"/>
          </w:tcPr>
          <w:p w:rsidR="006037A8" w:rsidRDefault="006037A8">
            <w:pPr>
              <w:pStyle w:val="Huisstijl-Rubricering"/>
            </w:pPr>
          </w:p>
        </w:tc>
      </w:tr>
      <w:tr w:rsidR="006037A8">
        <w:trPr>
          <w:cantSplit/>
          <w:trHeight w:val="187" w:hRule="exact"/>
        </w:trPr>
        <w:tc>
          <w:tcPr>
            <w:tcW w:w="7512" w:type="dxa"/>
            <w:gridSpan w:val="2"/>
          </w:tcPr>
          <w:p w:rsidR="006037A8" w:rsidRDefault="00CB5799">
            <w:pPr>
              <w:pStyle w:val="Huisstijl-Rubricering"/>
            </w:pPr>
            <w:r>
              <w:fldChar w:fldCharType="begin"/>
            </w:r>
            <w:r>
              <w:instrText xml:space="preserve"> DOCPROPERTY rubricering </w:instrText>
            </w:r>
            <w:r>
              <w:fldChar w:fldCharType="end"/>
            </w:r>
          </w:p>
        </w:tc>
      </w:tr>
      <w:tr w:rsidR="006037A8">
        <w:trPr>
          <w:cantSplit/>
          <w:trHeight w:val="2166" w:hRule="exact"/>
        </w:trPr>
        <w:tc>
          <w:tcPr>
            <w:tcW w:w="7512" w:type="dxa"/>
            <w:gridSpan w:val="2"/>
          </w:tcPr>
          <w:p w:rsidR="006037A8" w:rsidRDefault="00A73404">
            <w:pPr>
              <w:pStyle w:val="adres"/>
            </w:pPr>
            <w:r>
              <w:t>Aan de Voorzitter van de Tweede Kamer</w:t>
            </w:r>
          </w:p>
          <w:p w:rsidR="00A73404" w:rsidRDefault="00A73404">
            <w:pPr>
              <w:pStyle w:val="adres"/>
            </w:pPr>
            <w:r>
              <w:t>der Staten-Generaal</w:t>
            </w:r>
          </w:p>
          <w:p w:rsidR="00A73404" w:rsidRDefault="00A73404">
            <w:pPr>
              <w:pStyle w:val="adres"/>
            </w:pPr>
            <w:r>
              <w:t>Postbus 20018</w:t>
            </w:r>
          </w:p>
          <w:p w:rsidR="00A73404" w:rsidRDefault="00A73404">
            <w:pPr>
              <w:pStyle w:val="adres"/>
            </w:pPr>
            <w:r>
              <w:t>2500 EA  DEN HAAG</w:t>
            </w:r>
          </w:p>
          <w:p w:rsidR="006037A8" w:rsidRDefault="00CB5799">
            <w:pPr>
              <w:pStyle w:val="kixcode"/>
            </w:pPr>
            <w:r>
              <w:fldChar w:fldCharType="begin"/>
            </w:r>
            <w:r>
              <w:instrText xml:space="preserve"> DOCPROPERTY kix </w:instrText>
            </w:r>
            <w:r>
              <w:fldChar w:fldCharType="end"/>
            </w:r>
          </w:p>
          <w:p w:rsidR="006037A8" w:rsidRDefault="006037A8">
            <w:pPr>
              <w:pStyle w:val="kixcode"/>
            </w:pPr>
          </w:p>
        </w:tc>
      </w:tr>
      <w:tr w:rsidR="006037A8">
        <w:trPr>
          <w:trHeight w:val="465" w:hRule="exact"/>
        </w:trPr>
        <w:tc>
          <w:tcPr>
            <w:tcW w:w="7512" w:type="dxa"/>
            <w:gridSpan w:val="2"/>
          </w:tcPr>
          <w:p w:rsidR="006037A8" w:rsidRDefault="006037A8">
            <w:pPr>
              <w:pStyle w:val="broodtekst"/>
            </w:pPr>
          </w:p>
        </w:tc>
      </w:tr>
      <w:tr w:rsidR="006037A8">
        <w:trPr>
          <w:trHeight w:val="238" w:hRule="exact"/>
        </w:trPr>
        <w:tc>
          <w:tcPr>
            <w:tcW w:w="1099" w:type="dxa"/>
          </w:tcPr>
          <w:p w:rsidR="006037A8" w:rsidRDefault="0035373F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fldChar w:fldCharType="begin"/>
            </w:r>
            <w:r>
              <w:instrText xml:space="preserve"> DOCPROPERTY _datum </w:instrText>
            </w:r>
            <w:r>
              <w:fldChar w:fldCharType="separate"/>
            </w:r>
            <w:r w:rsidR="00BA2330">
              <w:t>Datum</w:t>
            </w:r>
            <w:r>
              <w:fldChar w:fldCharType="end"/>
            </w:r>
          </w:p>
        </w:tc>
        <w:tc>
          <w:tcPr>
            <w:tcW w:w="6413" w:type="dxa"/>
          </w:tcPr>
          <w:p w:rsidR="006037A8" w:rsidP="00571681" w:rsidRDefault="00A73404">
            <w:pPr>
              <w:pStyle w:val="datumonderwerp"/>
              <w:tabs>
                <w:tab w:val="clear" w:pos="794"/>
                <w:tab w:val="left" w:pos="1092"/>
              </w:tabs>
              <w:ind w:left="1140" w:hanging="1140"/>
            </w:pPr>
            <w:r>
              <w:t>2</w:t>
            </w:r>
            <w:r w:rsidR="00571681">
              <w:t>3</w:t>
            </w:r>
            <w:r>
              <w:t xml:space="preserve"> april 2013</w:t>
            </w:r>
          </w:p>
        </w:tc>
      </w:tr>
      <w:tr w:rsidR="006037A8">
        <w:trPr>
          <w:trHeight w:val="482" w:hRule="exact"/>
        </w:trPr>
        <w:tc>
          <w:tcPr>
            <w:tcW w:w="1099" w:type="dxa"/>
          </w:tcPr>
          <w:p w:rsidR="006037A8" w:rsidRDefault="0035373F">
            <w:pPr>
              <w:pStyle w:val="datumonderwerp"/>
              <w:ind w:left="743" w:hanging="743"/>
            </w:pPr>
            <w:r>
              <w:fldChar w:fldCharType="begin"/>
            </w:r>
            <w:r>
              <w:instrText xml:space="preserve"> DOCPROPERTY _onderwerp </w:instrText>
            </w:r>
            <w:r>
              <w:fldChar w:fldCharType="separate"/>
            </w:r>
            <w:r w:rsidR="00BA2330">
              <w:t>Onderwerp</w:t>
            </w:r>
            <w:r>
              <w:fldChar w:fldCharType="end"/>
            </w:r>
          </w:p>
        </w:tc>
        <w:tc>
          <w:tcPr>
            <w:tcW w:w="6413" w:type="dxa"/>
          </w:tcPr>
          <w:p w:rsidR="006037A8" w:rsidRDefault="0035373F">
            <w:pPr>
              <w:pStyle w:val="datumonderwerp"/>
            </w:pPr>
            <w:r>
              <w:fldChar w:fldCharType="begin"/>
            </w:r>
            <w:r>
              <w:instrText xml:space="preserve"> DOCPROPERTY onderwerp </w:instrText>
            </w:r>
            <w:r>
              <w:fldChar w:fldCharType="separate"/>
            </w:r>
            <w:r w:rsidR="00BA2330">
              <w:t xml:space="preserve">Voorstel van wet implementatie richtlijn verlenging beschermingsduur naburige rechten (33329) </w:t>
            </w:r>
            <w:r>
              <w:fldChar w:fldCharType="end"/>
            </w:r>
          </w:p>
        </w:tc>
      </w:tr>
    </w:tbl>
    <w:tbl>
      <w:tblPr>
        <w:tblpPr w:leftFromText="181" w:rightFromText="181" w:vertAnchor="page" w:horzAnchor="page" w:tblpX="9357" w:tblpY="3074"/>
        <w:tblW w:w="20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3"/>
      </w:tblGrid>
      <w:tr w:rsidR="006037A8">
        <w:tc>
          <w:tcPr>
            <w:tcW w:w="2013" w:type="dxa"/>
          </w:tcPr>
          <w:p w:rsidR="009A17E8" w:rsidP="009A17E8" w:rsidRDefault="009A17E8">
            <w:pPr>
              <w:pStyle w:val="afzendgegevens-bold"/>
            </w:pPr>
            <w:bookmarkStart w:name="referentiegegevens" w:id="3"/>
            <w:bookmarkStart w:name="referentiegegevens_bk" w:id="4"/>
            <w:bookmarkEnd w:id="3"/>
            <w:r>
              <w:t>Directie Wetgeving en Juridische Zaken</w:t>
            </w:r>
          </w:p>
          <w:p w:rsidR="009A17E8" w:rsidP="009A17E8" w:rsidRDefault="009A17E8">
            <w:pPr>
              <w:pStyle w:val="afzendgegevens"/>
            </w:pPr>
            <w:r>
              <w:t>Sector Privaatrecht</w:t>
            </w:r>
          </w:p>
          <w:p w:rsidR="009A17E8" w:rsidP="009A17E8" w:rsidRDefault="009A17E8">
            <w:pPr>
              <w:pStyle w:val="witregel1"/>
            </w:pPr>
            <w:r>
              <w:t> </w:t>
            </w:r>
          </w:p>
          <w:p w:rsidRPr="00A73404" w:rsidR="009A17E8" w:rsidP="009A17E8" w:rsidRDefault="009A17E8">
            <w:pPr>
              <w:pStyle w:val="afzendgegevens"/>
              <w:rPr>
                <w:lang w:val="de-DE"/>
              </w:rPr>
            </w:pPr>
            <w:r w:rsidRPr="00A73404">
              <w:rPr>
                <w:lang w:val="de-DE"/>
              </w:rPr>
              <w:t>Turfmarkt 147</w:t>
            </w:r>
          </w:p>
          <w:p w:rsidRPr="00A73404" w:rsidR="009A17E8" w:rsidP="009A17E8" w:rsidRDefault="009A17E8">
            <w:pPr>
              <w:pStyle w:val="afzendgegevens"/>
              <w:rPr>
                <w:lang w:val="de-DE"/>
              </w:rPr>
            </w:pPr>
            <w:r w:rsidRPr="00A73404">
              <w:rPr>
                <w:lang w:val="de-DE"/>
              </w:rPr>
              <w:t>2511 DP  Den Haag</w:t>
            </w:r>
          </w:p>
          <w:p w:rsidRPr="00A73404" w:rsidR="009A17E8" w:rsidP="009A17E8" w:rsidRDefault="009A17E8">
            <w:pPr>
              <w:pStyle w:val="afzendgegevens"/>
              <w:rPr>
                <w:lang w:val="de-DE"/>
              </w:rPr>
            </w:pPr>
            <w:r w:rsidRPr="00A73404">
              <w:rPr>
                <w:lang w:val="de-DE"/>
              </w:rPr>
              <w:t>Postbus 20301</w:t>
            </w:r>
          </w:p>
          <w:p w:rsidRPr="00A73404" w:rsidR="009A17E8" w:rsidP="009A17E8" w:rsidRDefault="009A17E8">
            <w:pPr>
              <w:pStyle w:val="afzendgegevens"/>
              <w:rPr>
                <w:lang w:val="de-DE"/>
              </w:rPr>
            </w:pPr>
            <w:r w:rsidRPr="00A73404">
              <w:rPr>
                <w:lang w:val="de-DE"/>
              </w:rPr>
              <w:t>2500 EH  Den Haag</w:t>
            </w:r>
          </w:p>
          <w:p w:rsidRPr="00A73404" w:rsidR="009A17E8" w:rsidP="009A17E8" w:rsidRDefault="009A17E8">
            <w:pPr>
              <w:pStyle w:val="afzendgegevens"/>
              <w:rPr>
                <w:lang w:val="de-DE"/>
              </w:rPr>
            </w:pPr>
            <w:r w:rsidRPr="00A73404">
              <w:rPr>
                <w:lang w:val="de-DE"/>
              </w:rPr>
              <w:t>www.rijksoverheid.nl/venj</w:t>
            </w:r>
          </w:p>
          <w:p w:rsidR="00A73404" w:rsidP="00A73404" w:rsidRDefault="009A17E8">
            <w:pPr>
              <w:pStyle w:val="witregel1"/>
              <w:rPr>
                <w:lang w:val="de-DE"/>
              </w:rPr>
            </w:pPr>
            <w:r w:rsidRPr="00A73404">
              <w:rPr>
                <w:lang w:val="de-DE"/>
              </w:rPr>
              <w:t> </w:t>
            </w:r>
          </w:p>
          <w:p w:rsidR="009A17E8" w:rsidP="00A73404" w:rsidRDefault="009A17E8">
            <w:pPr>
              <w:pStyle w:val="witregel1"/>
            </w:pPr>
            <w:r>
              <w:t> </w:t>
            </w:r>
          </w:p>
          <w:p w:rsidR="009A17E8" w:rsidP="009A17E8" w:rsidRDefault="009A17E8">
            <w:pPr>
              <w:pStyle w:val="referentiekopjes"/>
            </w:pPr>
            <w:r>
              <w:t>Ons kenmerk</w:t>
            </w:r>
          </w:p>
          <w:p w:rsidR="009A17E8" w:rsidP="009A17E8" w:rsidRDefault="0035373F">
            <w:pPr>
              <w:pStyle w:val="referentiegegevens"/>
            </w:pPr>
            <w:r>
              <w:fldChar w:fldCharType="begin"/>
            </w:r>
            <w:r>
              <w:instrText xml:space="preserve"> DOCPROPERTY onskenmerk </w:instrText>
            </w:r>
            <w:r>
              <w:fldChar w:fldCharType="separate"/>
            </w:r>
            <w:r w:rsidR="00BA2330">
              <w:t>373518</w:t>
            </w:r>
            <w:r>
              <w:fldChar w:fldCharType="end"/>
            </w:r>
          </w:p>
          <w:p w:rsidR="009A17E8" w:rsidP="009A17E8" w:rsidRDefault="009A17E8">
            <w:pPr>
              <w:pStyle w:val="witregel1"/>
            </w:pPr>
            <w:r>
              <w:t> </w:t>
            </w:r>
          </w:p>
          <w:p w:rsidR="009A17E8" w:rsidP="009A17E8" w:rsidRDefault="009A17E8">
            <w:pPr>
              <w:pStyle w:val="clausule"/>
            </w:pPr>
            <w:r>
              <w:t>Bij beantwoording de datum en ons kenmerk vermelden. Wilt u slechts één zaak in uw brief behandelen.</w:t>
            </w:r>
          </w:p>
          <w:p w:rsidR="009A17E8" w:rsidP="009A17E8" w:rsidRDefault="009A17E8">
            <w:pPr>
              <w:pStyle w:val="referentiegegevens"/>
            </w:pPr>
          </w:p>
          <w:bookmarkEnd w:id="4"/>
          <w:p w:rsidR="006037A8" w:rsidP="009A17E8" w:rsidRDefault="00CB5799">
            <w:pPr>
              <w:pStyle w:val="referentiegegevens"/>
            </w:pPr>
            <w:r>
              <w:fldChar w:fldCharType="begin"/>
            </w:r>
            <w:r>
              <w:instrText xml:space="preserve"> DOCPROPERTY referentiegegevens </w:instrText>
            </w:r>
            <w:r>
              <w:fldChar w:fldCharType="end"/>
            </w:r>
          </w:p>
        </w:tc>
      </w:tr>
    </w:tbl>
    <w:p w:rsidR="006037A8" w:rsidRDefault="006037A8">
      <w:pPr>
        <w:pStyle w:val="broodtekst"/>
      </w:pPr>
    </w:p>
    <w:p w:rsidR="006037A8" w:rsidRDefault="006037A8">
      <w:pPr>
        <w:pStyle w:val="broodtekst"/>
        <w:sectPr w:rsidR="006037A8" w:rsidSect="003252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398" w:right="2818" w:bottom="1077" w:left="1588" w:header="2398" w:footer="346" w:gutter="0"/>
          <w:paperSrc w:first="262" w:other="259"/>
          <w:cols w:space="720"/>
          <w:titlePg/>
          <w:docGrid w:linePitch="360"/>
        </w:sectPr>
      </w:pPr>
    </w:p>
    <w:p w:rsidR="00BA2330" w:rsidRDefault="00806FE6">
      <w:pPr>
        <w:pStyle w:val="broodtekst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1" layoutInCell="1" allowOverlap="1" wp14:editId="32E370EB" wp14:anchorId="5DDE43FF">
                <wp:simplePos x="0" y="0"/>
                <wp:positionH relativeFrom="page">
                  <wp:posOffset>5944235</wp:posOffset>
                </wp:positionH>
                <wp:positionV relativeFrom="page">
                  <wp:posOffset>10182225</wp:posOffset>
                </wp:positionV>
                <wp:extent cx="1811020" cy="228600"/>
                <wp:effectExtent l="635" t="0" r="0" b="0"/>
                <wp:wrapNone/>
                <wp:docPr id="5" name="Text Box 3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037A8" w:rsidRDefault="00CB5799">
                            <w:pPr>
                              <w:pStyle w:val="Huisstijl-Paginanummering"/>
                            </w:pPr>
                            <w:r>
                              <w:fldChar w:fldCharType="begin"/>
                            </w:r>
                            <w:r>
                              <w:instrText xml:space="preserve"> if </w:instrText>
                            </w:r>
                            <w:r>
                              <w:fldChar w:fldCharType="begin"/>
                            </w:r>
                            <w:r>
                              <w:instrText xml:space="preserve"> DOCPROPERTY mailing-aan  </w:instrText>
                            </w:r>
                            <w:r>
                              <w:fldChar w:fldCharType="end"/>
                            </w:r>
                            <w:r>
                              <w:instrText xml:space="preserve"> = "1"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if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= "1" "" 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_pagina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Pagina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1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DOCPROPERTY _van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van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begin"/>
                            </w:r>
                            <w:r>
                              <w:rPr>
                                <w:rStyle w:val="Huisstijl-GegevenCharChar"/>
                              </w:rPr>
                              <w:instrText xml:space="preserve"> SECTIONPAGES 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separate"/>
                            </w:r>
                            <w:r>
                              <w:rPr>
                                <w:rStyle w:val="Huisstijl-GegevenCharChar"/>
                              </w:rPr>
                              <w:instrText>2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rPr>
                                <w:rStyle w:val="Huisstijl-GegevenCharChar"/>
                              </w:rPr>
                              <w:instrText>"</w:instrText>
                            </w:r>
                            <w:r>
                              <w:rPr>
                                <w:rStyle w:val="Huisstijl-GegevenCharChar"/>
                              </w:rPr>
                              <w:fldChar w:fldCharType="end"/>
                            </w:r>
                            <w:r>
                              <w:instrText>" ""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62" style="position:absolute;margin-left:468.05pt;margin-top:801.75pt;width:142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strokecolor="fuchsia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">
                <v:textbox inset="0,0,0,0">
                  <w:txbxContent>
                    <w:p w:rsidR="006037A8" w:rsidRDefault="00CB5799">
                      <w:pPr>
                        <w:pStyle w:val="Huisstijl-Paginanummering"/>
                      </w:pPr>
                      <w:r>
                        <w:fldChar w:fldCharType="begin"/>
                      </w:r>
                      <w:r>
                        <w:instrText xml:space="preserve"> if </w:instrText>
                      </w:r>
                      <w:r>
                        <w:fldChar w:fldCharType="begin"/>
                      </w:r>
                      <w:r>
                        <w:instrText xml:space="preserve"> DOCPROPERTY mailing-aan  </w:instrText>
                      </w:r>
                      <w:r>
                        <w:fldChar w:fldCharType="end"/>
                      </w:r>
                      <w:r>
                        <w:instrText xml:space="preserve"> = "1"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if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= "1" "" "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_pagina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Pagina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PAGE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1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DOCPROPERTY _van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van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 xml:space="preserve"> </w:instrText>
                      </w:r>
                      <w:r>
                        <w:rPr>
                          <w:rStyle w:val="Huisstijl-GegevenCharChar"/>
                        </w:rPr>
                        <w:fldChar w:fldCharType="begin"/>
                      </w:r>
                      <w:r>
                        <w:rPr>
                          <w:rStyle w:val="Huisstijl-GegevenCharChar"/>
                        </w:rPr>
                        <w:instrText xml:space="preserve"> SECTIONPAGES </w:instrText>
                      </w:r>
                      <w:r>
                        <w:rPr>
                          <w:rStyle w:val="Huisstijl-GegevenCharChar"/>
                        </w:rPr>
                        <w:fldChar w:fldCharType="separate"/>
                      </w:r>
                      <w:r>
                        <w:rPr>
                          <w:rStyle w:val="Huisstijl-GegevenCharChar"/>
                        </w:rPr>
                        <w:instrText>2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rPr>
                          <w:rStyle w:val="Huisstijl-GegevenCharChar"/>
                        </w:rPr>
                        <w:instrText>"</w:instrText>
                      </w:r>
                      <w:r>
                        <w:rPr>
                          <w:rStyle w:val="Huisstijl-GegevenCharChar"/>
                        </w:rPr>
                        <w:fldChar w:fldCharType="end"/>
                      </w:r>
                      <w:r>
                        <w:instrText>" ""</w:instrText>
                      </w:r>
                      <w:r>
                        <w:fldChar w:fldCharType="end"/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bookmarkStart w:name="aanhef" w:id="7"/>
      <w:bookmarkEnd w:id="7"/>
      <w:r w:rsidR="00CB5799">
        <w:fldChar w:fldCharType="begin"/>
      </w:r>
      <w:r w:rsidR="00CB5799">
        <w:instrText xml:space="preserve"> DOCPROPERTY aanhefdoc *\MERGEFORMAT </w:instrText>
      </w:r>
      <w:r w:rsidR="00CB5799">
        <w:fldChar w:fldCharType="separate"/>
      </w:r>
    </w:p>
    <w:p w:rsidR="00BA2330" w:rsidRDefault="00BA2330">
      <w:pPr>
        <w:pStyle w:val="broodtekst"/>
      </w:pPr>
    </w:p>
    <w:p w:rsidR="006037A8" w:rsidRDefault="00CB5799">
      <w:pPr>
        <w:pStyle w:val="broodtekst"/>
      </w:pPr>
      <w:r>
        <w:fldChar w:fldCharType="end"/>
      </w:r>
    </w:p>
    <w:p w:rsidR="00806FE6" w:rsidP="00806FE6" w:rsidRDefault="00806FE6">
      <w:pPr>
        <w:pStyle w:val="broodtekst"/>
      </w:pPr>
      <w:bookmarkStart w:name="cursor" w:id="8"/>
      <w:bookmarkEnd w:id="8"/>
      <w:r w:rsidRPr="009D5803">
        <w:t xml:space="preserve">Hierbij bied ik u de nota </w:t>
      </w:r>
      <w:r>
        <w:t>naar aanleiding van het verslag</w:t>
      </w:r>
      <w:r w:rsidRPr="009D5803">
        <w:t xml:space="preserve"> inzake het bovenvermelde voorstel aan</w:t>
      </w:r>
      <w:r w:rsidR="002941D9">
        <w:t>,</w:t>
      </w:r>
      <w:r>
        <w:t xml:space="preserve"> vergezeld van een nota van wijziging</w:t>
      </w:r>
      <w:r w:rsidRPr="009D5803">
        <w:t>.</w:t>
      </w:r>
      <w:r>
        <w:fldChar w:fldCharType="begin"/>
      </w:r>
      <w:r>
        <w:instrText xml:space="preserve"> DOCPROPERTY aanhefdoc *\MERGEFORMAT </w:instrText>
      </w:r>
      <w:r>
        <w:fldChar w:fldCharType="end"/>
      </w:r>
    </w:p>
    <w:p w:rsidR="006037A8" w:rsidRDefault="006037A8">
      <w:pPr>
        <w:pStyle w:val="broodtekst"/>
      </w:pPr>
    </w:p>
    <w:tbl>
      <w:tblPr>
        <w:tblW w:w="75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1"/>
      </w:tblGrid>
      <w:tr w:rsidR="006037A8">
        <w:trPr>
          <w:cantSplit/>
        </w:trPr>
        <w:tc>
          <w:tcPr>
            <w:tcW w:w="7501" w:type="dxa"/>
          </w:tcPr>
          <w:tbl>
            <w:tblPr>
              <w:tblW w:w="753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9"/>
              <w:gridCol w:w="226"/>
              <w:gridCol w:w="3099"/>
            </w:tblGrid>
            <w:tr w:rsidRPr="009A17E8" w:rsidR="009A17E8" w:rsidTr="000B3539">
              <w:tc>
                <w:tcPr>
                  <w:tcW w:w="7534" w:type="dxa"/>
                  <w:gridSpan w:val="3"/>
                  <w:shd w:val="clear" w:color="auto" w:fill="auto"/>
                </w:tcPr>
                <w:p w:rsidRPr="009A17E8" w:rsidR="009A17E8" w:rsidP="00E611AC" w:rsidRDefault="002941D9">
                  <w:pPr>
                    <w:pStyle w:val="groetregel"/>
                  </w:pPr>
                  <w:bookmarkStart w:name="ondertekening" w:id="9"/>
                  <w:bookmarkStart w:name="ondertekening_bk" w:id="10"/>
                  <w:bookmarkEnd w:id="9"/>
                  <w:r>
                    <w:t xml:space="preserve">De </w:t>
                  </w:r>
                  <w:r w:rsidR="00E611AC">
                    <w:t xml:space="preserve">Staatssecretaris </w:t>
                  </w:r>
                  <w:r w:rsidR="005038A2">
                    <w:t>van Veiligheid en Justitie</w:t>
                  </w:r>
                  <w:r w:rsidR="009A17E8">
                    <w:t>,</w:t>
                  </w:r>
                </w:p>
              </w:tc>
            </w:tr>
            <w:tr w:rsidRPr="009A17E8" w:rsidR="009A17E8" w:rsidTr="00847C62">
              <w:tc>
                <w:tcPr>
                  <w:tcW w:w="7534" w:type="dxa"/>
                  <w:gridSpan w:val="3"/>
                  <w:shd w:val="clear" w:color="auto" w:fill="auto"/>
                </w:tcPr>
                <w:p w:rsidRPr="009A17E8" w:rsidR="009A17E8" w:rsidP="009A17E8" w:rsidRDefault="009A17E8">
                  <w:pPr>
                    <w:pStyle w:val="broodtekst"/>
                  </w:pPr>
                </w:p>
              </w:tc>
            </w:tr>
            <w:tr w:rsidRPr="009A17E8" w:rsidR="009A17E8" w:rsidTr="00D500A3">
              <w:tc>
                <w:tcPr>
                  <w:tcW w:w="7534" w:type="dxa"/>
                  <w:gridSpan w:val="3"/>
                  <w:shd w:val="clear" w:color="auto" w:fill="auto"/>
                </w:tcPr>
                <w:p w:rsidRPr="009A17E8" w:rsidR="009A17E8" w:rsidP="009A17E8" w:rsidRDefault="009A17E8">
                  <w:pPr>
                    <w:pStyle w:val="broodtekst"/>
                  </w:pPr>
                </w:p>
              </w:tc>
            </w:tr>
            <w:tr w:rsidRPr="009A17E8" w:rsidR="009A17E8" w:rsidTr="009F4C6F">
              <w:tc>
                <w:tcPr>
                  <w:tcW w:w="7534" w:type="dxa"/>
                  <w:gridSpan w:val="3"/>
                  <w:shd w:val="clear" w:color="auto" w:fill="auto"/>
                </w:tcPr>
                <w:p w:rsidRPr="009A17E8" w:rsidR="009A17E8" w:rsidP="009A17E8" w:rsidRDefault="009A17E8">
                  <w:pPr>
                    <w:pStyle w:val="broodtekst"/>
                  </w:pPr>
                </w:p>
              </w:tc>
            </w:tr>
            <w:tr w:rsidRPr="009A17E8" w:rsidR="009A17E8" w:rsidTr="00F069F5">
              <w:tc>
                <w:tcPr>
                  <w:tcW w:w="7534" w:type="dxa"/>
                  <w:gridSpan w:val="3"/>
                  <w:shd w:val="clear" w:color="auto" w:fill="auto"/>
                </w:tcPr>
                <w:p w:rsidRPr="009A17E8" w:rsidR="009A17E8" w:rsidP="009A17E8" w:rsidRDefault="009A17E8">
                  <w:pPr>
                    <w:pStyle w:val="broodtekst"/>
                  </w:pPr>
                </w:p>
              </w:tc>
            </w:tr>
            <w:tr w:rsidRPr="009A17E8" w:rsidR="009A17E8" w:rsidTr="009A17E8">
              <w:tc>
                <w:tcPr>
                  <w:tcW w:w="4209" w:type="dxa"/>
                  <w:shd w:val="clear" w:color="auto" w:fill="auto"/>
                </w:tcPr>
                <w:p w:rsidRPr="009A17E8" w:rsidR="009A17E8" w:rsidP="009A17E8" w:rsidRDefault="008D0F5E">
                  <w:pPr>
                    <w:pStyle w:val="broodtekst"/>
                  </w:pPr>
                  <w:r>
                    <w:t>F. Teeven</w:t>
                  </w:r>
                </w:p>
              </w:tc>
              <w:tc>
                <w:tcPr>
                  <w:tcW w:w="226" w:type="dxa"/>
                  <w:shd w:val="clear" w:color="auto" w:fill="auto"/>
                </w:tcPr>
                <w:p w:rsidRPr="009A17E8" w:rsidR="009A17E8" w:rsidP="009A17E8" w:rsidRDefault="009A17E8">
                  <w:pPr>
                    <w:pStyle w:val="broodtekst"/>
                  </w:pPr>
                </w:p>
              </w:tc>
              <w:tc>
                <w:tcPr>
                  <w:tcW w:w="3099" w:type="dxa"/>
                  <w:shd w:val="clear" w:color="auto" w:fill="auto"/>
                </w:tcPr>
                <w:p w:rsidRPr="009A17E8" w:rsidR="009A17E8" w:rsidRDefault="009A17E8">
                  <w:pPr>
                    <w:pStyle w:val="broodtekst"/>
                  </w:pPr>
                </w:p>
              </w:tc>
            </w:tr>
          </w:tbl>
          <w:p w:rsidR="009A17E8" w:rsidP="009A17E8" w:rsidRDefault="009A17E8">
            <w:pPr>
              <w:pStyle w:val="in-table"/>
            </w:pPr>
          </w:p>
          <w:bookmarkEnd w:id="10"/>
          <w:p w:rsidR="006037A8" w:rsidP="009A17E8" w:rsidRDefault="00CB5799">
            <w:pPr>
              <w:pStyle w:val="in-table"/>
            </w:pPr>
            <w:r>
              <w:fldChar w:fldCharType="begin"/>
            </w:r>
            <w:r>
              <w:instrText xml:space="preserve"> DOCPROPERTY ondertekening </w:instrText>
            </w:r>
            <w:r>
              <w:fldChar w:fldCharType="end"/>
            </w:r>
          </w:p>
        </w:tc>
      </w:tr>
    </w:tbl>
    <w:p w:rsidR="009A17E8" w:rsidRDefault="009A17E8">
      <w:pPr>
        <w:pStyle w:val="broodtekst"/>
      </w:pPr>
    </w:p>
    <w:sectPr w:rsidR="009A17E8" w:rsidSect="003252AB">
      <w:headerReference w:type="even" r:id="rId15"/>
      <w:footerReference w:type="default" r:id="rId16"/>
      <w:type w:val="continuous"/>
      <w:pgSz w:w="11906" w:h="16838" w:code="9"/>
      <w:pgMar w:top="2398" w:right="2818" w:bottom="1077" w:left="1588" w:header="2398" w:footer="2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7E8" w:rsidRDefault="009A17E8">
      <w:r>
        <w:separator/>
      </w:r>
    </w:p>
    <w:p w:rsidR="009A17E8" w:rsidRDefault="009A17E8"/>
    <w:p w:rsidR="009A17E8" w:rsidRDefault="009A17E8"/>
    <w:p w:rsidR="009A17E8" w:rsidRDefault="009A17E8"/>
  </w:endnote>
  <w:endnote w:type="continuationSeparator" w:id="0">
    <w:p w:rsidR="009A17E8" w:rsidRDefault="009A17E8">
      <w:r>
        <w:continuationSeparator/>
      </w:r>
    </w:p>
    <w:p w:rsidR="009A17E8" w:rsidRDefault="009A17E8"/>
    <w:p w:rsidR="009A17E8" w:rsidRDefault="009A17E8"/>
    <w:p w:rsidR="009A17E8" w:rsidRDefault="009A17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IX Barcode">
    <w:charset w:val="00"/>
    <w:family w:val="swiss"/>
    <w:pitch w:val="variable"/>
    <w:sig w:usb0="00000003" w:usb1="00000000" w:usb2="00000000" w:usb3="00000000" w:csb0="00000001" w:csb1="00000000"/>
  </w:font>
  <w:font w:name="RO VenW">
    <w:altName w:val="Courier New"/>
    <w:charset w:val="00"/>
    <w:family w:val="swiss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7A8" w:rsidRDefault="00CB5799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6037A8" w:rsidRDefault="006037A8">
    <w:pPr>
      <w:pStyle w:val="Voettekst"/>
    </w:pPr>
  </w:p>
  <w:p w:rsidR="006037A8" w:rsidRDefault="006037A8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6037A8">
      <w:trPr>
        <w:trHeight w:hRule="exact" w:val="240"/>
      </w:trPr>
      <w:tc>
        <w:tcPr>
          <w:tcW w:w="7752" w:type="dxa"/>
        </w:tcPr>
        <w:p w:rsidR="006037A8" w:rsidRDefault="00CB5799">
          <w:pPr>
            <w:pStyle w:val="Huisstijl-Rubricering"/>
          </w:pPr>
          <w:r>
            <w:t>VERTROUWELIJK</w:t>
          </w:r>
        </w:p>
      </w:tc>
      <w:tc>
        <w:tcPr>
          <w:tcW w:w="2148" w:type="dxa"/>
        </w:tcPr>
        <w:p w:rsidR="006037A8" w:rsidRDefault="00CB5799">
          <w:pPr>
            <w:pStyle w:val="Huisstijl-Paginanummering"/>
          </w:pPr>
          <w:r>
            <w:rPr>
              <w:rStyle w:val="Huisstijl-GegevenCharChar"/>
            </w:rPr>
            <w:t>Pagina  van</w:t>
          </w:r>
          <w:r>
            <w:t xml:space="preserve"> </w:t>
          </w:r>
          <w:r w:rsidR="0035373F">
            <w:fldChar w:fldCharType="begin"/>
          </w:r>
          <w:r w:rsidR="0035373F">
            <w:instrText xml:space="preserve"> NUMPAGES   \* MERGEFORMAT </w:instrText>
          </w:r>
          <w:r w:rsidR="0035373F">
            <w:fldChar w:fldCharType="separate"/>
          </w:r>
          <w:r w:rsidR="003252AB">
            <w:t>1</w:t>
          </w:r>
          <w:r w:rsidR="0035373F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6037A8">
      <w:trPr>
        <w:trHeight w:hRule="exact" w:val="240"/>
      </w:trPr>
      <w:tc>
        <w:tcPr>
          <w:tcW w:w="7752" w:type="dxa"/>
        </w:tcPr>
        <w:bookmarkStart w:id="5" w:name="bmVoettekst1"/>
        <w:p w:rsidR="006037A8" w:rsidRDefault="00CB5799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48" w:type="dxa"/>
        </w:tcPr>
        <w:p w:rsidR="006037A8" w:rsidRDefault="00CB5799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3252AB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  \* MERGEFORMAT </w:instrText>
          </w:r>
          <w:r>
            <w:rPr>
              <w:rStyle w:val="Huisstijl-GegevenCharChar"/>
            </w:rPr>
            <w:fldChar w:fldCharType="separate"/>
          </w:r>
          <w:r w:rsidR="00BA2330">
            <w:rPr>
              <w:rStyle w:val="Huisstijl-GegevenCharChar"/>
            </w:rPr>
            <w:t>1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3252AB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35373F">
            <w:fldChar w:fldCharType="begin"/>
          </w:r>
          <w:r w:rsidR="0035373F">
            <w:instrText xml:space="preserve"> SECTIONPAGES   \* MERGEFORMAT </w:instrText>
          </w:r>
          <w:r w:rsidR="0035373F">
            <w:fldChar w:fldCharType="separate"/>
          </w:r>
          <w:r w:rsidR="00BA2330">
            <w:t>1</w:t>
          </w:r>
          <w:r w:rsidR="0035373F">
            <w:fldChar w:fldCharType="end"/>
          </w:r>
        </w:p>
      </w:tc>
    </w:tr>
    <w:bookmarkEnd w:id="5"/>
  </w:tbl>
  <w:p w:rsidR="006037A8" w:rsidRDefault="006037A8">
    <w:pPr>
      <w:pStyle w:val="Voettekst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4" w:type="dxa"/>
      <w:tblInd w:w="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71"/>
      <w:gridCol w:w="2123"/>
    </w:tblGrid>
    <w:tr w:rsidR="006037A8">
      <w:trPr>
        <w:cantSplit/>
        <w:trHeight w:hRule="exact" w:val="23"/>
      </w:trPr>
      <w:tc>
        <w:tcPr>
          <w:tcW w:w="7771" w:type="dxa"/>
        </w:tcPr>
        <w:p w:rsidR="006037A8" w:rsidRDefault="006037A8">
          <w:pPr>
            <w:pStyle w:val="Huisstijl-Rubricering"/>
          </w:pPr>
        </w:p>
      </w:tc>
      <w:tc>
        <w:tcPr>
          <w:tcW w:w="2123" w:type="dxa"/>
        </w:tcPr>
        <w:p w:rsidR="006037A8" w:rsidRDefault="006037A8">
          <w:pPr>
            <w:pStyle w:val="Huisstijl-Paginanummering"/>
          </w:pPr>
        </w:p>
      </w:tc>
    </w:tr>
    <w:tr w:rsidR="006037A8">
      <w:trPr>
        <w:cantSplit/>
        <w:trHeight w:hRule="exact" w:val="216"/>
      </w:trPr>
      <w:tc>
        <w:tcPr>
          <w:tcW w:w="7771" w:type="dxa"/>
        </w:tcPr>
        <w:p w:rsidR="006037A8" w:rsidRDefault="00CB5799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6037A8" w:rsidRDefault="00CB5799">
          <w:pPr>
            <w:pStyle w:val="Huisstijl-Paginanummering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mailing-aan </w:instrText>
          </w:r>
          <w:r>
            <w:fldChar w:fldCharType="end"/>
          </w:r>
          <w: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if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 w:rsidR="00664EE9"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= "1" "" "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Pagina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PAGE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1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van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 xml:space="preserve"> </w:instrTex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NUMPAGES </w:instrText>
          </w:r>
          <w:r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instrText>2</w:instrTex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instrText>"</w:instrText>
          </w:r>
          <w:r>
            <w:rPr>
              <w:rStyle w:val="Huisstijl-GegevenCharChar"/>
            </w:rPr>
            <w:fldChar w:fldCharType="end"/>
          </w:r>
          <w:r>
            <w:instrText xml:space="preserve">" </w:instrText>
          </w:r>
          <w:r>
            <w:fldChar w:fldCharType="end"/>
          </w:r>
        </w:p>
      </w:tc>
    </w:tr>
  </w:tbl>
  <w:p w:rsidR="006037A8" w:rsidRDefault="006037A8">
    <w:pPr>
      <w:pStyle w:val="broodteks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69"/>
      <w:gridCol w:w="2123"/>
    </w:tblGrid>
    <w:tr w:rsidR="006037A8">
      <w:trPr>
        <w:cantSplit/>
        <w:trHeight w:hRule="exact" w:val="170"/>
      </w:trPr>
      <w:tc>
        <w:tcPr>
          <w:tcW w:w="7769" w:type="dxa"/>
        </w:tcPr>
        <w:p w:rsidR="006037A8" w:rsidRDefault="006037A8">
          <w:pPr>
            <w:pStyle w:val="Huisstijl-Rubricering"/>
          </w:pPr>
        </w:p>
      </w:tc>
      <w:tc>
        <w:tcPr>
          <w:tcW w:w="2123" w:type="dxa"/>
        </w:tcPr>
        <w:p w:rsidR="006037A8" w:rsidRDefault="006037A8">
          <w:pPr>
            <w:pStyle w:val="Huisstijl-Paginanummering"/>
          </w:pPr>
        </w:p>
      </w:tc>
    </w:tr>
    <w:tr w:rsidR="006037A8">
      <w:trPr>
        <w:cantSplit/>
        <w:trHeight w:hRule="exact" w:val="289"/>
      </w:trPr>
      <w:tc>
        <w:tcPr>
          <w:tcW w:w="7769" w:type="dxa"/>
        </w:tcPr>
        <w:p w:rsidR="006037A8" w:rsidRDefault="00CB5799">
          <w:pPr>
            <w:pStyle w:val="Huisstijl-Rubricering"/>
          </w:pPr>
          <w:r>
            <w:fldChar w:fldCharType="begin"/>
          </w:r>
          <w:r>
            <w:instrText xml:space="preserve"> DOCPROPERTY Rubricering </w:instrText>
          </w:r>
          <w:r>
            <w:fldChar w:fldCharType="end"/>
          </w:r>
        </w:p>
      </w:tc>
      <w:tc>
        <w:tcPr>
          <w:tcW w:w="2123" w:type="dxa"/>
        </w:tcPr>
        <w:p w:rsidR="006037A8" w:rsidRDefault="00CB5799">
          <w:pPr>
            <w:pStyle w:val="Huisstijl-Paginanummering"/>
            <w:rPr>
              <w:rStyle w:val="Huisstijl-GegevenCharChar"/>
            </w:rPr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_pagina </w:instrText>
          </w:r>
          <w:r>
            <w:rPr>
              <w:rStyle w:val="Huisstijl-GegevenCharChar"/>
            </w:rPr>
            <w:fldChar w:fldCharType="separate"/>
          </w:r>
          <w:r w:rsidR="003252AB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Paginanummer"/>
            </w:rPr>
            <w:fldChar w:fldCharType="begin"/>
          </w:r>
          <w:r>
            <w:rPr>
              <w:rStyle w:val="Paginanummer"/>
            </w:rPr>
            <w:instrText xml:space="preserve">PAGE  </w:instrText>
          </w:r>
          <w:r>
            <w:rPr>
              <w:rStyle w:val="Paginanummer"/>
            </w:rPr>
            <w:fldChar w:fldCharType="separate"/>
          </w:r>
          <w:r w:rsidR="00BA2330">
            <w:rPr>
              <w:rStyle w:val="Paginanummer"/>
            </w:rPr>
            <w:t>1</w:t>
          </w:r>
          <w:r>
            <w:rPr>
              <w:rStyle w:val="Paginanummer"/>
            </w:rPr>
            <w:fldChar w:fldCharType="end"/>
          </w:r>
          <w:r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_van </w:instrText>
          </w:r>
          <w:r>
            <w:rPr>
              <w:rStyle w:val="Huisstijl-GegevenCharChar"/>
            </w:rPr>
            <w:fldChar w:fldCharType="separate"/>
          </w:r>
          <w:r w:rsidR="003252AB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35373F">
            <w:fldChar w:fldCharType="begin"/>
          </w:r>
          <w:r w:rsidR="0035373F">
            <w:instrText xml:space="preserve"> SECTIONPAGES   \* MERGEFORMAT </w:instrText>
          </w:r>
          <w:r w:rsidR="0035373F">
            <w:fldChar w:fldCharType="separate"/>
          </w:r>
          <w:r w:rsidR="00BA2330">
            <w:t>1</w:t>
          </w:r>
          <w:r w:rsidR="0035373F">
            <w:fldChar w:fldCharType="end"/>
          </w:r>
        </w:p>
      </w:tc>
    </w:tr>
    <w:tr w:rsidR="006037A8">
      <w:trPr>
        <w:cantSplit/>
        <w:trHeight w:hRule="exact" w:val="23"/>
      </w:trPr>
      <w:tc>
        <w:tcPr>
          <w:tcW w:w="7769" w:type="dxa"/>
        </w:tcPr>
        <w:p w:rsidR="006037A8" w:rsidRDefault="006037A8">
          <w:pPr>
            <w:pStyle w:val="Huisstijl-Rubricering"/>
          </w:pPr>
        </w:p>
      </w:tc>
      <w:tc>
        <w:tcPr>
          <w:tcW w:w="2123" w:type="dxa"/>
        </w:tcPr>
        <w:p w:rsidR="006037A8" w:rsidRDefault="006037A8">
          <w:pPr>
            <w:pStyle w:val="Huisstijl-Paginanummering"/>
            <w:rPr>
              <w:rStyle w:val="Huisstijl-GegevenCharChar"/>
            </w:rPr>
          </w:pPr>
        </w:p>
      </w:tc>
    </w:tr>
  </w:tbl>
  <w:p w:rsidR="006037A8" w:rsidRDefault="006037A8">
    <w:pPr>
      <w:pStyle w:val="brood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7E8" w:rsidRDefault="009A17E8">
      <w:r>
        <w:separator/>
      </w:r>
    </w:p>
  </w:footnote>
  <w:footnote w:type="continuationSeparator" w:id="0">
    <w:p w:rsidR="009A17E8" w:rsidRDefault="009A1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7A8" w:rsidRDefault="006037A8">
    <w:pPr>
      <w:pStyle w:val="Koptekst"/>
    </w:pPr>
  </w:p>
  <w:p w:rsidR="006037A8" w:rsidRDefault="006037A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7A8" w:rsidRDefault="00806FE6">
    <w:pPr>
      <w:pStyle w:val="Koptekst"/>
      <w:rPr>
        <w:rFonts w:cs="Verdana-Bold"/>
        <w:b/>
        <w:bCs/>
        <w:smallCaps/>
      </w:rPr>
    </w:pP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5D952125" wp14:editId="3D256175">
              <wp:simplePos x="0" y="0"/>
              <wp:positionH relativeFrom="page">
                <wp:posOffset>5854065</wp:posOffset>
              </wp:positionH>
              <wp:positionV relativeFrom="page">
                <wp:posOffset>1901190</wp:posOffset>
              </wp:positionV>
              <wp:extent cx="1492250" cy="7622540"/>
              <wp:effectExtent l="0" t="0" r="0" b="1270"/>
              <wp:wrapNone/>
              <wp:docPr id="3" name="Text Box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622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00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007"/>
                          </w:tblGrid>
                          <w:tr w:rsidR="006037A8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3252AB" w:rsidRDefault="00CB5799">
                                <w:pPr>
                                  <w:pStyle w:val="referentiegegevparagraaf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A73404">
                                  <w:rPr>
                                    <w:b/>
                                  </w:rPr>
                                  <w:instrText xml:space="preserve"> DOCPROPERTY directoraatvolg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252AB">
                                  <w:rPr>
                                    <w:b/>
                                  </w:rPr>
                                  <w:t>Directie Wetgeving en Juridische Zaken</w:t>
                                </w:r>
                              </w:p>
                              <w:p w:rsidR="003252AB" w:rsidRDefault="00CB5799">
                                <w:pPr>
                                  <w:pStyle w:val="referentiegegevparagraaf"/>
                                  <w:rPr>
                                    <w:rStyle w:val="directieregel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Pr="00A73404">
                                  <w:instrText xml:space="preserve"> DOCPROPERTY directoraatnaamvolg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onderdeelvolg </w:instrText>
                                </w:r>
                                <w:r>
                                  <w:fldChar w:fldCharType="separate"/>
                                </w:r>
                                <w:r w:rsidR="003252AB">
                                  <w:t>Sector Privaatrecht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begin"/>
                                </w:r>
                                <w:r>
                                  <w:rPr>
                                    <w:rStyle w:val="directieregel"/>
                                  </w:rPr>
                                  <w:instrText xml:space="preserve"> DOCPROPERTY directieregel </w:instrText>
                                </w:r>
                                <w:r>
                                  <w:rPr>
                                    <w:rStyle w:val="directieregel"/>
                                  </w:rPr>
                                  <w:fldChar w:fldCharType="separate"/>
                                </w:r>
                                <w:r w:rsidR="003252AB">
                                  <w:rPr>
                                    <w:rStyle w:val="directieregel"/>
                                  </w:rPr>
                                  <w:t> </w:t>
                                </w:r>
                              </w:p>
                              <w:p w:rsidR="006037A8" w:rsidRPr="00A73404" w:rsidRDefault="00CB5799">
                                <w:pPr>
                                  <w:pStyle w:val="referentiegegevparagraaf"/>
                                </w:pPr>
                                <w:r>
                                  <w:rPr>
                                    <w:rStyle w:val="directieregel"/>
                                  </w:rPr>
                                  <w:fldChar w:fldCharType="end"/>
                                </w:r>
                              </w:p>
                              <w:p w:rsidR="006037A8" w:rsidRDefault="00CB5799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lang w:val="en-GB"/>
                                  </w:rPr>
                                  <w:instrText xml:space="preserve"> DOCPROPERTY _datum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252AB">
                                  <w:rPr>
                                    <w:b/>
                                    <w:lang w:val="en-GB"/>
                                  </w:rPr>
                                  <w:t>Datum</w:t>
                                </w: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  <w:p w:rsidR="006037A8" w:rsidRDefault="0035373F">
                                <w:pPr>
                                  <w:pStyle w:val="referentiegegevens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datum </w:instrText>
                                </w:r>
                                <w:r>
                                  <w:fldChar w:fldCharType="separate"/>
                                </w:r>
                                <w:r w:rsidR="003252AB">
                                  <w:t>8 april 2013</w:t>
                                </w:r>
                                <w:r>
                                  <w:fldChar w:fldCharType="end"/>
                                </w:r>
                              </w:p>
                              <w:p w:rsidR="006037A8" w:rsidRDefault="006037A8">
                                <w:pPr>
                                  <w:pStyle w:val="witregel1"/>
                                </w:pPr>
                              </w:p>
                              <w:p w:rsidR="003252AB" w:rsidRDefault="00CB5799">
                                <w:pPr>
                                  <w:pStyle w:val="referentiegegevens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</w:rPr>
                                  <w:instrText xml:space="preserve"> DOCPROPERTY _onskenmerk </w:instrText>
                                </w:r>
                                <w:r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3252AB">
                                  <w:rPr>
                                    <w:b/>
                                  </w:rPr>
                                  <w:t>Ons kenmerk</w:t>
                                </w:r>
                              </w:p>
                              <w:p w:rsidR="006037A8" w:rsidRDefault="00CB5799">
                                <w:pPr>
                                  <w:pStyle w:val="referentiegegevens"/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fldChar w:fldCharType="end"/>
                                </w:r>
                                <w:r w:rsidR="0035373F">
                                  <w:fldChar w:fldCharType="begin"/>
                                </w:r>
                                <w:r w:rsidR="0035373F">
                                  <w:instrText xml:space="preserve"> DOCPROPERTY onskenmerk </w:instrText>
                                </w:r>
                                <w:r w:rsidR="0035373F">
                                  <w:fldChar w:fldCharType="separate"/>
                                </w:r>
                                <w:r w:rsidR="003252AB">
                                  <w:t>373518</w:t>
                                </w:r>
                                <w:r w:rsidR="0035373F">
                                  <w:fldChar w:fldCharType="end"/>
                                </w:r>
                              </w:p>
                            </w:tc>
                          </w:tr>
                          <w:tr w:rsidR="006037A8">
                            <w:trPr>
                              <w:cantSplit/>
                            </w:trPr>
                            <w:tc>
                              <w:tcPr>
                                <w:tcW w:w="2007" w:type="dxa"/>
                              </w:tcPr>
                              <w:p w:rsidR="006037A8" w:rsidRDefault="006037A8">
                                <w:pPr>
                                  <w:pStyle w:val="clausule"/>
                                </w:pPr>
                              </w:p>
                            </w:tc>
                          </w:tr>
                        </w:tbl>
                        <w:p w:rsidR="006037A8" w:rsidRDefault="006037A8"/>
                        <w:p w:rsidR="006037A8" w:rsidRDefault="006037A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3" o:spid="_x0000_s1028" type="#_x0000_t202" style="position:absolute;margin-left:460.95pt;margin-top:149.7pt;width:117.5pt;height:600.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" filled="f" stroked="f">
              <v:textbox>
                <w:txbxContent>
                  <w:tbl>
                    <w:tblPr>
                      <w:tblW w:w="200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007"/>
                    </w:tblGrid>
                    <w:tr w:rsidR="006037A8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3252AB" w:rsidRDefault="00CB5799">
                          <w:pPr>
                            <w:pStyle w:val="referentiegegevparagraaf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 w:rsidRPr="00A73404">
                            <w:rPr>
                              <w:b/>
                            </w:rPr>
                            <w:instrText xml:space="preserve"> DOCPROPERTY directoraatvolg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252AB">
                            <w:rPr>
                              <w:b/>
                            </w:rPr>
                            <w:t>Directie Wetgeving en Juridische Zaken</w:t>
                          </w:r>
                        </w:p>
                        <w:p w:rsidR="003252AB" w:rsidRDefault="00CB5799">
                          <w:pPr>
                            <w:pStyle w:val="referentiegegevparagraaf"/>
                            <w:rPr>
                              <w:rStyle w:val="directieregel"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fldChar w:fldCharType="begin"/>
                          </w:r>
                          <w:r w:rsidRPr="00A73404">
                            <w:instrText xml:space="preserve"> DOCPROPERTY directoraatnaamvolg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onderdeelvolg </w:instrText>
                          </w:r>
                          <w:r>
                            <w:fldChar w:fldCharType="separate"/>
                          </w:r>
                          <w:r w:rsidR="003252AB">
                            <w:t>Sector Privaatrecht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directieregel"/>
                            </w:rPr>
                            <w:fldChar w:fldCharType="begin"/>
                          </w:r>
                          <w:r>
                            <w:rPr>
                              <w:rStyle w:val="directieregel"/>
                            </w:rPr>
                            <w:instrText xml:space="preserve"> DOCPROPERTY directieregel </w:instrText>
                          </w:r>
                          <w:r>
                            <w:rPr>
                              <w:rStyle w:val="directieregel"/>
                            </w:rPr>
                            <w:fldChar w:fldCharType="separate"/>
                          </w:r>
                          <w:r w:rsidR="003252AB">
                            <w:rPr>
                              <w:rStyle w:val="directieregel"/>
                            </w:rPr>
                            <w:t> </w:t>
                          </w:r>
                        </w:p>
                        <w:p w:rsidR="006037A8" w:rsidRPr="00A73404" w:rsidRDefault="00CB5799">
                          <w:pPr>
                            <w:pStyle w:val="referentiegegevparagraaf"/>
                          </w:pPr>
                          <w:r>
                            <w:rPr>
                              <w:rStyle w:val="directieregel"/>
                            </w:rPr>
                            <w:fldChar w:fldCharType="end"/>
                          </w:r>
                        </w:p>
                        <w:p w:rsidR="006037A8" w:rsidRDefault="00CB5799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  <w:lang w:val="en-GB"/>
                            </w:rPr>
                            <w:instrText xml:space="preserve"> DOCPROPERTY _datum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252AB">
                            <w:rPr>
                              <w:b/>
                              <w:lang w:val="en-GB"/>
                            </w:rPr>
                            <w:t>Datum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</w:p>
                        <w:p w:rsidR="006037A8" w:rsidRDefault="0035373F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datum </w:instrText>
                          </w:r>
                          <w:r>
                            <w:fldChar w:fldCharType="separate"/>
                          </w:r>
                          <w:r w:rsidR="003252AB">
                            <w:t>8 april 2013</w:t>
                          </w:r>
                          <w:r>
                            <w:fldChar w:fldCharType="end"/>
                          </w:r>
                        </w:p>
                        <w:p w:rsidR="006037A8" w:rsidRDefault="006037A8">
                          <w:pPr>
                            <w:pStyle w:val="witregel1"/>
                          </w:pPr>
                        </w:p>
                        <w:p w:rsidR="003252AB" w:rsidRDefault="00CB5799">
                          <w:pPr>
                            <w:pStyle w:val="referentiegegevens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DOCPROPERTY _onskenmerk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252AB">
                            <w:rPr>
                              <w:b/>
                            </w:rPr>
                            <w:t>Ons kenmerk</w:t>
                          </w:r>
                        </w:p>
                        <w:p w:rsidR="006037A8" w:rsidRDefault="00CB5799">
                          <w:pPr>
                            <w:pStyle w:val="referentiegegevens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</w:rPr>
                            <w:fldChar w:fldCharType="end"/>
                          </w:r>
                          <w:r w:rsidR="0035373F">
                            <w:fldChar w:fldCharType="begin"/>
                          </w:r>
                          <w:r w:rsidR="0035373F">
                            <w:instrText xml:space="preserve"> DOCPROPERTY onskenmerk </w:instrText>
                          </w:r>
                          <w:r w:rsidR="0035373F">
                            <w:fldChar w:fldCharType="separate"/>
                          </w:r>
                          <w:r w:rsidR="003252AB">
                            <w:t>373518</w:t>
                          </w:r>
                          <w:r w:rsidR="0035373F">
                            <w:fldChar w:fldCharType="end"/>
                          </w:r>
                        </w:p>
                      </w:tc>
                    </w:tr>
                    <w:tr w:rsidR="006037A8">
                      <w:trPr>
                        <w:cantSplit/>
                      </w:trPr>
                      <w:tc>
                        <w:tcPr>
                          <w:tcW w:w="2007" w:type="dxa"/>
                        </w:tcPr>
                        <w:p w:rsidR="006037A8" w:rsidRDefault="006037A8">
                          <w:pPr>
                            <w:pStyle w:val="clausule"/>
                          </w:pPr>
                        </w:p>
                      </w:tc>
                    </w:tr>
                  </w:tbl>
                  <w:p w:rsidR="006037A8" w:rsidRDefault="006037A8"/>
                  <w:p w:rsidR="006037A8" w:rsidRDefault="006037A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rFonts w:cs="Verdana-Bold"/>
        <w:b/>
        <w:bCs/>
        <w:smallCaps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5E189740" wp14:editId="706F529B">
              <wp:simplePos x="0" y="0"/>
              <wp:positionH relativeFrom="page">
                <wp:posOffset>1008380</wp:posOffset>
              </wp:positionH>
              <wp:positionV relativeFrom="page">
                <wp:posOffset>1955165</wp:posOffset>
              </wp:positionV>
              <wp:extent cx="4759325" cy="113665"/>
              <wp:effectExtent l="0" t="2540" r="4445" b="0"/>
              <wp:wrapNone/>
              <wp:docPr id="2" name="Text Box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9325" cy="1136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6037A8" w:rsidRDefault="00CB5799">
                          <w:pPr>
                            <w:pStyle w:val="Huisstijl-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rubricering </w:instrText>
                          </w:r>
                          <w:r>
                            <w:fldChar w:fldCharType="end"/>
                          </w:r>
                        </w:p>
                        <w:p w:rsidR="006037A8" w:rsidRDefault="006037A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7" o:spid="_x0000_s1029" type="#_x0000_t202" style="position:absolute;margin-left:79.4pt;margin-top:153.95pt;width:374.75pt;height:8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" stroked="f" strokecolor="fuchsia">
              <v:textbox inset="0,0,0,0">
                <w:txbxContent>
                  <w:p w:rsidR="006037A8" w:rsidRDefault="00CB5799">
                    <w:pPr>
                      <w:pStyle w:val="Huisstijl-Rubricering"/>
                    </w:pPr>
                    <w:r>
                      <w:fldChar w:fldCharType="begin"/>
                    </w:r>
                    <w:r>
                      <w:instrText xml:space="preserve"> DOCPROPERTY rubricering </w:instrText>
                    </w:r>
                    <w:r>
                      <w:fldChar w:fldCharType="end"/>
                    </w:r>
                  </w:p>
                  <w:p w:rsidR="006037A8" w:rsidRDefault="006037A8"/>
                </w:txbxContent>
              </v:textbox>
              <w10:wrap anchorx="page" anchory="page"/>
              <w10:anchorlock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6037A8">
      <w:trPr>
        <w:trHeight w:hRule="exact" w:val="136"/>
      </w:trPr>
      <w:tc>
        <w:tcPr>
          <w:tcW w:w="7520" w:type="dxa"/>
        </w:tcPr>
        <w:p w:rsidR="006037A8" w:rsidRDefault="006037A8">
          <w:pPr>
            <w:spacing w:line="240" w:lineRule="auto"/>
            <w:rPr>
              <w:sz w:val="12"/>
              <w:szCs w:val="12"/>
            </w:rPr>
          </w:pPr>
        </w:p>
      </w:tc>
    </w:tr>
  </w:tbl>
  <w:p w:rsidR="006037A8" w:rsidRDefault="00CB5799">
    <w:pPr>
      <w:pStyle w:val="Koptekst"/>
      <w:spacing w:line="242" w:lineRule="exact"/>
    </w:pPr>
    <w:r>
      <w:fldChar w:fldCharType="begin"/>
    </w:r>
    <w:r>
      <w:instrText xml:space="preserve"> DOCPROPERTY RUBRICERINGVOLG </w:instrTex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7A8" w:rsidRDefault="00806FE6">
    <w:pPr>
      <w:pStyle w:val="Koptekst"/>
      <w:rPr>
        <w:color w:val="FFFFFF"/>
      </w:rPr>
    </w:pPr>
    <w:bookmarkStart w:id="6" w:name="bmpagina"/>
    <w:r>
      <w:rPr>
        <w:noProof/>
        <w:sz w:val="20"/>
      </w:rPr>
      <w:drawing>
        <wp:anchor distT="0" distB="0" distL="114300" distR="114300" simplePos="0" relativeHeight="251659264" behindDoc="1" locked="1" layoutInCell="1" allowOverlap="1" wp14:anchorId="6AAD9D9D" wp14:editId="21848FDD">
          <wp:simplePos x="0" y="0"/>
          <wp:positionH relativeFrom="page">
            <wp:posOffset>3546475</wp:posOffset>
          </wp:positionH>
          <wp:positionV relativeFrom="page">
            <wp:posOffset>-71755</wp:posOffset>
          </wp:positionV>
          <wp:extent cx="466725" cy="1409700"/>
          <wp:effectExtent l="0" t="0" r="9525" b="0"/>
          <wp:wrapNone/>
          <wp:docPr id="106" name="colorlogo" descr="RO_BEELDMERK_Logo_2_RGB_pos_nl_Ba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logo" descr="RO_BEELDMERK_Logo_2_RGB_pos_nl_Ba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FFFFFF"/>
        <w:sz w:val="20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758FE67A" wp14:editId="2C89C451">
              <wp:simplePos x="0" y="0"/>
              <wp:positionH relativeFrom="page">
                <wp:posOffset>894080</wp:posOffset>
              </wp:positionH>
              <wp:positionV relativeFrom="page">
                <wp:posOffset>1408430</wp:posOffset>
              </wp:positionV>
              <wp:extent cx="342900" cy="277495"/>
              <wp:effectExtent l="0" t="0" r="1270" b="0"/>
              <wp:wrapNone/>
              <wp:docPr id="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774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26" style="position:absolute;margin-left:70.4pt;margin-top:110.9pt;width:27pt;height:2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" stroked="f" strokecolor="fuchsia">
              <w10:wrap anchorx="page" anchory="page"/>
              <w10:anchorlock/>
            </v:rect>
          </w:pict>
        </mc:Fallback>
      </mc:AlternateContent>
    </w:r>
    <w:r w:rsidR="00CB5799">
      <w:rPr>
        <w:color w:val="FFFFFF"/>
      </w:rPr>
      <w:fldChar w:fldCharType="begin"/>
    </w:r>
    <w:r w:rsidR="00CB5799">
      <w:rPr>
        <w:color w:val="FFFFFF"/>
      </w:rPr>
      <w:instrText xml:space="preserve"> PAGE </w:instrText>
    </w:r>
    <w:r w:rsidR="00CB5799">
      <w:rPr>
        <w:color w:val="FFFFFF"/>
      </w:rPr>
      <w:fldChar w:fldCharType="separate"/>
    </w:r>
    <w:r w:rsidR="00664EE9">
      <w:rPr>
        <w:noProof/>
        <w:color w:val="FFFFFF"/>
      </w:rPr>
      <w:t>1</w:t>
    </w:r>
    <w:r w:rsidR="00CB5799">
      <w:rPr>
        <w:color w:val="FFFFFF"/>
      </w:rPr>
      <w:fldChar w:fldCharType="end"/>
    </w:r>
    <w:bookmarkEnd w:id="6"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7A8" w:rsidRDefault="006037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208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D765B7"/>
    <w:multiLevelType w:val="hybridMultilevel"/>
    <w:tmpl w:val="BF62A74C"/>
    <w:lvl w:ilvl="0" w:tplc="C9FE95D6">
      <w:start w:val="1"/>
      <w:numFmt w:val="lowerLetter"/>
      <w:pStyle w:val="lijst-alphabet"/>
      <w:lvlText w:val="%1.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670C83"/>
    <w:multiLevelType w:val="multilevel"/>
    <w:tmpl w:val="360E1BF0"/>
    <w:lvl w:ilvl="0">
      <w:start w:val="1"/>
      <w:numFmt w:val="bullet"/>
      <w:pStyle w:val="opsommingsvinkUit"/>
      <w:lvlText w:val="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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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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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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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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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14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F08A1"/>
    <w:multiLevelType w:val="multilevel"/>
    <w:tmpl w:val="61A21AA6"/>
    <w:lvl w:ilvl="0">
      <w:start w:val="1"/>
      <w:numFmt w:val="bullet"/>
      <w:pStyle w:val="opsomming-bolletjesjustitie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"/>
      <w:lvlJc w:val="left"/>
      <w:pPr>
        <w:tabs>
          <w:tab w:val="num" w:pos="1721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17">
    <w:nsid w:val="3EE21359"/>
    <w:multiLevelType w:val="hybridMultilevel"/>
    <w:tmpl w:val="218AFB6A"/>
    <w:lvl w:ilvl="0" w:tplc="82B619A0">
      <w:start w:val="1"/>
      <w:numFmt w:val="decimal"/>
      <w:pStyle w:val="lijst-nummer1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2C4A26"/>
    <w:multiLevelType w:val="multilevel"/>
    <w:tmpl w:val="A2ECAAD8"/>
    <w:lvl w:ilvl="0">
      <w:start w:val="1"/>
      <w:numFmt w:val="decimal"/>
      <w:pStyle w:val="kop1justitie"/>
      <w:lvlText w:val="%1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30"/>
      </w:rPr>
    </w:lvl>
    <w:lvl w:ilvl="1">
      <w:start w:val="1"/>
      <w:numFmt w:val="decimal"/>
      <w:pStyle w:val="kop2justitie"/>
      <w:lvlText w:val="%1.%2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6"/>
      </w:rPr>
    </w:lvl>
    <w:lvl w:ilvl="2">
      <w:start w:val="1"/>
      <w:numFmt w:val="decimal"/>
      <w:pStyle w:val="kop3justitie"/>
      <w:lvlText w:val="%1.%2.%3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EA3DDA"/>
    <w:multiLevelType w:val="multilevel"/>
    <w:tmpl w:val="E84A0424"/>
    <w:lvl w:ilvl="0">
      <w:start w:val="1"/>
      <w:numFmt w:val="bullet"/>
      <w:pStyle w:val="opsomming-streepjesjustitie"/>
      <w:lvlText w:val=""/>
      <w:lvlJc w:val="left"/>
      <w:pPr>
        <w:tabs>
          <w:tab w:val="num" w:pos="0"/>
        </w:tabs>
        <w:ind w:left="907" w:hanging="453"/>
      </w:pPr>
      <w:rPr>
        <w:rFonts w:ascii="Symbol" w:hAnsi="Symbol" w:hint="default"/>
        <w:b w:val="0"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61" w:hanging="454"/>
      </w:pPr>
      <w:rPr>
        <w:rFonts w:ascii="Symbol" w:hAnsi="Symbol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14" w:hanging="453"/>
      </w:pPr>
      <w:rPr>
        <w:rFonts w:ascii="Symbol" w:hAnsi="Symbol" w:hint="default"/>
        <w:b w:val="0"/>
        <w:i w:val="0"/>
        <w:sz w:val="1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268" w:hanging="454"/>
      </w:pPr>
      <w:rPr>
        <w:rFonts w:ascii="Symbol" w:hAnsi="Symbol" w:hint="default"/>
        <w:b w:val="0"/>
        <w:i w:val="0"/>
        <w:color w:val="auto"/>
        <w:sz w:val="18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722" w:hanging="454"/>
      </w:pPr>
      <w:rPr>
        <w:rFonts w:ascii="Symbol" w:hAnsi="Symbol" w:hint="default"/>
        <w:b w:val="0"/>
        <w:i w:val="0"/>
        <w:color w:val="auto"/>
        <w:sz w:val="1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175" w:hanging="453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3629" w:hanging="454"/>
      </w:pPr>
      <w:rPr>
        <w:rFonts w:ascii="Symbol" w:hAnsi="Symbol" w:hint="default"/>
        <w:b w:val="0"/>
        <w:i w:val="0"/>
        <w:color w:val="auto"/>
        <w:sz w:val="18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082" w:hanging="453"/>
      </w:pPr>
      <w:rPr>
        <w:rFonts w:ascii="Symbol" w:hAnsi="Symbol" w:hint="default"/>
        <w:b w:val="0"/>
        <w:i w:val="0"/>
        <w:color w:val="auto"/>
        <w:sz w:val="18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4536" w:hanging="454"/>
      </w:pPr>
      <w:rPr>
        <w:rFonts w:ascii="Symbol" w:hAnsi="Symbol" w:hint="default"/>
        <w:b w:val="0"/>
        <w:i w:val="0"/>
        <w:color w:val="auto"/>
        <w:sz w:val="18"/>
      </w:rPr>
    </w:lvl>
  </w:abstractNum>
  <w:abstractNum w:abstractNumId="21">
    <w:nsid w:val="5ECC7F89"/>
    <w:multiLevelType w:val="multilevel"/>
    <w:tmpl w:val="81E48ACE"/>
    <w:lvl w:ilvl="0">
      <w:start w:val="1"/>
      <w:numFmt w:val="decimal"/>
      <w:pStyle w:val="opsomming-cijf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22">
    <w:nsid w:val="5FEC188A"/>
    <w:multiLevelType w:val="multilevel"/>
    <w:tmpl w:val="5E426782"/>
    <w:lvl w:ilvl="0">
      <w:start w:val="1"/>
      <w:numFmt w:val="bullet"/>
      <w:pStyle w:val="opsommingsvinkAan"/>
      <w:lvlText w:val=""/>
      <w:lvlJc w:val="left"/>
      <w:pPr>
        <w:tabs>
          <w:tab w:val="num" w:pos="0"/>
        </w:tabs>
        <w:ind w:left="454" w:hanging="45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bullet"/>
      <w:lvlText w:val=""/>
      <w:lvlJc w:val="left"/>
      <w:pPr>
        <w:tabs>
          <w:tab w:val="num" w:pos="0"/>
        </w:tabs>
        <w:ind w:left="907" w:hanging="453"/>
      </w:pPr>
      <w:rPr>
        <w:rFonts w:ascii="Wingdings" w:hAnsi="Wingdings" w:hint="default"/>
        <w:b w:val="0"/>
        <w:i w:val="0"/>
        <w:sz w:val="18"/>
      </w:rPr>
    </w:lvl>
    <w:lvl w:ilvl="2">
      <w:start w:val="1"/>
      <w:numFmt w:val="bullet"/>
      <w:lvlText w:val=""/>
      <w:lvlJc w:val="left"/>
      <w:pPr>
        <w:tabs>
          <w:tab w:val="num" w:pos="0"/>
        </w:tabs>
        <w:ind w:left="1361" w:hanging="454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bullet"/>
      <w:lvlText w:val=""/>
      <w:lvlJc w:val="left"/>
      <w:pPr>
        <w:tabs>
          <w:tab w:val="num" w:pos="0"/>
        </w:tabs>
        <w:ind w:left="1814" w:hanging="453"/>
      </w:pPr>
      <w:rPr>
        <w:rFonts w:ascii="Wingdings" w:hAnsi="Wingdings" w:hint="default"/>
        <w:b w:val="0"/>
        <w:i w:val="0"/>
        <w:sz w:val="18"/>
      </w:rPr>
    </w:lvl>
    <w:lvl w:ilvl="4">
      <w:start w:val="1"/>
      <w:numFmt w:val="bullet"/>
      <w:lvlText w:val=""/>
      <w:lvlJc w:val="left"/>
      <w:pPr>
        <w:tabs>
          <w:tab w:val="num" w:pos="0"/>
        </w:tabs>
        <w:ind w:left="2268" w:hanging="454"/>
      </w:pPr>
      <w:rPr>
        <w:rFonts w:ascii="Wingdings" w:hAnsi="Wingdings" w:hint="default"/>
        <w:b w:val="0"/>
        <w:i w:val="0"/>
        <w:sz w:val="18"/>
      </w:rPr>
    </w:lvl>
    <w:lvl w:ilvl="5">
      <w:start w:val="1"/>
      <w:numFmt w:val="bullet"/>
      <w:lvlText w:val=""/>
      <w:lvlJc w:val="left"/>
      <w:pPr>
        <w:tabs>
          <w:tab w:val="num" w:pos="0"/>
        </w:tabs>
        <w:ind w:left="2722" w:hanging="454"/>
      </w:pPr>
      <w:rPr>
        <w:rFonts w:ascii="Wingdings" w:hAnsi="Wingdings" w:hint="default"/>
        <w:b w:val="0"/>
        <w:i w:val="0"/>
        <w:sz w:val="18"/>
      </w:rPr>
    </w:lvl>
    <w:lvl w:ilvl="6">
      <w:start w:val="1"/>
      <w:numFmt w:val="bullet"/>
      <w:lvlText w:val=""/>
      <w:lvlJc w:val="left"/>
      <w:pPr>
        <w:tabs>
          <w:tab w:val="num" w:pos="0"/>
        </w:tabs>
        <w:ind w:left="3175" w:hanging="453"/>
      </w:pPr>
      <w:rPr>
        <w:rFonts w:ascii="Wingdings" w:hAnsi="Wingdings" w:hint="default"/>
        <w:b w:val="0"/>
        <w:i w:val="0"/>
        <w:sz w:val="18"/>
      </w:rPr>
    </w:lvl>
    <w:lvl w:ilvl="7">
      <w:start w:val="1"/>
      <w:numFmt w:val="bullet"/>
      <w:lvlText w:val=""/>
      <w:lvlJc w:val="left"/>
      <w:pPr>
        <w:tabs>
          <w:tab w:val="num" w:pos="0"/>
        </w:tabs>
        <w:ind w:left="3629" w:hanging="454"/>
      </w:pPr>
      <w:rPr>
        <w:rFonts w:ascii="Wingdings" w:hAnsi="Wingdings" w:hint="default"/>
        <w:b w:val="0"/>
        <w:i w:val="0"/>
        <w:sz w:val="18"/>
      </w:rPr>
    </w:lvl>
    <w:lvl w:ilvl="8">
      <w:start w:val="1"/>
      <w:numFmt w:val="bullet"/>
      <w:lvlText w:val=""/>
      <w:lvlJc w:val="left"/>
      <w:pPr>
        <w:tabs>
          <w:tab w:val="num" w:pos="0"/>
        </w:tabs>
        <w:ind w:left="4082" w:hanging="453"/>
      </w:pPr>
      <w:rPr>
        <w:rFonts w:ascii="Wingdings" w:hAnsi="Wingdings" w:hint="default"/>
        <w:b w:val="0"/>
        <w:i w:val="0"/>
        <w:sz w:val="18"/>
      </w:rPr>
    </w:lvl>
  </w:abstractNum>
  <w:abstractNum w:abstractNumId="23">
    <w:nsid w:val="7F4841C7"/>
    <w:multiLevelType w:val="multilevel"/>
    <w:tmpl w:val="15BE652E"/>
    <w:lvl w:ilvl="0">
      <w:start w:val="1"/>
      <w:numFmt w:val="lowerLetter"/>
      <w:pStyle w:val="opsomming-lettersjustitie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"/>
      <w:lvlJc w:val="left"/>
      <w:pPr>
        <w:tabs>
          <w:tab w:val="num" w:pos="0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lowerLetter"/>
      <w:lvlText w:val="%7"/>
      <w:lvlJc w:val="left"/>
      <w:pPr>
        <w:tabs>
          <w:tab w:val="num" w:pos="0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9"/>
  </w:num>
  <w:num w:numId="14">
    <w:abstractNumId w:val="15"/>
  </w:num>
  <w:num w:numId="15">
    <w:abstractNumId w:val="16"/>
  </w:num>
  <w:num w:numId="16">
    <w:abstractNumId w:val="21"/>
  </w:num>
  <w:num w:numId="17">
    <w:abstractNumId w:val="18"/>
  </w:num>
  <w:num w:numId="18">
    <w:abstractNumId w:val="20"/>
  </w:num>
  <w:num w:numId="19">
    <w:abstractNumId w:val="17"/>
  </w:num>
  <w:num w:numId="20">
    <w:abstractNumId w:val="10"/>
  </w:num>
  <w:num w:numId="21">
    <w:abstractNumId w:val="22"/>
  </w:num>
  <w:num w:numId="22">
    <w:abstractNumId w:val="13"/>
  </w:num>
  <w:num w:numId="23">
    <w:abstractNumId w:val="9"/>
  </w:num>
  <w:num w:numId="24">
    <w:abstractNumId w:val="23"/>
  </w:num>
  <w:num w:numId="25">
    <w:abstractNumId w:val="16"/>
  </w:num>
  <w:num w:numId="26">
    <w:abstractNumId w:val="21"/>
  </w:num>
  <w:num w:numId="27">
    <w:abstractNumId w:val="23"/>
  </w:num>
  <w:num w:numId="28">
    <w:abstractNumId w:val="20"/>
  </w:num>
  <w:num w:numId="29">
    <w:abstractNumId w:val="22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activeWritingStyle w:appName="MSWord" w:lang="en-GB" w:vendorID="64" w:dllVersion="131078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GB" w:vendorID="64" w:dllVersion="131077" w:nlCheck="1" w:checkStyle="1"/>
  <w:attachedTemplate r:id="rId1"/>
  <w:defaultTabStop w:val="227"/>
  <w:hyphenationZone w:val="425"/>
  <w:characterSpacingControl w:val="doNotCompress"/>
  <w:hdrShapeDefaults>
    <o:shapedefaults v:ext="edit" spidmax="19457" style="mso-position-horizontal-relative:page;mso-position-vertical-relative:page" strokecolor="fuchsia">
      <v:stroke color="fuchsi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res" w:val="Voorzitter van de Tweede Kamer der Staten-Generaal_x000d_Potbus 20018_x000d_2500 EA  DEN HAAG"/>
    <w:docVar w:name="Carma DocSys~CanReopen" w:val="1"/>
    <w:docVar w:name="Carma DocSys~XML" w:val="&lt;?xml version=&quot;1.0&quot;?&gt;_x000d__x000a_&lt;data customer=&quot;minjus&quot; profile=&quot;minjus&quot; model=&quot;brief.xml&quot; country-code=&quot;31&quot; target=&quot;Microsoft Word&quot; target-version=&quot;14.0&quot; target-build=&quot;14.0.6129&quot; engine-version=&quot;2.6.10&quot; lastuser-initials=&quot;SEm-B&quot; lastuser-name=&quot;Schmieman E. mr. - BD/DWJZ/PR&quot;&gt;&lt;brief template=&quot;brief.dot&quot; id=&quot;164036cr405c493ea019b2cafp7e3694&quot; version=&quot;1.0&quot; lcid=&quot;1043&quot; locale=&quot;nl&quot; doctype=&quot;&quot;&gt;&lt;MAILING disabled=&quot;true&quot; fields=&quot;adres;kix;aanhefdoc;aanhef;groetregel&quot;/&gt;&lt;PAPER first=&quot;voorbedrukt&quot; other=&quot;blanco&quot; when-logo-present=&quot;blanco&quot; logo-names=&quot;minjuslint&quot;/&gt;&lt;referentiegegevens_bk/&gt;&lt;referentiegegevens/&gt;&lt;referentiegegevens_content&gt;&lt;body xmlns:msxsl=&quot;urn:schemas-microsoft-com:xslt&quot; xmlns:docsys=&quot;http://www.b-ware.nl&quot;&gt;&lt;p style=&quot;afzendgegevens-bold&quot;&gt;Directie Wetgeving en Juridische Zaken&lt;/p&gt;&lt;p style=&quot;afzendgegevens&quot;&gt;Sector Privaatrecht&lt;/p&gt;&lt;p style=&quot;witregel1&quot;&gt; &lt;/p&gt;&lt;p style=&quot;afzendgegevens&quot;&gt;Turfmarkt 147&lt;/p&gt;&lt;p style=&quot;afzendgegevens&quot;&gt;2511 DP  Den Haag&lt;/p&gt;&lt;p style=&quot;afzendgegevens&quot;&gt;Postbus 20301&lt;/p&gt;&lt;p style=&quot;afzendgegevens&quot;&gt;2500 EH  Den Haag&lt;/p&gt;&lt;p style=&quot;afzendgegevens&quot;&gt;www.rijksoverheid.nl/venj&lt;/p&gt;&lt;p style=&quot;witregel1&quot;&gt; &lt;/p&gt;&lt;p style=&quot;afzendkopje&quot;&gt;Contactpersoon&lt;/p&gt;&lt;p style=&quot;afzendgegevens&quot;&gt;Mr. E. Schmieman&lt;/p&gt;&lt;p style=&quot;afzendgegevens-italic&quot;&gt;Wetgevingsjurist&lt;/p&gt;&lt;p style=&quot;witregel1&quot;&gt; &lt;/p&gt;&lt;p style=&quot;afzendgegevens&quot;&gt;T  070 370 79 11&lt;/p&gt;&lt;p style=&quot;afzendgegevens&quot;&gt;F  070 370 75 16&lt;/p&gt;&lt;p style=&quot;witregel2&quot;&gt; &lt;/p&gt;&lt;p style=&quot;referentiekopjes&quot;&gt;Ons kenmerk&lt;/p&gt;&lt;p style=&quot;referentiegegevens&quot;&gt;&lt;field&gt;DOCPROPERTY onskenmerk&lt;/field&gt;&lt;/p&gt;&lt;p style=&quot;witregel1&quot;&gt; &lt;/p&gt;&lt;p style=&quot;clausule&quot;&gt;Bij beantwoording de datum en ons kenmerk vermelden. Wilt u slechts één zaak in uw brief behandelen.&lt;/p&gt;&lt;p style=&quot;referentiegegevens&quot;/&gt;&lt;/body&gt;&lt;/referentiegegevens_content&gt;&lt;woordmerk_bk/&gt;&lt;woordmerk/&gt;&lt;woordmerk_content&gt;&lt;body xmlns:msxsl=&quot;urn:schemas-microsoft-com:xslt&quot; xmlns:docsys=&quot;http://www.b-ware.nl&quot;&gt;&lt;p&gt;&lt;picture src=&quot;$/woordmerk/RO_J.png&quot;/&gt;&lt;/p&gt;&lt;/body&gt;&lt;/woordmerk_content&gt;&lt;ondertekening_bk/&gt;&lt;ondertekening/&gt;&lt;ondertekening_content&gt;&lt;body xmlns:msxsl=&quot;urn:schemas-microsoft-com:xslt&quot; xmlns:docsys=&quot;http://www.b-ware.nl&quot;&gt;&lt;table class=&quot;tabel&quot; width=&quot;132.892mm&quot; top-padding=&quot;0pt&quot; bottom-padding=&quot;0pt&quot; left-padding=&quot;0pt&quot; right-padding=&quot;0pt&quot;&gt;&lt;col width=&quot;74.224mm&quot;/&gt;&lt;col width=&quot;4mm&quot;/&gt;&lt;col width=&quot;54.668mm&quot;/&gt;&lt;tbody&gt;&lt;tr&gt;&lt;td colspan=&quot;3&quot;&gt;&lt;p style=&quot;groetregel&quot;&gt;Met vriendelijke groet,&lt;/p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 colspan=&quot;3&quot; style=&quot;broodtekst&quot;&gt;&lt;/td&gt;&lt;/tr&gt;&lt;tr&gt;&lt;td&gt;&lt;p style=&quot;broodtekst&quot;&gt;F. Teeven &lt;/p&gt;&lt;/td&gt;&lt;td style=&quot;broodtekst&quot;&gt;&lt;/td&gt;&lt;td/&gt;&lt;/tr&gt;&lt;/tbody&gt;&lt;/table&gt;&lt;p style=&quot;in-table&quot;/&gt;&lt;/body&gt;&lt;/ondertekening_content&gt;&lt;toevoegen-model formatted-value=&quot;&quot;/&gt;&lt;chkminuut/&gt;&lt;minuut formatted-value=&quot;minuut.xml&quot;/&gt;&lt;ondertekenaar-item value=&quot;2&quot; formatted-value=&quot;De Staatssecretaris van Veiligheid en Justitie &quot; dms=&quot;C_Ondertekeningen&quot;&gt;&lt;afzender taal=&quot;1043&quot; aanhef=&quot;1&quot; groetregel=&quot;1&quot; name=&quot;De Staatssecretaris van Veiligheid en Justitie &quot; country-id=&quot;NLD&quot; country-code=&quot;31&quot; naam=&quot;F. Teeven &quot; organisatie=&quot;88&quot;/&gt;_x000d__x000a__x0009__x0009_&lt;/ondertekenaar-item&gt;&lt;tweedeondertekenaar-item/&gt;&lt;behandelddoor-item value=&quot;1&quot; formatted-value=&quot;Mr. E. Schmieman&quot;&gt;&lt;afzender taal=&quot;1043&quot; aanhef=&quot;1&quot; groetregel=&quot;1&quot; name=&quot;Mr. E. Schmieman&quot; country-id=&quot;NLD&quot; country-code=&quot;31&quot; organisatie=&quot;176&quot; naam=&quot;Mr. E. Schmieman&quot; functie=&quot;Wetgevingsjurist &quot; email=&quot;E.Schmieman@minvenj.nl&quot; telefoon=&quot;06-52872633&quot; mobiel=&quot;06-52872633&quot; onderdeel=&quot;Sector Privaatrecht&quot;/&gt;_x000d__x000a__x0009__x0009_&lt;/behandelddoor-item&gt;&lt;organisatie-item value=&quot;176&quot; formatted-value=&quot;DWJZ&quot;&gt;&lt;organisatie zoekveld=&quot;DWJZ&quot; id=&quot;176&quot;&gt;_x000d__x000a__x0009__x0009__x0009__x0009_&lt;taal id=&quot;2057&quot; zoekveld=&quot;DWJZ&quot; taal=&quot;2057&quot; omschrijving=&quot;Directie Wetgeving en Juridische Zaken&quot; naamdirectoraatgeneraal=&quot;Legislation and Legal Affairs Department&quot; naamdirectie=&quot;&quot; naamgebouw=&quot;&quot; baadres=&quot;Turfmarkt 147&quot; bapostcode=&quot;2511 DP&quot; baplaats=&quot;The Hague&quot; paadres=&quot;20301&quot; papostcode=&quot;2500 EH&quot; paplaats=&quot;The Hague&quot; land=&quot;The Netherland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Please quote date of letter and our ref. when replying. Do not raise more than one subject per letter.&quot; email=&quot;&quot; iban=&quot;&quot; bic=&quot;&quot; infonummer=&quot;&quot; koptekst=&quot;\nLegislation and Legal Affairs Department\n&quot; bezoekadres=&quot;Bezoekadres\nTurfmarkt 147\n2511 DP The Hague\nTelefoon +31 70 370 79 11\nFax +31 70 370 75 16\nwww.rijksoverheid.nl/venj&quot; postadres=&quot;Postadres:\nPostbus 20301,\n2500 EH The Hague&quot;/&gt;_x000d__x000a__x0009__x0009__x0009__x0009_&lt;taal id=&quot;1043&quot; zoekveld=&quot;DWJZ&quot; taal=&quot;1043&quot; omschrijving=&quot;Directie Wetgeving en Juridische Zaken&quot; naamdirectoraatgeneraal=&quot;Directie Wetgeving en Juridische Zaken&quot; naamdirectie=&quot;&quot; naamgebouw=&quot;&quot; baadres=&quot;Turfmarkt 147&quot; bapostcode=&quot;2511 DP&quot; baplaats=&quot;Den Haag&quot; paadres=&quot;20301&quot; papostcode=&quot;2500 EH&quot; paplaats=&quot;Den Haag&quot; land=&quot;Nederland&quot; telefoonnummer=&quot;070 370 79 11&quot; faxnummer=&quot;0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Voor een veilige en rechtvaardige samenleving&quot; instructies=&quot;Bij beantwoording de datum en ons kenmerk vermelden. Wilt u slechts één zaak in uw brief behandelen.&quot; email=&quot;&quot; iban=&quot;&quot; bic=&quot;&quot; infonummer=&quot;&quot; koptekst=&quot;\nDirectie Wetgeving en Juridische Zaken\n&quot; bezoekadres=&quot;Bezoekadres\nTurfmarkt 147\n2511 DP Den Haag\nTelefoon 070 370 79 11\nFax 070 370 75 16\nwww.rijksoverheid.nl/venj&quot; postadres=&quot;Postadres:\nPostbus 20301,\n2500 EH Den Haag&quot;/&gt;_x000d__x000a__x0009__x0009__x0009__x0009_&lt;taal id=&quot;1031&quot; zoekveld=&quot;DWJZ&quot; taal=&quot;1031&quot; omschrijving=&quot;Directie Wetgeving en Juridische Zaken&quot; naamdirectoraatgeneraal=&quot;Direktion Gesetzgebung und Rechtsangelegenheiten&quot; naamdirectie=&quot;&quot; naamgebouw=&quot;&quot; baadres=&quot;Turfmarkt 147&quot; bapostcode=&quot;2511 DP&quot; baplaats=&quot;Den Haag&quot; paadres=&quot;20301&quot; papostcode=&quot;2500 EH&quot; paplaats=&quot;Den Haag&quot; land=&quot;Niederlande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Antwortt bitte Datum und unser Zeichen angeben. Bitte pro Zuschrift nur eine Angelegenheit behandeln.&quot; email=&quot;&quot; iban=&quot;&quot; bic=&quot;&quot; infonummer=&quot;&quot; koptekst=&quot;\nDirektion Gesetzgebung und Rechtsangelegenheiten\n&quot; bezoekadres=&quot;Bezoekadres\nTurfmarkt 147\n2511 DP Den Haag\nTelefoon +31 70 370 79 11\nFax +31 70 370 75 16\nwww.rijksoverheid.nl/venj&quot; postadres=&quot;Postadres:\nPostbus 20301,\n2500 EH Den Haag&quot;/&gt;_x000d__x000a__x0009__x0009__x0009__x0009_&lt;taal id=&quot;1036&quot; zoekveld=&quot;DWJZ&quot; taal=&quot;1036&quot; omschrijving=&quot;Directie Wetgeving en Juridische Zaken&quot; naamdirectoraatgeneraal=&quot;Direction de la Législation et des Affaires Juridiques&quot; naamdirectie=&quot;&quot; naamgebouw=&quot;&quot; baadres=&quot;Turfmarkt 147&quot; bapostcode=&quot;2511 DP&quot; baplaats=&quot;La Haye&quot; paadres=&quot;20301&quot; papostcode=&quot;2500 EH&quot; paplaats=&quot;La Haye&quot; land=&quot;Pays-Ba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Prière de mentionner dans toute correspondance la date et notre référence. Prière de ne traiter qu'une seule affaire par lettre.&quot; email=&quot;&quot; iban=&quot;&quot; bic=&quot;&quot; infonummer=&quot;&quot; koptekst=&quot;\nDirection de la Législation et des Affaires Juridiques\n&quot; bezoekadres=&quot;Bezoekadres\nTurfmarkt 147\n2511 DP La Haye\nTelefoon +31 70 370 79 11\nFax +31 70 370 75 16\nwww.rijksoverheid.nl/venj&quot; postadres=&quot;Postadres:\nPostbus 20301,\n2500 EH La Haye&quot;/&gt;_x000d__x000a__x0009__x0009__x0009__x0009_&lt;taal id=&quot;1034&quot; zoekveld=&quot;DWJZ&quot; taal=&quot;1034&quot; omschrijving=&quot;Directie Wetgeving en Juridische Zaken&quot; naamdirectoraatgeneraal=&quot;Dirección de Legislación y Asuntos Jurídicos&quot; naamdirectie=&quot;&quot; naamgebouw=&quot;&quot; baadres=&quot;Turfmarkt 147&quot; bapostcode=&quot;2511 DP&quot; baplaats=&quot;La Haya&quot; paadres=&quot;20301&quot; papostcode=&quot;2500 EH&quot; paplaats=&quot;La Haya&quot; land=&quot;Países Bajos&quot; telefoonnummer=&quot;+31 70 370 79 11&quot; faxnummer=&quot;+31 70 370 75 16&quot; website=&quot;www.rijksoverheid.nl/venj&quot; banknaam=&quot;&quot; banknummer=&quot;&quot; logo=&quot;RO_J&quot; kleuren=&quot;lichtblauw&quot; vrijkopje=&quot;&quot; vrij1=&quot;&quot; vrij2=&quot;&quot; vrij3=&quot;&quot; vrij4=&quot;&quot; vrij5=&quot;&quot; vrij6=&quot;&quot; vrij7=&quot;&quot; vrij8=&quot;&quot; payoff=&quot;&quot; instructies=&quot;En su eventual contestación, por favor, indique la fecha y nuestro número de referencia. Le rogamos en cada carta trate un solo asunto.&quot; email=&quot;&quot; iban=&quot;&quot; bic=&quot;&quot; infonummer=&quot;&quot; koptekst=&quot;\nDirección de Legislación y Asuntos Jurídicos\n&quot; bezoekadres=&quot;Bezoekadres\nTurfmarkt 147\n2511 DP La Haya\nTelefoon +31 70 370 79 11\nFax +31 70 370 75 16\nwww.rijksoverheid.nl/venj&quot; postadres=&quot;Postadres:\nPostbus 20301,\n2500 EH La Haya&quot;/&gt;_x000d__x000a__x0009__x0009__x0009_&lt;/organisatie&gt;_x000d__x000a__x0009__x0009_&lt;/organisatie-item&gt;&lt;zaak value=&quot;248711&quot; formatted-value=&quot;Zaak W1331 20 Wet implementatie richtlijn duurverlenging naburige rechten (248711)&quot;&gt;&lt;zaak ishiddencontainer=&quot;false&quot; z_zaaktype=&quot;Zaak&quot; subfolder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z_afdoedatum=&quot; Class=com.filenet.apiimpl.collection.DateTimeListImpl IsDirty=false IsReadOnly=false CurrentList=[] DeletedList=[] InternalClassType=java.util.Date OriginalList=[]&quot; containeddocuments=&quot; Class=com.filenet.apiimpl.core.SubSetImpl List=([ Class=com.filenet.apiimpl.core.DocumentImpl AccessAllowed=998871 RecursionLevel=0 UpdateSequenceNumber=5 ObjectAddress=(classId=Overige&amp;amp;objectId={43F961B3-7DF3-4DAA-9850-D1D2A647CDA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Brief&amp;amp;objectId={8A454E16-E5FA-4438-B250-1232CE07195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ED7F1066-3EF2-40E2-9705-445EB37DF42D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 ObjectAddress=(classId=Brief&amp;amp;objectId={3A90CAFD-1FAF-4C96-A693-BC257082FAE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 ObjectAddress=(classId=Memo&amp;amp;objectId={99991CCF-ECFD-4FC5-8A1C-88ABFF053C8C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Memo&amp;amp;objectId={D48FCAC9-37B6-4D3F-8B83-69F0ADC6381A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 ObjectAddress=(classId=Memo&amp;amp;objectId={BC9D8317-1DBB-4E62-BE64-F5605C35D81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A1CF6B7B-A134-42B4-B59F-EDCBB7A59EB0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4 ObjectAddress=(classId=Nota&amp;amp;objectId={06E34EEA-D2AC-4F6B-96B9-EA5AF66BC6C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Nota&amp;amp;objectId={AD787117-4645-4A23-884D-DDC6A3DADF1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5 ObjectAddress=(classId=Nota&amp;amp;objectId={2C68F910-6014-47DF-89B6-64AA27B54CE0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4 ObjectAddress=(classId=Post&amp;amp;objectId={C11C9602-077E-4ADA-B73D-4ED93DE80A2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4 ObjectAddress=(classId=Brief&amp;amp;objectId={72D71639-E7BB-4276-A9D3-56BC57AEFC51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4 ObjectAddress=(classId=Nota&amp;amp;objectId={0E8361F9-3C51-41F4-A41D-B3B3E1F1681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1 ObjectAddress=(classId=Post&amp;amp;objectId={46DB11D3-AAFD-4620-B6BE-2AEE316BF9A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5 ObjectAddress=(classId=Brief&amp;amp;objectId={0AA9F96E-B1C0-4E0F-A981-6E9E38ECF0DD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4 ObjectAddress=(classId=Post&amp;amp;objectId={9A88E697-2F0E-457A-A43C-940407E11490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1 ObjectAddress=(classId=Post&amp;amp;objectId={3ACAA9A6-371B-4535-9A4A-AA8F72D0520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1 ObjectAddress=(classId=Post&amp;amp;objectId={602929B1-5988-4C7C-B1AD-6BEB36DF9527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C0793648-4732-4884-A2BF-C1188D3E93C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DFC78EA8-B556-49DD-8429-00852F73D0D2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Memo&amp;amp;objectId={9DD4BAB7-B33E-412B-BDDD-4423E3CFE4BF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EFC115FF-BB14-41FE-8F2D-22B59DE06A06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47A4DB4F-4CA6-40C3-9E21-A0BFAAA77318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 ObjectAddress=(classId=Overige&amp;amp;objectId={D033CDDE-52C8-42F4-AA81-C24AF8719600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Memo&amp;amp;objectId={A47C9446-E049-4639-878B-823C7A5B9843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Memo&amp;amp;objectId={D78093C7-6EDD-41EE-9671-B0236FE4E9CE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Memo&amp;amp;objectId={717D4789-3E92-4BC8-B86D-89805726F2C9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8 ObjectAddress=(classId=Overige&amp;amp;objectId={3F9CB8AE-9033-4FF9-A83B-25062C84DA1F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Brief&amp;amp;objectId={D6EC0141-B404-4C6F-8DE9-B9837A9B7714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126 ObjectAddress=(classId=Nota&amp;amp;objectId={C758329D-C067-4E29-BF19-B0BD87BBE17B}&amp;amp;objectStore={FE714938-E0C6-4C99-9E97-400807DA3732}) Connection=( Class=com.filenet.apiimpl.core.ConnectionImpl URI=jnp://ce.digijust.minvenj.nl:1099/FileNet/Engine Parameters={}) SuperClasses=[Justitie,Document] PendingActions=null,  Class=com.filenet.apiimpl.core.DocumentImpl AccessAllowed=998871 RecursionLevel=0 UpdateSequenceNumber=3 ObjectAddress=(classId=Overige&amp;amp;objectId={FD7FFD9C-5B4C-4229-8710-E4E453A9C6B1}&amp;amp;objectStore={FE714938-E0C6-4C99-9E97-400807DA3732}) Connection=( Class=com.filenet.apiimpl.core.ConnectionImpl URI=jnp://ce.digijust.minvenj.nl:1099/FileNet/Engine Parameters={}) SuperClasses=[Justitie,Document] PendingActions=null]) Stale=false Paging=( Class=com.filenet.apiimpl.collection.DefaultPaging Connection=( Class=com.filenet.apiimpl.core.ConnectionImpl URI=jnp://ce.digijust.minvenj.nl:1099/FileNet/Engine Parameters={}) PageSize=null Continuation=null) Iterator=(null)&quot; datelastmodified=&quot;Thu Mar 14 07:48:21 CET 2013&quot; containertype=&quot;AangebodenZaak&quot; externalreplicaidentities=&quot; Class=com.filenet.apiimpl.core.SubListImpl IsDirty=false IsReadOnly=false CurrentList=[] DeletedList=[] InternalClassType=com.filenet.apiimpl.core.ExternalIdentityImpl OriginalList=[]&quot; activemarkings=&quot; Class=com.filenet.apiimpl.core.SubListImpl IsDirty=false IsReadOnly=true CurrentList=[] DeletedList=[] InternalClassType=com.filenet.api.security.ActiveMarking OriginalList=[]&quot; indexationid=&quot;{ADCEA3E1-1C8D-438C-8B47-75648695F7C2}&quot; parent=&quot; Class=com.filenet.apiimpl.core.FolderImpl AccessAllowed=999415 RecursionLevel=0 UpdateSequenceNumber=1 ObjectAddress=(classId=Dossier&amp;amp;objectId={03E327D6-8F5D-4CBB-8959-CBE4E9420A40}&amp;amp;objectStore={FE714938-E0C6-4C99-9E97-400807DA3732}) Connection=( Class=com.filenet.apiimpl.core.ConnectionImpl URI=jnp://ce.digijust.minvenj.nl:1099/FileNet/Engine Parameters={}) SuperClasses=[Folder] PendingActions=null&quot; z_zaakorganisatieonderdeel=&quot;3 DWJZ-PR&quot; z_zaakopmerkingen00=&quot;Overdragen zaak, Graag behandelen&quot; z_zaakopmerkingen01=&quot;Overdragen zaak geaccepteerd, &quot; z_zaakopmerkingen02=&quot;Overdragen zaak geaccepteerd, &quot; z_zaakopmerkingen03=&quot;Overdragen zaak geaccepteerd, &quot; z_zaakopmerkingen04=&quot;Overdragen zaak geaccepteerd, &quot; coordinatedtask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datecreated=&quot;Tue Apr 03 13:03:28 CEST 2012&quot; permissions=&quot; Class=com.filenet.apiimpl.core.SubListImpl IsDirty=false IsReadOnly=false CurrentList=[ Class=com.filenet.apiimpl.core.AccessPermissionImpl AccessAllowed=null RecursionLevel=0 UpdateSequenceNumber=null ObjectAddress=( com.filenet.apiimpl.core.DependentIdentity@120fe217 Parent=(classId=Overig&amp;amp;objectId={A813F560-A2C8-4444-95DD-D8085323086E}&amp;amp;objectStore={FE714938-E0C6-4C99-9E97-400807DA3732}) Index=0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120fe23c Parent=(classId=Overig&amp;amp;objectId={A813F560-A2C8-4444-95DD-D8085323086E}&amp;amp;objectStore={FE714938-E0C6-4C99-9E97-400807DA3732}) Index=1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120fe261 Parent=(classId=Overig&amp;amp;objectId={A813F560-A2C8-4444-95DD-D8085323086E}&amp;amp;objectStore={FE714938-E0C6-4C99-9E97-400807DA3732}) Index=2 PropertyName=Permissions IsNew=false) Connection=( Class=com.filenet.apiimpl.core.ConnectionImpl URI=jnp://ce.digijust.minvenj.nl:1099/FileNet/Engine Parameters={}) SuperClasses=[null] PendingActions=null] DeletedList=[] InternalClassType=com.filenet.apiimpl.core.AccessPermissionImpl OriginalList=[ Class=com.filenet.apiimpl.core.AccessPermissionImpl AccessAllowed=null RecursionLevel=0 UpdateSequenceNumber=null ObjectAddress=( com.filenet.apiimpl.core.DependentIdentity@120fe217 Parent=(classId=Overig&amp;amp;objectId={A813F560-A2C8-4444-95DD-D8085323086E}&amp;amp;objectStore={FE714938-E0C6-4C99-9E97-400807DA3732}) Index=0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120fe23c Parent=(classId=Overig&amp;amp;objectId={A813F560-A2C8-4444-95DD-D8085323086E}&amp;amp;objectStore={FE714938-E0C6-4C99-9E97-400807DA3732}) Index=1 PropertyName=Permissions IsNew=false) Connection=( Class=com.filenet.apiimpl.core.ConnectionImpl URI=jnp://ce.digijust.minvenj.nl:1099/FileNet/Engine Parameters={}) SuperClasses=[null] PendingActions=null,  Class=com.filenet.apiimpl.core.AccessPermissionImpl AccessAllowed=null RecursionLevel=0 UpdateSequenceNumber=null ObjectAddress=( com.filenet.apiimpl.core.DependentIdentity@120fe261 Parent=(classId=Overig&amp;amp;objectId={A813F560-A2C8-4444-95DD-D8085323086E}&amp;amp;objectStore={FE714938-E0C6-4C99-9E97-400807DA3732}) Index=2 PropertyName=Permissions IsNew=false) Connection=( Class=com.filenet.apiimpl.core.ConnectionImpl URI=jnp://ce.digijust.minvenj.nl:1099/FileNet/Engine Parameters={}) SuperClasses=[null] PendingActions=null]&quot; z_zaakonderwerp=&quot;W1331 20 Wet implementatie richtlijn duurverlenging naburige rechten&quot; z_gewenstdossier=&quot;Overig 2012&quot; z_behandelaarzaak=&quot;ESCHMIEM&quot; id=&quot;{A813F560-A2C8-4444-95DD-D8085323086E}&quot; foldername=&quot;Zaak W1331 20 Wet implementatie richtlijn duurverlenging naburige rechten (248711)&quot; z_isgeadresseerd=&quot;true&quot; z_zaaktitel=&quot;Zaak W1331 20 Wet implementatie richtlijn duurverlenging naburige rechten (248711)&quot; dj_isafgeschermd=&quot;false&quot; container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inheritparentpermissions=&quot;true&quot; z_zaakkenmerk=&quot;248711&quot; lastmodifier=&quot;DBOB-Filenetservice&quot; this=&quot; Class=com.filenet.apiimpl.core.FolderImpl AccessAllowed=999415 RecursionLevel=0 UpdateSequenceNumber=50 ObjectAddress=(classId=Overig&amp;amp;objectId={A813F560-A2C8-4444-95DD-D8085323086E}&amp;amp;objectStore={FE714938-E0C6-4C99-9E97-400807DA3732}) Connection=( Class=com.filenet.apiimpl.core.ConnectionImpl URI=jnp://ce.digijust.minvenj.nl:1099/FileNet/Engine Parameters={}) SuperClasses=[Zaak,Folder] PendingActions=null&quot; z_zaakomschrijving=&quot;Wet implementatie richtlijn duurverlenging naburige rechten&quot; z_startdatum=&quot;Tue Apr 03 00:00:00 CEST 2012&quot; annotation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auditedevents=&quot; Class=com.filenet.apiimpl.core.SubSetImpl List=([ Class=com.filenet.apiimpl.core.FileEventImpl AccessAllowed=995587 RecursionLevel=0 UpdateSequenceNumber=0 ObjectAddress=(classId=FileEvent&amp;amp;objectId={0A0FF0DB-3686-4B47-B509-ECEBFE1661B8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4950BC8D-9426-4132-8835-A83197847E24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78E4D126-7CA8-40A4-AB1A-2D0B2828808F}&amp;amp;objectStore={FE714938-E0C6-4C99-9E97-400807DA3732}) Connection=( Class=com.filenet.apiimpl.core.ConnectionImpl URI=jnp://ce.digijust.minvenj.nl:1099/FileNet/Engine Parameters={}) SuperClasses=[null] PendingActions=null,  Class=com.filenet.apiimpl.core.UpdateEventImpl AccessAllowed=995587 RecursionLevel=0 UpdateSequenceNumber=0 ObjectAddress=(classId=UpdateEvent&amp;amp;objectId={0568D952-FAA6-4633-849C-D8D6B6875545}&amp;amp;objectStore={FE714938-E0C6-4C99-9E97-400807DA3732}) Connection=( Class=com.filenet.apiimpl.core.ConnectionImpl URI=jnp://ce.digijust.minvenj.nl:1099/FileNet/Engine Parameters={}) SuperClasses=[null] PendingActions=null]) Stale=false Paging=( Class=com.filenet.apiimpl.collection.DefaultPaging Connection=( Class=com.filenet.apiimpl.core.ConnectionImpl URI=jnp://ce.digijust.minvenj.nl:1099/FileNet/Engine Parameters={}) PageSize=null Continuation=null) Iterator=(null)&quot; z_zaakstatus=&quot;In behandeling&quot; owner=&quot;DBOB-GS-FN-ADMIN@ad.minjus.nl&quot; creator=&quot;MKAISIEP&quot; pathname=&quot;/Dossiers/Opstellen wijzigen Wet en regelgeving/Zaak W1331 20 Wet implementatie richtlijn duurverlenging naburige rechten (248711)&quot; z_afzender=&quot;Post&quot; name=&quot;Zaak W1331 20 Wet implementatie richtlijn duurverlenging naburige rechten (248711)&quot; classdescription=&quot; Class=com.filenet.apiimpl.core.ClassDescriptionImpl AccessAllowed=null RecursionLevel=0 UpdateSequenceNumber=null ObjectAddress=(classId=ClassDescription&amp;amp;objectId={C4CF2C33-9189-4059-A89B-83C391AEC0D5}&amp;amp;objectStore={FE714938-E0C6-4C99-9E97-400807DA3732}) Connection=( Class=com.filenet.apiimpl.core.ConnectionImpl URI=jnp://ce.digijust.minvenj.nl:1099/FileNet/Engine Parameters={}) SuperClasses=[null] PendingActions=null&quot; workflowsubscriptions=&quot; Class=com.filenet.apiimpl.core.SubSetImpl List=([]) Stale=false Paging=( Class=com.filenet.apiimpl.collection.DefaultPaging Connection=( Class=com.filenet.apiimpl.core.ConnectionImpl URI=jnp://ce.digijust.minvenj.nl:1099/FileNet/Engine Parameters={}) PageSize=null Continuation=null) Iterator=(null)&quot; containees=&quot; Class=com.filenet.apiimpl.core.SubSetImpl List=([ Class=com.filenet.apiimpl.core.DynamicReferentialContainmentRelationshipImpl AccessAllowed=999415 RecursionLevel=0 UpdateSequenceNumber=0 ObjectAddress=(classId=DynamicReferentialContainmentRelationship&amp;amp;objectId={FE8C2155-ACAA-427C-BF10-D710926D2E5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EE49785E-BF07-4A5B-BE6B-06271F5EDFD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EEC42E09-2CA8-40A4-BEFD-314B9225435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ED07AC9-1F14-4460-8137-E820D1FF5EA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49E54F2-6FC4-41EC-B3F6-9C3E959A873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235DB8E-85DC-4130-8EDB-3BED30EF975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F043632-70B1-43D4-923E-ECDE72411CD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2DA6B5A-973D-4690-ABB5-27C67592AC8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EEFF511-B1E9-4B79-8911-0E080C1F4DE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2E45E07-9B0F-465D-BC6B-F3D62A3ABC2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58044B90-FA25-4F2B-8F01-C3BE19BD7EB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332C8964-2007-4745-A8E7-D042A300EF62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AE7EADE-CFFE-4908-BF2A-37AE8BE479A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712EDC8-5122-4778-8557-235486C070A3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03983964-A83D-43BD-A286-5CAEA7B5313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08BFD5AB-264B-4342-A572-DCC769EA4F28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E87504D-2332-43AD-9AD5-45D59E5BD590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24E494D7-6F84-4806-BAB6-80B89F8FAFC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40902B68-C910-4C33-8F25-43F6A99CC54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F7F1E1C-7EA8-4710-AF82-80E58F5C675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7329B210-A554-42A9-89B5-C6C3F92A1EC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AE77517-8F1B-4747-89C1-8A4AF9F82B84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9CA958EA-061C-4F15-A9EF-4030C87DDEF9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13CEFFA0-1EB9-46FC-B873-151DAF3834FC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2B3E7D9-ABE3-48FA-817D-DA5B890DC25A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B8291B7B-B899-4C74-990E-2B6D579E435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C9FD8597-FA95-4650-B538-74C610519911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0D4C9755-DF95-49F8-9981-EC0E1A46043B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BD0426CA-8A61-4FF8-B29B-F45CD81FC147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67FCB939-DA11-4C35-BD31-F4A3155733A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D4B93D8B-CC12-4DE1-9FFC-D5B5E6434FC6}&amp;amp;objectStore={FE714938-E0C6-4C99-9E97-400807DA3732}) Connection=( Class=com.filenet.apiimpl.core.ConnectionImpl URI=jnp://ce.digijust.minvenj.nl:1099/FileNet/Engine Parameters={}) SuperClasses=[null] PendingActions=null,  Class=com.filenet.apiimpl.core.DynamicReferentialContainmentRelationshipImpl AccessAllowed=999415 RecursionLevel=0 UpdateSequenceNumber=0 ObjectAddress=(classId=DynamicReferentialContainmentRelationship&amp;amp;objectId={EF7704B6-696C-42A9-B8BE-B8A9C4F21B94}&amp;amp;objectStore={FE714938-E0C6-4C99-9E97-400807DA3732}) Connection=( Class=com.filenet.apiimpl.core.ConnectionImpl URI=jnp://ce.digijust.minvenj.nl:1099/FileNet/Engine Parameters={}) SuperClasses=[null] PendingActions=null]) Stale=false Paging=( Class=com.filenet.apiimpl.collection.DefaultPaging Connection=( Class=com.filenet.apiimpl.core.ConnectionImpl URI=jnp://ce.digijust.minvenj.nl:1099/FileNet/Engine Parameters={}) PageSize=null Continuation=null) Iterator=(null)&quot;/&gt;_x000d__x000a__x0009__x0009_&lt;/zaak&gt;&lt;adres formatted-value=&quot;Voorzitter van de Tweede Kamer der Staten-Generaal\nPotbus 20018\n2500 EA  DEN HAAG&quot;&gt;&lt;address street=&quot;Potbus&quot; housenr=&quot;20018&quot; zipcode=&quot;2500 EA&quot; city=&quot;DEN HAAG&quot; country-id=&quot;NLD&quot; omitted-country=&quot;Nederland&quot; country-code=&quot;31&quot; kix=&quot;2500EA20018&quot;&gt;&lt;to&gt;Voorzitter van de Tweede Kamer der Staten-Generaal&lt;/to&gt;&lt;/address&gt;&lt;/adres&gt;&lt;kix value=&quot;&quot; formatted-value=&quot;&quot;/&gt;&lt;mailing-aan formatted-value=&quot;&quot;/&gt;&lt;minjuslint formatted-value=&quot;&quot;/&gt;&lt;chklogo value=&quot;0&quot;/&gt;&lt;documentsubtype formatted-value=&quot;Brief&quot; dms=&quot;C_Documentsubtype&quot;/&gt;&lt;documenttitel formatted-value=&quot;Brief - Voorstel van wet implementatie richtlijn verlenging beschermingsduur naburige rechten (33329)&quot; dms=&quot;Documenttitle&quot;/&gt;&lt;heropend value=&quot;false&quot; dms=&quot;C_Heropend&quot;/&gt;&lt;vorm value=&quot;Digitaal&quot; dms=&quot;C_Vorm&quot;/&gt;&lt;ZaakLocatie value=&quot;/Dossiers/Opstellen wijzigen Wet en regelgeving/Zaak W1331 20 Wet implementatie richtlijn duurverlenging naburige rechten (248711)&quot; formatted-value=&quot;/Dossiers/Opstellen wijzigen Wet en regelgeving/Zaak W1331 20 Wet implementatie richtlijn duurverlenging naburige rechten (248711)&quot; dms=&quot;ZaakLocatie&quot;/&gt;&lt;zaakkenmerk value=&quot;248711&quot; formatted-value=&quot;248711&quot; dms=&quot;Z_Zaakkenmerk&quot;/&gt;&lt;zaaktitel value=&quot;Zaak W1331 20 Wet implementatie richtlijn duurverlenging naburige rechten (248711)&quot; formatted-value=&quot;Zaak W1331 20 Wet implementatie richtlijn duurverlenging naburige rechten (248711)&quot;/&gt;&lt;fn_geaddresseerde formatted-value=&quot;Voorzitter van de Tweede Kamer der Staten-Generaal&quot; dms=&quot;C_Geadresseerde&quot;/&gt;&lt;fn_adres formatted-value=&quot;Potbus 20018&quot; dms=&quot;C_Adres&quot;/&gt;&lt;fn_postcode value=&quot;2500 EA&quot; formatted-value=&quot;2500 EA&quot; dms=&quot;C_Postcode&quot;/&gt;&lt;fn_plaats value=&quot;DEN HAAG&quot; formatted-value=&quot;DEN HAAG&quot; dms=&quot;C_Woonplaats&quot;/&gt;&lt;fn_land formatted-value=&quot;Nederland&quot; dms=&quot;C_Land&quot;/&gt;&lt;drager formatted-value=&quot;Document&quot; dms=&quot;C_Drager&quot;/&gt;&lt;documentclass value=&quot;Brief&quot; formatted-value=&quot;Brief&quot; dms=&quot;documentclass&quot;/&gt;&lt;baadres value=&quot;Turfmarkt 147&quot; formatted-value=&quot;Turfmarkt 147&quot;/&gt;&lt;bapostcode value=&quot;2511 DP&quot; formatted-value=&quot;2511 DP&quot;/&gt;&lt;baplaats value=&quot;Den Haag&quot; formatted-value=&quot;Den Haag&quot;/&gt;&lt;paadres value=&quot;20301&quot; formatted-value=&quot;20301&quot;/&gt;&lt;papostcode value=&quot;2500 EH&quot; formatted-value=&quot;2500 EH&quot;/&gt;&lt;paplaats value=&quot;Den Haag&quot; formatted-value=&quot;Den Haag&quot;/&gt;&lt;banknaam value=&quot;&quot; formatted-value=&quot;&quot;/&gt;&lt;banknummer value=&quot;&quot; formatted-value=&quot;&quot;/&gt;&lt;rekeningnr formatted-value=&quot;&quot;/&gt;&lt;bic value=&quot;&quot; formatted-value=&quot;&quot;/&gt;&lt;iban value=&quot;&quot; formatted-value=&quot;&quot;/&gt;&lt;website value=&quot;www.rijksoverheid.nl/venj&quot; formatted-value=&quot;www.rijksoverheid.nl/venj&quot;/&gt;&lt;faxnummer value=&quot;&quot; formatted-value=&quot;&quot;&gt;&lt;phonenumber country-code=&quot;31&quot; number=&quot;&quot;/&gt;&lt;/faxnummer&gt;&lt;faxorganisatie value=&quot;070 370 75 16&quot; formatted-value=&quot;070 370 75 16&quot;&gt;&lt;phonenumber country-code=&quot;31&quot; number=&quot;070 370 75 16&quot;/&gt;&lt;/faxorganisatie&gt;&lt;telorganisatie value=&quot;070 370 79 11&quot; formatted-value=&quot;070 370 79 11&quot;&gt;&lt;phonenumber country-code=&quot;31&quot; number=&quot;070 370 79 11&quot;/&gt;&lt;/telorganisatie&gt;&lt;doorkiesnummer value=&quot;06-52872633&quot; formatted-value=&quot;06 52 87 26 33&quot;&gt;&lt;phonenumber country-code=&quot;31&quot; number=&quot;06-52872633&quot;/&gt;&lt;/doorkiesnummer&gt;&lt;mobiel value=&quot;06-52872633&quot; formatted-value=&quot;06 52 87 26 33&quot;&gt;&lt;phonenumber country-code=&quot;31&quot; number=&quot;06-52872633&quot;/&gt;&lt;/mobiel&gt;&lt;chk_infonummer/&gt;&lt;infonummer value=&quot;&quot; formatted-value=&quot;&quot;&gt;&lt;phonenumber country-code=&quot;31&quot; number=&quot;&quot;/&gt;&lt;/infonummer&gt;&lt;emailorganisatie value=&quot;&quot; formatted-value=&quot;&quot;/&gt;&lt;clausule value=&quot;Bij beantwoording de datum en ons kenmerk vermelden. Wilt u slechts één zaak in uw brief behandelen.&quot; formatted-value=&quot;Bij beantwoording de datum en ons kenmerk vermelden. Wilt u slechts één zaak in uw brief behandelen.&quot;/&gt;&lt;contactpersoon formatted-value=&quot;Mr. E. Schmieman&quot;/&gt;&lt;email formatted-value=&quot;E.Schmieman@minvenj.nl&quot;/&gt;&lt;functie formatted-value=&quot;Wetgevingsjurist&quot;/&gt;&lt;retouradres formatted-value=&quot;&amp;gt; Retouradres Postbus 20301 2500 EH  Den Haag&quot;/&gt;&lt;directoraat value=&quot;Directie Wetgeving en Juridische Zaken&quot; formatted-value=&quot;Directie Wetgeving en Juridische Zaken&quot;/&gt;&lt;directoraatvolg formatted-value=&quot;Directie Wetgeving en Juridische Zaken\n&quot;/&gt;&lt;directoraatnaam value=&quot;&quot; formatted-value=&quot;&quot;/&gt;&lt;directoraatnaamvolg formatted-value=&quot;&quot;/&gt;&lt;onderdeel value=&quot;Sector Privaatrecht&quot; formatted-value=&quot;Sector Privaatrecht&quot;/&gt;&lt;digionderdeel value=&quot;Sector Privaatrecht&quot; formatted-value=&quot;Sector Privaatrecht&quot; dms=&quot;C_Documentorganisatieonderdeel&quot;/&gt;&lt;onderdeelvolg formatted-value=&quot;Sector Privaatrecht&quot;/&gt;&lt;directieregel formatted-value=&quot; \n&quot;/&gt;&lt;datum value=&quot;2013-04-08T12:06:52&quot; formatted-value=&quot;8 april 2013&quot; dms=&quot;C_Documentdatum&quot;/&gt;&lt;onskenmerk dms=&quot;C_Documentkenmerk&quot; value=&quot;373518&quot; formatted-value=&quot;373518&quot;/&gt;&lt;uwkenmerk formatted-value=&quot;&quot; dms=&quot;C_Afzenderkenmerk&quot;/&gt;&lt;onderwerp formatted-value=&quot;Voorstel van wet implementatie richtlijn verlenging beschermingsduur naburige rechten (33329) &quot; value=&quot;Voorstel van wet implementatie richtlijn verlenging beschermingsduur naburige rechten (33329) &quot; format-disabled=&quot;true&quot; dms=&quot;C_Documentomschrijving&quot;/&gt;&lt;bijlage formatted-value=&quot;&quot;/&gt;&lt;projectnaam/&gt;&lt;kopieaan/&gt;&lt;namensdeze/&gt;&lt;rubricering formatted-value=&quot;&quot;/&gt;&lt;rubriceringvolg formatted-value=&quot;&quot;/&gt;&lt;digijust value=&quot;1&quot; formatted-value=&quot;1&quot;/&gt;&lt;chkcontact value=&quot;1&quot;/&gt;&lt;radtelefoon value=&quot;1&quot;/&gt;&lt;chkfunctie1 value=&quot;1&quot;/&gt;&lt;chkfunctie2 value=&quot;1&quot;/&gt;&lt;aanhefdoc formatted-value=&quot;\nGeachte heer/mevrouw,\n&quot;/&gt;&lt;vrijkopje value=&quot;&quot; formatted-value=&quot;&quot;/&gt;&lt;vrijveld/&gt;&lt;chkeulogo/&gt;&lt;euslogan formatted-value=&quot;&quot;/&gt;&lt;bijlagen01/&gt;&lt;bijlagen02/&gt;&lt;bijlagen03/&gt;&lt;bijlagen04/&gt;&lt;bijlagen05/&gt;&lt;bijlagen06/&gt;&lt;bijlagen07/&gt;&lt;bijlagen08/&gt;&lt;bijlagen09/&gt;&lt;bijlagen10/&gt;&lt;bijlagen11/&gt;&lt;bijlagen12/&gt;&lt;bijlagen13/&gt;&lt;bijlagen14/&gt;&lt;bijlagen15/&gt;&lt;titel/&gt;&lt;z_zaaktitel value=&quot;Zaak W1331 20 Wet implementatie richtlijn duurverlenging naburige rechten (248711)&quot; formatted-value=&quot;Zaak W1331 20 Wet implementatie richtlijn duurverlenging naburige rechten (248711)&quot;/&gt;&lt;z_zaaktype value=&quot;Zaak&quot; formatted-value=&quot;Zaak&quot;/&gt;&lt;z_behandeltermijn value=&quot;&quot; formatted-value=&quot;&quot;/&gt;&lt;z_zaakopmerkingen value=&quot;&quot; formatted-value=&quot;&quot;/&gt;&lt;z_zaakkenmerk value=&quot;248711&quot; formatted-value=&quot;248711&quot;/&gt;&lt;z_startdatum/&gt;&lt;z_afsluitdatum/&gt;&lt;z_zaakorganisatieonderdeel value=&quot;3 DWJZ-PR&quot; formatted-value=&quot;3 DWJZ-PR&quot;/&gt;&lt;z_zaakrubricering value=&quot;&quot; formatted-value=&quot;&quot;/&gt;&lt;z_zaakrubriceringstype value=&quot;&quot; formatted-value=&quot;&quot;/&gt;&lt;z_zaakrubriceringsgroep value=&quot;&quot; formatted-value=&quot;&quot;/&gt;&lt;z_zaakrubriceringstermijn value=&quot;&quot; formatted-value=&quot;&quot;/&gt;&lt;z_zaakrubriceringstermijntijdseenheid value=&quot;&quot; formatted-value=&quot;&quot;/&gt;&lt;z_zaakrubriceringsdatum value=&quot;&quot; formatted-value=&quot;&quot;/&gt;&lt;z_zaakderubriceringsdatum/&gt;&lt;z_zaakomschrijving value=&quot;Wet implementatie richtlijn duurverlenging naburige rechten&quot; formatted-value=&quot;Wet implementatie richtlijn duurverlenging naburige rechten&quot;/&gt;&lt;z_behandelaarzaak value=&quot;ESCHMIEM&quot; formatted-value=&quot;ESCHMIEM&quot;/&gt;&lt;z_afzender value=&quot;Post&quot; formatted-value=&quot;Post&quot;/&gt;&lt;z_nieuwebehandelaarzaak value=&quot;&quot; formatted-value=&quot;&quot;/&gt;&lt;z_zaakstatus value=&quot;In behandeling&quot; formatted-value=&quot;In behandeling&quot;/&gt;&lt;z_gewenstdossier value=&quot;Overig 2012&quot; formatted-value=&quot;Overig 2012&quot;/&gt;&lt;z_zaakonderwerp value=&quot;W1331 20 Wet implementatie richtlijn duurverlenging naburige rechten&quot; formatted-value=&quot;W1331 20 Wet implementatie richtlijn duurverlenging naburige rechten&quot;/&gt;&lt;z_medebehandelaren value=&quot;&quot; formatted-value=&quot;&quot;/&gt;&lt;z_afdoedatum/&gt;&lt;z_heropendatum/&gt;&lt;z_heropendata value=&quot;&quot; formatted-value=&quot;&quot;/&gt;&lt;z_beoogdesluitingsdatum/&gt;&lt;z_bewarenofvernietingenzaak value=&quot;&quot; formatted-value=&quot;&quot;/&gt;&lt;z_overbrengingstermijn value=&quot;&quot; formatted-value=&quot;&quot;/&gt;&lt;z_dispensatieopoverbrengingstermijn value=&quot;&quot; formatted-value=&quot;&quot;/&gt;&lt;z_overbrengingsdatum/&gt;&lt;z_bewaartermijn value=&quot;&quot; formatted-value=&quot;&quot;/&gt;&lt;z_dispensatieopbewaartermijn value=&quot;&quot; formatted-value=&quot;&quot;/&gt;&lt;z_vernietigingsdatum value=&quot;&quot; formatted-value=&quot;&quot;/&gt;&lt;z_rio_bsd_handelingsnummer value=&quot;&quot; formatted-value=&quot;&quot;/&gt;&lt;z_soortburgerbrief value=&quot;&quot; formatted-value=&quot;&quot;/&gt;&lt;z_burgerbriefaanmaakdatum/&gt;&lt;z_naamafzender value=&quot;&quot; formatted-value=&quot;&quot;/&gt;&lt;z_woonplaatsafzender value=&quot;&quot; formatted-value=&quot;&quot;/&gt;&lt;z_afzenderkenmerk value=&quot;&quot; formatted-value=&quot;&quot;/&gt;&lt;z_organisatieafzender value=&quot;&quot; formatted-value=&quot;&quot;/&gt;&lt;z_relatienaamzaak value=&quot;&quot; formatted-value=&quot;&quot;/&gt;&lt;z_kamervraagzaakfase value=&quot;&quot; formatted-value=&quot;&quot;/&gt;&lt;z_datumvraaggesteld value=&quot;&quot; formatted-value=&quot;&quot;/&gt;&lt;z_nummerkamervraag value=&quot;&quot; formatted-value=&quot;&quot;/&gt;&lt;z_voortouwbij value=&quot;&quot; formatted-value=&quot;&quot;/&gt;&lt;z_vraagsteller1 value=&quot;&quot; formatted-value=&quot;&quot;/&gt;&lt;z_vraagsteller2 value=&quot;&quot; formatted-value=&quot;&quot;/&gt;&lt;z_vraagsteller3 value=&quot;&quot; formatted-value=&quot;&quot;/&gt;&lt;z_vraagsteller4 value=&quot;&quot; formatted-value=&quot;&quot;/&gt;&lt;z_vraagsteller5 value=&quot;&quot; formatted-value=&quot;&quot;/&gt;&lt;z_vraagstellers value=&quot;&quot; formatted-value=&quot;&quot;/&gt;&lt;z_politiekepartij1 value=&quot;&quot; formatted-value=&quot;&quot;/&gt;&lt;z_politiekepartij2 value=&quot;&quot; formatted-value=&quot;&quot;/&gt;&lt;z_politiekepartij3 value=&quot;&quot; formatted-value=&quot;&quot;/&gt;&lt;z_politiekepartij4 value=&quot;&quot; formatted-value=&quot;&quot;/&gt;&lt;z_politiekepartij5 value=&quot;&quot; formatted-value=&quot;&quot;/&gt;&lt;z_politiekepartijen value=&quot;&quot; formatted-value=&quot;&quot;/&gt;&lt;z_secundair value=&quot;&quot; formatted-value=&quot;&quot;/&gt;&lt;z_bewindspersoon value=&quot;&quot; formatted-value=&quot;&quot;/&gt;&lt;z_lidbestuursraad value=&quot;&quot; formatted-value=&quot;&quot;/&gt;&lt;z_medebetrokkendirectie value=&quot;&quot; formatted-value=&quot;&quot;/&gt;&lt;z_deadline value=&quot;&quot; formatted-value=&quot;&quot;/&gt;&lt;z_uitstelaanvraag value=&quot;&quot; formatted-value=&quot;&quot;/&gt;&lt;z_voortgangsinformatieparlement value=&quot;&quot; formatted-value=&quot;&quot;/&gt;&lt;z_kamerstuknummer value=&quot;&quot; formatted-value=&quot;&quot;/&gt;&lt;z_indieningsdatum/&gt;&lt;z_keuzekamer value=&quot;&quot; formatted-value=&quot;&quot;/&gt;&lt;z_stemmingsdatum/&gt;&lt;z_internationaaltypewerkproces value=&quot;&quot; formatted-value=&quot;&quot;/&gt;&lt;z_wetofregeltypewerkproces value=&quot;&quot; formatted-value=&quot;&quot;/&gt;&lt;z_beleidtypewerkproces value=&quot;&quot; formatted-value=&quot;&quot;/&gt;&lt;z_betrokkennaties value=&quot;&quot; formatted-value=&quot;&quot;/&gt;&lt;z_samenwerkingsvorm value=&quot;&quot; formatted-value=&quot;&quot;/&gt;&lt;z_kenmerkwetofregel value=&quot;&quot; formatted-value=&quot;&quot;/&gt;&lt;z_soortwetofregel value=&quot;&quot; formatted-value=&quot;&quot;/&gt;&lt;z_typebedrijfsvoering value=&quot;&quot; formatted-value=&quot;&quot;/&gt;&lt;z_soortoverleg value=&quot;&quot; formatted-value=&quot;&quot;/&gt;&lt;z_overlegorgaan value=&quot;&quot; formatted-value=&quot;&quot;/&gt;&lt;z_overlegdatum/&gt;&lt;z_overlegdata value=&quot;&quot; formatted-value=&quot;&quot;/&gt;&lt;z_projectofprogrammazaakthema value=&quot;&quot; formatted-value=&quot;&quot;/&gt;&lt;z_auditee value=&quot;&quot; formatted-value=&quot;&quot;/&gt;&lt;z_auditor value=&quot;&quot; formatted-value=&quot;&quot;/&gt;&lt;z_typeaudit value=&quot;&quot; formatted-value=&quot;&quot;/&gt;&lt;z_auditjaar value=&quot;&quot; formatted-value=&quot;&quot;/&gt;&lt;z_auditzaakfase value=&quot;&quot; formatted-value=&quot;&quot;/&gt;&lt;z_auditzaakthema value=&quot;&quot; formatted-value=&quot;&quot;/&gt;&lt;z_isgeadresseerd value=&quot;true&quot; formatted-value=&quot;true&quot;/&gt;&lt;z_zaakthema value=&quot;&quot; formatted-value=&quot;&quot;/&gt;&lt;use-kamervraag-for-reference value=&quot;0&quot;/&gt;&lt;use-kamervraag-for-subject value=&quot;0&quot;/&gt;&lt;std_limm-naam value=&quot;LIMM_NAAM&quot; formatted-value=&quot;LIMM_NAAM&quot;/&gt;&lt;std_lu-eind-datum value=&quot;LU_EIND_DATUM&quot; formatted-value=&quot;LU_EIND_DATUM&quot;/&gt;&lt;std_lu-start-datum value=&quot;LU_START_DATUM&quot; formatted-value=&quot;LU_START_DATUM&quot;/&gt;&lt;std_lu-usr1 value=&quot;LU_USR1&quot; formatted-value=&quot;LU_USR1&quot;/&gt;&lt;std_lu-usr2 value=&quot;LU_USR2&quot; formatted-value=&quot;LU_USR2&quot;/&gt;&lt;std_lu-usr3 value=&quot;LU_USR3&quot; formatted-value=&quot;LU_USR3&quot;/&gt;&lt;std_lu-usr4 value=&quot;LU_USR4&quot; formatted-value=&quot;LU_USR4&quot;/&gt;&lt;std_lu-usr5 value=&quot;LU_USR5&quot; formatted-value=&quot;LU_USR5&quot;/&gt;&lt;std_lu-naam value=&quot;LU_NAAM&quot; formatted-value=&quot;LU_NAAM&quot;/&gt;&lt;std_oc-naam value=&quot;OC_NAAM&quot; formatted-value=&quot;OC_NAAM&quot;/&gt;&lt;std_oulo-naam1 value=&quot;OULO_NAAM1&quot; formatted-value=&quot;OULO_NAAM1&quot;/&gt;&lt;std_oulo-naam2 value=&quot;OULO_NAAM2&quot; formatted-value=&quot;OULO_NAAM2&quot;/&gt;&lt;std_oulo-telefoonnr value=&quot;OULO_TELEFOONNR&quot; formatted-value=&quot;OULO_TELEFOONNR&quot;/&gt;&lt;std_oulo-vestadres value=&quot;OULO_VESTADRES&quot; formatted-value=&quot;OULO_VESTADRES&quot;/&gt;&lt;std_oulo-vestplaats value=&quot;OULO_VESTPLAATS&quot; formatted-value=&quot;OULO_VESTPLAATS&quot;/&gt;&lt;std_gp-usr4 value=&quot;GP_USR4&quot; formatted-value=&quot;GP_USR4&quot;/&gt;&lt;std_gp-functie value=&quot;GP_FUNCTIE&quot; formatted-value=&quot;GP_FUNCTIE&quot;/&gt;&lt;std_gp-k5calc-tav value=&quot;GP_K5CALC_TAV&quot; formatted-value=&quot;GP_K5CALC_TAV&quot;/&gt;&lt;std_bgp-roepnaam value=&quot;BGP_ROEPNAAM&quot; formatted-value=&quot;BGP_ROEPNAAM&quot;/&gt;&lt;std_bgp-achternaam value=&quot;BGP_ACHTERNAAM&quot; formatted-value=&quot;BGP_ACHTERNAAM&quot;/&gt;&lt;std_bgp-telefoondoorkies value=&quot;BGP_TELEFOONDOORKIES&quot; formatted-value=&quot;BGP_TELEFOONDOORKIES&quot;/&gt;&lt;std_bgp-email-zaak value=&quot;BGP_EMAIL_ZAAK&quot; formatted-value=&quot;BGP_EMAIL_ZAAK&quot;/&gt;&lt;std_ou-usr1 value=&quot;OU_USR1&quot; formatted-value=&quot;OU_USR1&quot;/&gt;&lt;std_ou-usr2 value=&quot;OU_USR2&quot; formatted-value=&quot;OU_USR2&quot;/&gt;&lt;std_ou-usr3 value=&quot;OU_USR3&quot; formatted-value=&quot;OU_USR3&quot;/&gt;&lt;std_ou-usr4 value=&quot;OU_USR4&quot; formatted-value=&quot;OU_USR4&quot;/&gt;&lt;std_ou-usr5 value=&quot;OU_USR5&quot; formatted-value=&quot;OU_USR5&quot;/&gt;&lt;std_ou-usr6 value=&quot;OU_USR6&quot; formatted-value=&quot;OU_USR6&quot;/&gt;&lt;std_ou-usr9 value=&quot;OU_USR9&quot; formatted-value=&quot;OU_USR9&quot;/&gt;&lt;std_ou-startdatum value=&quot;OU_STARTDATUM&quot; formatted-value=&quot;OU_STARTDATUM&quot;/&gt;&lt;std_de-mentor-als-coach value=&quot;de mentor als coach&quot; formatted-value=&quot;de mentor als coach&quot;/&gt;&lt;std_autofinish value=&quot;0&quot;/&gt;&lt;std_autoprint value=&quot;0&quot;/&gt;&lt;std_showtab value=&quot;0&quot;/&gt;&lt;aanhef value=&quot;1&quot; formatted-value=&quot;Geachte heer/mevrouw&quot; output-value=&quot;Geachte heer/mevrouw,&quot;/&gt;&lt;groetregel value=&quot;1&quot; formatted-value=&quot;Met vriendelijke groet&quot; output-value=&quot;Met vriendelijke groet,&quot;/&gt;&lt;rubriek value=&quot;1&quot; formatted-value=&quot; &quot;/&gt;&lt;merking value=&quot;1&quot; formatted-value=&quot; &quot;/&gt;&lt;lst_aantbijlagen value=&quot;Geen&quot; formatted-value=&quot;Geen&quot;/&gt;&lt;euslogan-txt/&gt;&lt;lsttaal/&gt;&lt;documenttype value=&quot;Uitgaand&quot; formatted-value=&quot;Uitgaand&quot; dms=&quot;C_Documenttype&quot;/&gt;&lt;docstatus value=&quot;Informeel concept&quot; formatted-value=&quot;Informeel concept&quot; dms=&quot;C_Documentversiestatus&quot;/&gt;&lt;doctype value=&quot;Brief&quot; formatted-value=&quot;Brief&quot;/&gt;&lt;_projectnaam value=&quot;Projectnaam&quot; formatted-value=&quot;Projectnaam&quot;/&gt;&lt;_contactpersoon value=&quot;Contactpersoon&quot; formatted-value=&quot;Contactpersoon&quot;/&gt;&lt;_datum value=&quot;Datum&quot; formatted-value=&quot;Datum&quot;/&gt;&lt;_onskenmerk formatted-value=&quot;Ons kenmerk\n&quot;/&gt;&lt;_onskenmerk-txt value=&quot;Ons kenmerk&quot; formatted-value=&quot;Ons kenmerk&quot;/&gt;&lt;_uwkenmerk value=&quot;Uw kenmerk&quot; formatted-value=&quot;Uw kenmerk&quot;/&gt;&lt;_onderwerp value=&quot;Onderwerp&quot; formatted-value=&quot;Onderwerp&quot;/&gt;&lt;_namensdeze value=&quot;Namens deze,&quot; formatted-value=&quot;Namens deze,&quot;/&gt;&lt;_pagina value=&quot;Pagina&quot; formatted-value=&quot;Pagina&quot;/&gt;&lt;_van value=&quot;van&quot; formatted-value=&quot;van&quot;/&gt;&lt;_bijlagen value=&quot;Bijlagen&quot; formatted-value=&quot;Bijlagen&quot;/&gt;&lt;_t value=&quot;T  &quot; formatted-value=&quot;T  &quot;/&gt;&lt;_f value=&quot;F  &quot; formatted-value=&quot;F  &quot;/&gt;&lt;_m value=&quot;M  &quot; formatted-value=&quot;M  &quot;/&gt;&lt;_i value=&quot;I  &quot; formatted-value=&quot;I  &quot;/&gt;&lt;_retouradres value=&quot;&amp;gt; Retouradres&quot; formatted-value=&quot;&amp;gt; Retouradres&quot;/&gt;&lt;_postbus value=&quot;Postbus&quot; formatted-value=&quot;Postbus&quot;/&gt;&lt;_kopieaan value=&quot;Kopie aan&quot; formatted-value=&quot;Kopie aan&quot;/&gt;&lt;_bijlagen-content value=&quot;Bijlage(n)&quot; formatted-value=&quot;Bijlage(n)&quot;/&gt;&lt;_bic value=&quot;BIC&quot; formatted-value=&quot;BIC&quot;/&gt;&lt;_iban value=&quot;IBAN&quot; formatted-value=&quot;IBAN&quot;/&gt;&lt;/brief&gt;&lt;/data&gt;_x000d__x000a_"/>
    <w:docVar w:name="clausule" w:val="Bij beantwoording de datum en ons kenmerk vermelden. Wilt u slechts één zaak in uw brief behandelen."/>
    <w:docVar w:name="DMS_DocumentID" w:val="373518"/>
  </w:docVars>
  <w:rsids>
    <w:rsidRoot w:val="009A17E8"/>
    <w:rsid w:val="00165BCC"/>
    <w:rsid w:val="001E770D"/>
    <w:rsid w:val="002941D9"/>
    <w:rsid w:val="003252AB"/>
    <w:rsid w:val="0035373F"/>
    <w:rsid w:val="00391D83"/>
    <w:rsid w:val="005038A2"/>
    <w:rsid w:val="00571681"/>
    <w:rsid w:val="006037A8"/>
    <w:rsid w:val="00664EE9"/>
    <w:rsid w:val="00806FE6"/>
    <w:rsid w:val="008D0F5E"/>
    <w:rsid w:val="008F5A16"/>
    <w:rsid w:val="00991CB1"/>
    <w:rsid w:val="009A17E8"/>
    <w:rsid w:val="00A73404"/>
    <w:rsid w:val="00A911D1"/>
    <w:rsid w:val="00BA2330"/>
    <w:rsid w:val="00CB5799"/>
    <w:rsid w:val="00D12A43"/>
    <w:rsid w:val="00D21FFC"/>
    <w:rsid w:val="00E611AC"/>
    <w:rsid w:val="00F0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style="mso-position-horizontal-relative:page;mso-position-vertical-relative:page" strokecolor="fuchsia">
      <v:stroke 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941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4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broodtekst"/>
    <w:next w:val="Standa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broodtekst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broodtekst"/>
    <w:next w:val="Standa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roodtekst">
    <w:name w:val="broodtekst"/>
    <w:basedOn w:val="Standaard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styleId="Koptekst">
    <w:name w:val="header"/>
    <w:basedOn w:val="broodtekst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broodtekst"/>
    <w:semiHidden/>
    <w:pPr>
      <w:tabs>
        <w:tab w:val="center" w:pos="4536"/>
        <w:tab w:val="right" w:pos="9072"/>
      </w:tabs>
    </w:p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paragraph" w:customStyle="1" w:styleId="Huisstijl-Adres">
    <w:name w:val="Huisstijl-Adres"/>
    <w:basedOn w:val="broodtekst"/>
    <w:pPr>
      <w:tabs>
        <w:tab w:val="left" w:pos="192"/>
      </w:tabs>
      <w:spacing w:after="90" w:line="180" w:lineRule="exact"/>
    </w:pPr>
    <w:rPr>
      <w:noProof/>
      <w:sz w:val="13"/>
      <w:szCs w:val="13"/>
    </w:rPr>
  </w:style>
  <w:style w:type="paragraph" w:styleId="Lijstopsomteken">
    <w:name w:val="List Bullet"/>
    <w:basedOn w:val="broodtekst"/>
    <w:semiHidden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basedOn w:val="Standaardalinea-lettertype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broodtekst"/>
    <w:pPr>
      <w:spacing w:after="92" w:line="180" w:lineRule="atLeast"/>
    </w:pPr>
    <w:rPr>
      <w:noProof/>
      <w:sz w:val="13"/>
    </w:rPr>
  </w:style>
  <w:style w:type="paragraph" w:customStyle="1" w:styleId="witregel1">
    <w:name w:val="witregel1"/>
    <w:basedOn w:val="broodtekst"/>
    <w:pPr>
      <w:spacing w:line="90" w:lineRule="atLeast"/>
    </w:pPr>
    <w:rPr>
      <w:sz w:val="2"/>
    </w:rPr>
  </w:style>
  <w:style w:type="paragraph" w:customStyle="1" w:styleId="Huisstijl-Rubricering">
    <w:name w:val="Huisstijl-Rubricering"/>
    <w:basedOn w:val="broodtekst"/>
    <w:pPr>
      <w:spacing w:line="180" w:lineRule="exact"/>
    </w:pPr>
    <w:rPr>
      <w:b/>
      <w:bCs/>
      <w:noProof/>
      <w:sz w:val="13"/>
      <w:szCs w:val="13"/>
    </w:rPr>
  </w:style>
  <w:style w:type="paragraph" w:customStyle="1" w:styleId="adres">
    <w:name w:val="adres"/>
    <w:basedOn w:val="broodtekst"/>
    <w:rPr>
      <w:noProof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customStyle="1" w:styleId="Huisstijl-Retouradres">
    <w:name w:val="Huisstijl-Retouradres"/>
    <w:basedOn w:val="broodtekst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broodtekst"/>
    <w:pPr>
      <w:spacing w:line="180" w:lineRule="atLeast"/>
    </w:pPr>
    <w:rPr>
      <w:b/>
      <w:sz w:val="13"/>
    </w:rPr>
  </w:style>
  <w:style w:type="paragraph" w:customStyle="1" w:styleId="Huisstijl-Voorwaarden">
    <w:name w:val="Huisstijl-Voorwaarden"/>
    <w:basedOn w:val="broodtekst"/>
    <w:pPr>
      <w:spacing w:line="180" w:lineRule="exact"/>
    </w:pPr>
    <w:rPr>
      <w:i/>
      <w:noProof/>
      <w:sz w:val="13"/>
    </w:rPr>
  </w:style>
  <w:style w:type="paragraph" w:customStyle="1" w:styleId="kixcode">
    <w:name w:val="kixcode"/>
    <w:basedOn w:val="broodtekst"/>
    <w:rPr>
      <w:rFonts w:ascii="KIX Barcode" w:hAnsi="KIX Barcode"/>
      <w:bCs/>
      <w:noProof/>
    </w:rPr>
  </w:style>
  <w:style w:type="paragraph" w:customStyle="1" w:styleId="Huisstijl-Paginanummering">
    <w:name w:val="Huisstijl-Paginanummering"/>
    <w:basedOn w:val="broodtekst"/>
    <w:pPr>
      <w:spacing w:line="180" w:lineRule="exact"/>
    </w:pPr>
    <w:rPr>
      <w:noProof/>
      <w:sz w:val="13"/>
    </w:rPr>
  </w:style>
  <w:style w:type="paragraph" w:styleId="Lijstopsomteken2">
    <w:name w:val="List Bullet 2"/>
    <w:basedOn w:val="broodtekst"/>
    <w:semiHidden/>
    <w:pPr>
      <w:numPr>
        <w:numId w:val="14"/>
      </w:numPr>
      <w:tabs>
        <w:tab w:val="clear" w:pos="227"/>
      </w:tabs>
      <w:ind w:left="454" w:hanging="227"/>
    </w:pPr>
    <w:rPr>
      <w:noProof/>
    </w:rPr>
  </w:style>
  <w:style w:type="paragraph" w:customStyle="1" w:styleId="minofdir">
    <w:name w:val="minofdir"/>
    <w:basedOn w:val="broodtekst"/>
    <w:rPr>
      <w:rFonts w:ascii="RO VenW" w:hAnsi="RO VenW"/>
      <w:sz w:val="220"/>
    </w:rPr>
  </w:style>
  <w:style w:type="paragraph" w:customStyle="1" w:styleId="opsomming-bolletjesjustitie">
    <w:name w:val="opsomming-bolletjes_justitie"/>
    <w:basedOn w:val="broodtekst"/>
    <w:pPr>
      <w:numPr>
        <w:numId w:val="25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styleId="Bijschrift">
    <w:name w:val="caption"/>
    <w:basedOn w:val="Standaard"/>
    <w:next w:val="Standaard"/>
    <w:qFormat/>
    <w:pPr>
      <w:spacing w:before="120" w:after="120"/>
    </w:pPr>
    <w:rPr>
      <w:b/>
      <w:bCs/>
      <w:sz w:val="20"/>
      <w:szCs w:val="20"/>
    </w:rPr>
  </w:style>
  <w:style w:type="paragraph" w:customStyle="1" w:styleId="opsomming-cijfersjustitie">
    <w:name w:val="opsomming-cijfers_justitie"/>
    <w:basedOn w:val="broodtekst"/>
    <w:pPr>
      <w:numPr>
        <w:numId w:val="26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datumonderwerp">
    <w:name w:val="datumonderwerp"/>
    <w:basedOn w:val="broodtekst"/>
    <w:pPr>
      <w:tabs>
        <w:tab w:val="clear" w:pos="227"/>
        <w:tab w:val="clear" w:pos="454"/>
        <w:tab w:val="clear" w:pos="680"/>
        <w:tab w:val="left" w:pos="794"/>
      </w:tabs>
    </w:pPr>
  </w:style>
  <w:style w:type="character" w:styleId="Paginanummer">
    <w:name w:val="page number"/>
    <w:basedOn w:val="Standaardalinea-lettertype"/>
    <w:semiHidden/>
  </w:style>
  <w:style w:type="paragraph" w:customStyle="1" w:styleId="afzendkopje">
    <w:name w:val="afzendkopje"/>
    <w:basedOn w:val="broodtekst"/>
    <w:pPr>
      <w:spacing w:line="180" w:lineRule="atLeast"/>
    </w:pPr>
    <w:rPr>
      <w:b/>
      <w:sz w:val="13"/>
    </w:rPr>
  </w:style>
  <w:style w:type="paragraph" w:customStyle="1" w:styleId="afzendgegevens">
    <w:name w:val="afzendgegevens"/>
    <w:basedOn w:val="broodtekst"/>
    <w:pPr>
      <w:spacing w:line="180" w:lineRule="atLeast"/>
    </w:pPr>
    <w:rPr>
      <w:sz w:val="13"/>
    </w:rPr>
  </w:style>
  <w:style w:type="paragraph" w:customStyle="1" w:styleId="lijst-nummer1">
    <w:name w:val="lijst-nummer1"/>
    <w:basedOn w:val="broodtekst"/>
    <w:next w:val="broodtekst"/>
    <w:pPr>
      <w:numPr>
        <w:numId w:val="19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</w:pPr>
    <w:rPr>
      <w:szCs w:val="24"/>
      <w:lang w:eastAsia="en-US"/>
    </w:rPr>
  </w:style>
  <w:style w:type="paragraph" w:customStyle="1" w:styleId="referentiegegevens">
    <w:name w:val="referentiegegevens"/>
    <w:basedOn w:val="broodtekst"/>
    <w:pPr>
      <w:spacing w:line="180" w:lineRule="atLeast"/>
    </w:pPr>
    <w:rPr>
      <w:sz w:val="13"/>
    </w:rPr>
  </w:style>
  <w:style w:type="paragraph" w:customStyle="1" w:styleId="referentiekopjes">
    <w:name w:val="referentiekopjes"/>
    <w:basedOn w:val="broodtekst"/>
    <w:next w:val="referentiegegevens"/>
    <w:pPr>
      <w:spacing w:line="180" w:lineRule="atLeast"/>
    </w:pPr>
    <w:rPr>
      <w:b/>
      <w:sz w:val="13"/>
    </w:rPr>
  </w:style>
  <w:style w:type="paragraph" w:customStyle="1" w:styleId="witregel2">
    <w:name w:val="witregel2"/>
    <w:basedOn w:val="broodtekst"/>
    <w:pPr>
      <w:spacing w:line="270" w:lineRule="atLeast"/>
    </w:pPr>
    <w:rPr>
      <w:sz w:val="2"/>
    </w:rPr>
  </w:style>
  <w:style w:type="paragraph" w:customStyle="1" w:styleId="clausule">
    <w:name w:val="clausule"/>
    <w:basedOn w:val="broodtekst"/>
    <w:pPr>
      <w:spacing w:line="180" w:lineRule="atLeast"/>
    </w:pPr>
    <w:rPr>
      <w:i/>
      <w:sz w:val="13"/>
    </w:rPr>
  </w:style>
  <w:style w:type="paragraph" w:customStyle="1" w:styleId="afzendgegevens-bold">
    <w:name w:val="afzendgegevens-bold"/>
    <w:basedOn w:val="afzendgegevens"/>
    <w:rPr>
      <w:b/>
    </w:rPr>
  </w:style>
  <w:style w:type="paragraph" w:customStyle="1" w:styleId="aanhef">
    <w:name w:val="aanhef"/>
    <w:basedOn w:val="broodtekst"/>
    <w:next w:val="broodtekst"/>
    <w:pPr>
      <w:spacing w:after="240"/>
    </w:pPr>
  </w:style>
  <w:style w:type="paragraph" w:customStyle="1" w:styleId="broodtekst-bold">
    <w:name w:val="broodtekst-bold"/>
    <w:basedOn w:val="broodtekst"/>
    <w:next w:val="broodtekst"/>
    <w:rPr>
      <w:b/>
    </w:rPr>
  </w:style>
  <w:style w:type="paragraph" w:customStyle="1" w:styleId="broodtekst-vet-pagebreak">
    <w:name w:val="broodtekst-vet-pagebreak"/>
    <w:basedOn w:val="broodtekst"/>
    <w:next w:val="broodtekst"/>
    <w:pPr>
      <w:pageBreakBefore/>
    </w:pPr>
    <w:rPr>
      <w:b/>
    </w:rPr>
  </w:style>
  <w:style w:type="paragraph" w:customStyle="1" w:styleId="broodtekst-12-vet">
    <w:name w:val="broodtekst-12-vet"/>
    <w:basedOn w:val="broodtekst"/>
    <w:rPr>
      <w:b/>
      <w:sz w:val="24"/>
    </w:rPr>
  </w:style>
  <w:style w:type="paragraph" w:customStyle="1" w:styleId="groetregel">
    <w:name w:val="groetregel"/>
    <w:basedOn w:val="broodtekst"/>
    <w:next w:val="broodtekst"/>
    <w:pPr>
      <w:spacing w:before="240"/>
    </w:pPr>
  </w:style>
  <w:style w:type="paragraph" w:customStyle="1" w:styleId="in-table">
    <w:name w:val="in-table"/>
    <w:basedOn w:val="broodtekst"/>
    <w:pPr>
      <w:spacing w:line="0" w:lineRule="atLeast"/>
    </w:pPr>
    <w:rPr>
      <w:sz w:val="2"/>
    </w:rPr>
  </w:style>
  <w:style w:type="character" w:customStyle="1" w:styleId="clausuleregel">
    <w:name w:val="clausuleregel"/>
    <w:basedOn w:val="Standaardalinea-lettertype"/>
    <w:rPr>
      <w:rFonts w:ascii="Verdana" w:hAnsi="Verdana"/>
      <w:i/>
      <w:position w:val="-9"/>
      <w:sz w:val="13"/>
    </w:rPr>
  </w:style>
  <w:style w:type="paragraph" w:customStyle="1" w:styleId="kop1justitie">
    <w:name w:val="kop1_justitie"/>
    <w:basedOn w:val="broodtekst"/>
    <w:next w:val="broodtekst"/>
    <w:pPr>
      <w:numPr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30"/>
    </w:rPr>
  </w:style>
  <w:style w:type="paragraph" w:customStyle="1" w:styleId="kop2justitie">
    <w:name w:val="kop2_justitie"/>
    <w:basedOn w:val="broodtekst"/>
    <w:next w:val="broodtekst"/>
    <w:pPr>
      <w:numPr>
        <w:ilvl w:val="1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  <w:tab w:val="left" w:pos="12758"/>
      </w:tabs>
      <w:spacing w:before="240" w:after="60" w:line="300" w:lineRule="atLeast"/>
    </w:pPr>
    <w:rPr>
      <w:b/>
      <w:sz w:val="26"/>
    </w:rPr>
  </w:style>
  <w:style w:type="paragraph" w:customStyle="1" w:styleId="kop3justitie">
    <w:name w:val="kop3_justitie"/>
    <w:basedOn w:val="broodtekst"/>
    <w:next w:val="broodtekst"/>
    <w:pPr>
      <w:numPr>
        <w:ilvl w:val="2"/>
        <w:numId w:val="17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pacing w:before="240" w:after="60" w:line="300" w:lineRule="atLeast"/>
    </w:pPr>
    <w:rPr>
      <w:b/>
      <w:sz w:val="22"/>
    </w:rPr>
  </w:style>
  <w:style w:type="paragraph" w:customStyle="1" w:styleId="kop20">
    <w:name w:val="kop2"/>
    <w:basedOn w:val="Standaard"/>
  </w:style>
  <w:style w:type="paragraph" w:customStyle="1" w:styleId="kop30">
    <w:name w:val="kop3"/>
    <w:basedOn w:val="Standaard"/>
  </w:style>
  <w:style w:type="paragraph" w:customStyle="1" w:styleId="opsomming-streepjesjustitie">
    <w:name w:val="opsomming-streepjes_justitie"/>
    <w:basedOn w:val="broodtekst"/>
    <w:pPr>
      <w:numPr>
        <w:numId w:val="28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pagebreak">
    <w:name w:val="pagebreak"/>
    <w:basedOn w:val="broodtekst"/>
    <w:next w:val="broodtekst"/>
    <w:pPr>
      <w:pageBreakBefore/>
    </w:pPr>
  </w:style>
  <w:style w:type="paragraph" w:customStyle="1" w:styleId="pagebreak-vet">
    <w:name w:val="pagebreak-vet"/>
    <w:basedOn w:val="broodtekst-bold"/>
    <w:next w:val="broodtekst"/>
    <w:pPr>
      <w:pageBreakBefore/>
    </w:pPr>
  </w:style>
  <w:style w:type="paragraph" w:customStyle="1" w:styleId="windings">
    <w:name w:val="windings"/>
    <w:basedOn w:val="broodtekst"/>
    <w:next w:val="broodtekst"/>
    <w:rPr>
      <w:rFonts w:ascii="Wingdings 2" w:hAnsi="Wingdings 2"/>
    </w:rPr>
  </w:style>
  <w:style w:type="paragraph" w:customStyle="1" w:styleId="windings-vet">
    <w:name w:val="windings-vet"/>
    <w:basedOn w:val="windings"/>
    <w:rPr>
      <w:b/>
    </w:rPr>
  </w:style>
  <w:style w:type="paragraph" w:customStyle="1" w:styleId="ondertekenaar">
    <w:name w:val="ondertekenaar"/>
    <w:basedOn w:val="broodtekst"/>
  </w:style>
  <w:style w:type="paragraph" w:customStyle="1" w:styleId="broodtekst-i">
    <w:name w:val="broodtekst-i"/>
    <w:basedOn w:val="broodtekst"/>
    <w:rPr>
      <w:i/>
    </w:rPr>
  </w:style>
  <w:style w:type="paragraph" w:customStyle="1" w:styleId="broodtekst-bold-hf">
    <w:name w:val="broodtekst-bold-hf"/>
    <w:basedOn w:val="broodtekst"/>
    <w:rPr>
      <w:b/>
      <w:caps/>
    </w:rPr>
  </w:style>
  <w:style w:type="paragraph" w:customStyle="1" w:styleId="broodtekst-bold-hf-r">
    <w:name w:val="broodtekst-bold-hf-r"/>
    <w:basedOn w:val="broodtekst"/>
    <w:pPr>
      <w:jc w:val="right"/>
    </w:pPr>
    <w:rPr>
      <w:b/>
      <w:caps/>
    </w:rPr>
  </w:style>
  <w:style w:type="paragraph" w:customStyle="1" w:styleId="broodtekst-bold-i">
    <w:name w:val="broodtekst-bold-i"/>
    <w:basedOn w:val="broodtekst"/>
    <w:rPr>
      <w:b/>
      <w:i/>
    </w:rPr>
  </w:style>
  <w:style w:type="paragraph" w:customStyle="1" w:styleId="broodtekst-bold-hf-i">
    <w:name w:val="broodtekst-bold-hf-i"/>
    <w:basedOn w:val="broodtekst"/>
    <w:rPr>
      <w:b/>
      <w:i/>
      <w:caps/>
    </w:rPr>
  </w:style>
  <w:style w:type="paragraph" w:customStyle="1" w:styleId="broodtekst-bold-hf-c">
    <w:name w:val="broodtekst-bold-hf-c"/>
    <w:basedOn w:val="broodtekst"/>
    <w:pPr>
      <w:spacing w:after="240"/>
      <w:jc w:val="center"/>
    </w:pPr>
    <w:rPr>
      <w:b/>
      <w:caps/>
    </w:rPr>
  </w:style>
  <w:style w:type="paragraph" w:customStyle="1" w:styleId="doctypebold18justitie">
    <w:name w:val="doctype_bold18_justitie"/>
    <w:basedOn w:val="broodtekst"/>
    <w:pPr>
      <w:spacing w:line="480" w:lineRule="atLeast"/>
      <w:jc w:val="center"/>
    </w:pPr>
    <w:rPr>
      <w:b/>
      <w:sz w:val="36"/>
    </w:rPr>
  </w:style>
  <w:style w:type="paragraph" w:customStyle="1" w:styleId="broodtekst-hf8">
    <w:name w:val="broodtekst-hf8"/>
    <w:basedOn w:val="broodtekst"/>
    <w:rPr>
      <w:caps/>
      <w:sz w:val="16"/>
    </w:rPr>
  </w:style>
  <w:style w:type="paragraph" w:customStyle="1" w:styleId="bijlagenjustitie">
    <w:name w:val="bijlagen_justitie"/>
    <w:basedOn w:val="opsomming-bolletjesjustitie"/>
  </w:style>
  <w:style w:type="paragraph" w:customStyle="1" w:styleId="lijst-nummer">
    <w:name w:val="lijst-nummer"/>
    <w:basedOn w:val="opsomming-cijfersjustitie"/>
  </w:style>
  <w:style w:type="paragraph" w:customStyle="1" w:styleId="opsom2justitie">
    <w:name w:val="opsom2_justitie"/>
    <w:basedOn w:val="opsomming-streepjesjustitie"/>
  </w:style>
  <w:style w:type="paragraph" w:customStyle="1" w:styleId="Lijst-nummer0">
    <w:name w:val="Lijst-nummer"/>
    <w:basedOn w:val="opsomming-cijfersjustitie"/>
  </w:style>
  <w:style w:type="paragraph" w:customStyle="1" w:styleId="lijst-alphabet">
    <w:name w:val="lijst-alphabet"/>
    <w:basedOn w:val="broodtekst"/>
    <w:next w:val="broodtekst"/>
    <w:pPr>
      <w:numPr>
        <w:numId w:val="20"/>
      </w:numPr>
      <w:tabs>
        <w:tab w:val="clear" w:pos="227"/>
        <w:tab w:val="clear" w:pos="454"/>
        <w:tab w:val="clear" w:pos="680"/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  <w:tab w:val="left" w:pos="5387"/>
        <w:tab w:val="left" w:pos="5954"/>
        <w:tab w:val="left" w:pos="6521"/>
        <w:tab w:val="left" w:pos="7088"/>
        <w:tab w:val="left" w:pos="7655"/>
        <w:tab w:val="left" w:pos="8222"/>
        <w:tab w:val="left" w:pos="8789"/>
        <w:tab w:val="left" w:pos="9356"/>
        <w:tab w:val="left" w:pos="9923"/>
        <w:tab w:val="left" w:pos="10490"/>
        <w:tab w:val="left" w:pos="11057"/>
        <w:tab w:val="left" w:pos="11624"/>
        <w:tab w:val="left" w:pos="12191"/>
      </w:tabs>
      <w:suppressAutoHyphens/>
      <w:autoSpaceDE/>
      <w:autoSpaceDN/>
      <w:adjustRightInd/>
      <w:ind w:left="1020" w:hanging="340"/>
    </w:pPr>
    <w:rPr>
      <w:szCs w:val="24"/>
      <w:lang w:eastAsia="en-US"/>
    </w:rPr>
  </w:style>
  <w:style w:type="character" w:customStyle="1" w:styleId="referentiegegevensleeg">
    <w:name w:val="referentiegegevensleeg"/>
    <w:rPr>
      <w:position w:val="-9"/>
    </w:rPr>
  </w:style>
  <w:style w:type="paragraph" w:customStyle="1" w:styleId="Lijst-alphabet0">
    <w:name w:val="Lijst-alphabet"/>
    <w:basedOn w:val="lijst-alphabet"/>
    <w:next w:val="broodtekst"/>
  </w:style>
  <w:style w:type="paragraph" w:customStyle="1" w:styleId="opsomming-bullet">
    <w:name w:val="opsomming-bullet"/>
    <w:basedOn w:val="broodtekst"/>
    <w:pPr>
      <w:tabs>
        <w:tab w:val="left" w:pos="907"/>
        <w:tab w:val="left" w:pos="1134"/>
        <w:tab w:val="left" w:pos="1361"/>
        <w:tab w:val="left" w:pos="1588"/>
        <w:tab w:val="left" w:pos="1814"/>
        <w:tab w:val="left" w:pos="2041"/>
      </w:tabs>
      <w:ind w:left="227" w:hanging="227"/>
    </w:pPr>
  </w:style>
  <w:style w:type="paragraph" w:customStyle="1" w:styleId="referentiegegevparagraaf">
    <w:name w:val="referentiegegevparagraaf"/>
    <w:basedOn w:val="broodtekst"/>
    <w:pPr>
      <w:spacing w:before="25" w:after="25" w:line="130" w:lineRule="atLeast"/>
    </w:pPr>
    <w:rPr>
      <w:noProof/>
      <w:sz w:val="13"/>
      <w:lang w:eastAsia="en-US"/>
    </w:rPr>
  </w:style>
  <w:style w:type="character" w:customStyle="1" w:styleId="broodtekstChar">
    <w:name w:val="broodtekst Char"/>
    <w:basedOn w:val="Standaardalinea-lettertype"/>
    <w:rPr>
      <w:rFonts w:ascii="Verdana" w:hAnsi="Verdana"/>
      <w:sz w:val="18"/>
      <w:szCs w:val="18"/>
      <w:lang w:val="nl-NL" w:eastAsia="nl-NL" w:bidi="ar-SA"/>
    </w:rPr>
  </w:style>
  <w:style w:type="character" w:customStyle="1" w:styleId="witregel2Char">
    <w:name w:val="witregel2 Char"/>
    <w:basedOn w:val="broodtekstChar"/>
    <w:rPr>
      <w:rFonts w:ascii="Verdana" w:hAnsi="Verdana"/>
      <w:sz w:val="2"/>
      <w:szCs w:val="18"/>
      <w:lang w:val="nl-NL" w:eastAsia="nl-NL" w:bidi="ar-SA"/>
    </w:rPr>
  </w:style>
  <w:style w:type="paragraph" w:customStyle="1" w:styleId="afzendgegevens-italic">
    <w:name w:val="afzendgegevens-italic"/>
    <w:basedOn w:val="afzendgegevens"/>
    <w:rPr>
      <w:i/>
      <w:szCs w:val="13"/>
    </w:rPr>
  </w:style>
  <w:style w:type="character" w:customStyle="1" w:styleId="directieregel">
    <w:name w:val="directieregel"/>
    <w:basedOn w:val="Standaardalinea-lettertype"/>
    <w:rPr>
      <w:rFonts w:ascii="Verdana" w:hAnsi="Verdana"/>
      <w:b/>
      <w:position w:val="-9"/>
      <w:sz w:val="13"/>
    </w:rPr>
  </w:style>
  <w:style w:type="paragraph" w:customStyle="1" w:styleId="opsommingsvinkAan">
    <w:name w:val="opsommingsvink_Aan"/>
    <w:basedOn w:val="broodtekst"/>
    <w:pPr>
      <w:widowControl w:val="0"/>
      <w:numPr>
        <w:numId w:val="29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svinkUit">
    <w:name w:val="opsommingsvink_Uit"/>
    <w:basedOn w:val="broodtekst"/>
    <w:pPr>
      <w:widowControl w:val="0"/>
      <w:numPr>
        <w:numId w:val="30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  <w:rPr>
      <w:szCs w:val="24"/>
    </w:rPr>
  </w:style>
  <w:style w:type="paragraph" w:customStyle="1" w:styleId="opsomming-lettersjustitie">
    <w:name w:val="opsomming-letters_justitie"/>
    <w:basedOn w:val="broodtekst"/>
    <w:pPr>
      <w:numPr>
        <w:numId w:val="27"/>
      </w:numPr>
      <w:tabs>
        <w:tab w:val="clear" w:pos="227"/>
        <w:tab w:val="clear" w:pos="680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</w:tabs>
    </w:pPr>
  </w:style>
  <w:style w:type="paragraph" w:customStyle="1" w:styleId="broodtekst-bold-italic">
    <w:name w:val="broodtekst-bold-italic"/>
    <w:basedOn w:val="broodtekst"/>
    <w:next w:val="broodtekst"/>
    <w:rPr>
      <w:b/>
      <w:i/>
    </w:rPr>
  </w:style>
  <w:style w:type="paragraph" w:customStyle="1" w:styleId="tabelkop">
    <w:name w:val="tabelkop"/>
    <w:basedOn w:val="broodtekst"/>
    <w:rPr>
      <w:b/>
      <w:sz w:val="14"/>
    </w:rPr>
  </w:style>
  <w:style w:type="paragraph" w:customStyle="1" w:styleId="tabeltekst">
    <w:name w:val="tabeltekst"/>
    <w:basedOn w:val="broodtekst"/>
    <w:rPr>
      <w:sz w:val="14"/>
    </w:rPr>
  </w:style>
  <w:style w:type="paragraph" w:styleId="Voetnoottekst">
    <w:name w:val="footnote text"/>
    <w:basedOn w:val="Standaard"/>
    <w:semiHidden/>
    <w:rPr>
      <w:sz w:val="16"/>
      <w:szCs w:val="20"/>
    </w:rPr>
  </w:style>
  <w:style w:type="character" w:styleId="Voetnootmarkering">
    <w:name w:val="footnote reference"/>
    <w:basedOn w:val="Standaardalinea-lettertype"/>
    <w:semiHidden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941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4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footer" Target="footer4.xml" Id="rId16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jankie\AppData\Roaming\B-ware\DocSys.Web\profiles\minjus\client\folders\brief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172</ap:Words>
  <ap:Characters>947</ap:Characters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1117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subject/>
  <dc:creator/>
  <lastModifiedBy/>
  <revision/>
  <lastPrinted>2013-04-23T07:49:00.0000000Z</lastPrinted>
  <dcterms:created xsi:type="dcterms:W3CDTF">2013-04-23T08:52:00.0000000Z</dcterms:created>
  <dcterms:modified xsi:type="dcterms:W3CDTF">2013-04-23T08:52:00.0000000Z</dcterms:modified>
  <category/>
  <dc:description>------------------------</dc:description>
  <dc:title/>
  <keywords/>
  <ver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touradres">
    <vt:lpwstr>&gt; Retouradres Postbus 20301 2500 EH  Den Haag</vt:lpwstr>
  </property>
  <property fmtid="{D5CDD505-2E9C-101B-9397-08002B2CF9AE}" pid="3" name="adres">
    <vt:lpwstr>Voorzitter van de Tweede Kamer der Staten-Generaal_x000d_Potbus 20018_x000d_2500 EA  DEN HAAG</vt:lpwstr>
  </property>
  <property fmtid="{D5CDD505-2E9C-101B-9397-08002B2CF9AE}" pid="4" name="datum">
    <vt:lpwstr>8 april 2013</vt:lpwstr>
  </property>
  <property fmtid="{D5CDD505-2E9C-101B-9397-08002B2CF9AE}" pid="5" name="_datum">
    <vt:lpwstr>Datum</vt:lpwstr>
  </property>
  <property fmtid="{D5CDD505-2E9C-101B-9397-08002B2CF9AE}" pid="6" name="aanhef">
    <vt:lpwstr>Geachte heer/mevrouw,</vt:lpwstr>
  </property>
  <property fmtid="{D5CDD505-2E9C-101B-9397-08002B2CF9AE}" pid="7" name="onderwerp">
    <vt:lpwstr>Voorstel van wet implementatie richtlijn verlenging beschermingsduur naburige rechten (33329) </vt:lpwstr>
  </property>
  <property fmtid="{D5CDD505-2E9C-101B-9397-08002B2CF9AE}" pid="8" name="_onderwerp">
    <vt:lpwstr>Onderwerp</vt:lpwstr>
  </property>
  <property fmtid="{D5CDD505-2E9C-101B-9397-08002B2CF9AE}" pid="9" name="onskenmerk">
    <vt:lpwstr>373518</vt:lpwstr>
  </property>
  <property fmtid="{D5CDD505-2E9C-101B-9397-08002B2CF9AE}" pid="10" name="_onskenmerk">
    <vt:lpwstr>Ons kenmerk_x000d_</vt:lpwstr>
  </property>
  <property fmtid="{D5CDD505-2E9C-101B-9397-08002B2CF9AE}" pid="11" name="groetregel">
    <vt:lpwstr>Met vriendelijke groet,</vt:lpwstr>
  </property>
  <property fmtid="{D5CDD505-2E9C-101B-9397-08002B2CF9AE}" pid="12" name="_pagina">
    <vt:lpwstr>Pagina</vt:lpwstr>
  </property>
  <property fmtid="{D5CDD505-2E9C-101B-9397-08002B2CF9AE}" pid="13" name="_van">
    <vt:lpwstr>van</vt:lpwstr>
  </property>
  <property fmtid="{D5CDD505-2E9C-101B-9397-08002B2CF9AE}" pid="14" name="_retouradres">
    <vt:lpwstr>&gt; Retouradres</vt:lpwstr>
  </property>
  <property fmtid="{D5CDD505-2E9C-101B-9397-08002B2CF9AE}" pid="15" name="referentiegegevens">
    <vt:lpwstr/>
  </property>
  <property fmtid="{D5CDD505-2E9C-101B-9397-08002B2CF9AE}" pid="16" name="companydoc">
    <vt:lpwstr>companydoc</vt:lpwstr>
  </property>
  <property fmtid="{D5CDD505-2E9C-101B-9397-08002B2CF9AE}" pid="17" name="LogoDenyAt_logogroot">
    <vt:lpwstr>2-</vt:lpwstr>
  </property>
  <property fmtid="{D5CDD505-2E9C-101B-9397-08002B2CF9AE}" pid="18" name="LogoDenyAt_logoklein">
    <vt:lpwstr>0-</vt:lpwstr>
  </property>
  <property fmtid="{D5CDD505-2E9C-101B-9397-08002B2CF9AE}" pid="19" name="taal">
    <vt:lpwstr>taal</vt:lpwstr>
  </property>
  <property fmtid="{D5CDD505-2E9C-101B-9397-08002B2CF9AE}" pid="20" name="ondertekening">
    <vt:lpwstr/>
  </property>
  <property fmtid="{D5CDD505-2E9C-101B-9397-08002B2CF9AE}" pid="21" name="rubricering">
    <vt:lpwstr/>
  </property>
  <property fmtid="{D5CDD505-2E9C-101B-9397-08002B2CF9AE}" pid="22" name="rubriceringvolg">
    <vt:lpwstr/>
  </property>
  <property fmtid="{D5CDD505-2E9C-101B-9397-08002B2CF9AE}" pid="23" name="directoraat">
    <vt:lpwstr>Directie Wetgeving en Juridische Zaken</vt:lpwstr>
  </property>
  <property fmtid="{D5CDD505-2E9C-101B-9397-08002B2CF9AE}" pid="24" name="directoraatnaam">
    <vt:lpwstr/>
  </property>
  <property fmtid="{D5CDD505-2E9C-101B-9397-08002B2CF9AE}" pid="25" name="afdelingraised">
    <vt:lpwstr> </vt:lpwstr>
  </property>
  <property fmtid="{D5CDD505-2E9C-101B-9397-08002B2CF9AE}" pid="26" name="directoraatnaamvolg">
    <vt:lpwstr/>
  </property>
  <property fmtid="{D5CDD505-2E9C-101B-9397-08002B2CF9AE}" pid="27" name="onderdeelvolg">
    <vt:lpwstr>Sector Privaatrecht</vt:lpwstr>
  </property>
  <property fmtid="{D5CDD505-2E9C-101B-9397-08002B2CF9AE}" pid="28" name="directieregel">
    <vt:lpwstr> _x000d_</vt:lpwstr>
  </property>
  <property fmtid="{D5CDD505-2E9C-101B-9397-08002B2CF9AE}" pid="29" name="directoraatvolg">
    <vt:lpwstr>Directie Wetgeving en Juridische Zaken_x000d_</vt:lpwstr>
  </property>
  <property fmtid="{D5CDD505-2E9C-101B-9397-08002B2CF9AE}" pid="30" name="functie">
    <vt:lpwstr>Wetgevingsjurist</vt:lpwstr>
  </property>
  <property fmtid="{D5CDD505-2E9C-101B-9397-08002B2CF9AE}" pid="31" name="woordmerk">
    <vt:lpwstr/>
  </property>
  <property fmtid="{D5CDD505-2E9C-101B-9397-08002B2CF9AE}" pid="32" name="aanhefdoc">
    <vt:lpwstr>_x000d_Geachte heer/mevrouw,_x000d_</vt:lpwstr>
  </property>
  <property fmtid="{D5CDD505-2E9C-101B-9397-08002B2CF9AE}" pid="33" name="kix">
    <vt:lpwstr/>
  </property>
  <property fmtid="{D5CDD505-2E9C-101B-9397-08002B2CF9AE}" pid="34" name="mailing-aan">
    <vt:lpwstr/>
  </property>
  <property fmtid="{D5CDD505-2E9C-101B-9397-08002B2CF9AE}" pid="35" name="minjuslint">
    <vt:lpwstr/>
  </property>
  <property fmtid="{D5CDD505-2E9C-101B-9397-08002B2CF9AE}" pid="36" name="std_LIMM-NAAM">
    <vt:lpwstr>LIMM_NAAM</vt:lpwstr>
  </property>
  <property fmtid="{D5CDD505-2E9C-101B-9397-08002B2CF9AE}" pid="37" name="std_LU-EIND-DATUM">
    <vt:lpwstr>LU_EIND_DATUM</vt:lpwstr>
  </property>
  <property fmtid="{D5CDD505-2E9C-101B-9397-08002B2CF9AE}" pid="38" name="std_LU-START-DATUM">
    <vt:lpwstr>LU_START_DATUM</vt:lpwstr>
  </property>
  <property fmtid="{D5CDD505-2E9C-101B-9397-08002B2CF9AE}" pid="39" name="std_LU-USR1">
    <vt:lpwstr>LU_USR1</vt:lpwstr>
  </property>
  <property fmtid="{D5CDD505-2E9C-101B-9397-08002B2CF9AE}" pid="40" name="std_LU-USR2">
    <vt:lpwstr>LU_USR2</vt:lpwstr>
  </property>
  <property fmtid="{D5CDD505-2E9C-101B-9397-08002B2CF9AE}" pid="41" name="std_OC-NAAM">
    <vt:lpwstr>OC_NAAM</vt:lpwstr>
  </property>
  <property fmtid="{D5CDD505-2E9C-101B-9397-08002B2CF9AE}" pid="42" name="std_OU-USR9">
    <vt:lpwstr>OU_USR9</vt:lpwstr>
  </property>
  <property fmtid="{D5CDD505-2E9C-101B-9397-08002B2CF9AE}" pid="43" name="std_OULO-NAAM1">
    <vt:lpwstr>OULO_NAAM1</vt:lpwstr>
  </property>
  <property fmtid="{D5CDD505-2E9C-101B-9397-08002B2CF9AE}" pid="44" name="std_OULO-NAAM2">
    <vt:lpwstr>OULO_NAAM2</vt:lpwstr>
  </property>
  <property fmtid="{D5CDD505-2E9C-101B-9397-08002B2CF9AE}" pid="45" name="std_OULO-TELEFOONNR">
    <vt:lpwstr>OULO_TELEFOONNR</vt:lpwstr>
  </property>
  <property fmtid="{D5CDD505-2E9C-101B-9397-08002B2CF9AE}" pid="46" name="std_OULO-VESTADRES">
    <vt:lpwstr>OULO_VESTADRES</vt:lpwstr>
  </property>
  <property fmtid="{D5CDD505-2E9C-101B-9397-08002B2CF9AE}" pid="47" name="std_OULO-VESTPLAATS">
    <vt:lpwstr>OULO_VESTPLAATS</vt:lpwstr>
  </property>
  <property fmtid="{D5CDD505-2E9C-101B-9397-08002B2CF9AE}" pid="48" name="std_GP-USR4">
    <vt:lpwstr>GP_USR4</vt:lpwstr>
  </property>
  <property fmtid="{D5CDD505-2E9C-101B-9397-08002B2CF9AE}" pid="49" name="std_LU-USR3">
    <vt:lpwstr>LU_USR3</vt:lpwstr>
  </property>
  <property fmtid="{D5CDD505-2E9C-101B-9397-08002B2CF9AE}" pid="50" name="std_LU-USR4">
    <vt:lpwstr>LU_USR4</vt:lpwstr>
  </property>
  <property fmtid="{D5CDD505-2E9C-101B-9397-08002B2CF9AE}" pid="51" name="std_LU-USR5">
    <vt:lpwstr>LU_USR5</vt:lpwstr>
  </property>
  <property fmtid="{D5CDD505-2E9C-101B-9397-08002B2CF9AE}" pid="52" name="std_BGP-ROEPNAAM">
    <vt:lpwstr>BGP_ROEPNAAM</vt:lpwstr>
  </property>
  <property fmtid="{D5CDD505-2E9C-101B-9397-08002B2CF9AE}" pid="53" name="std_BGP-ACHTERNAAM">
    <vt:lpwstr>BGP_ACHTERNAAM</vt:lpwstr>
  </property>
  <property fmtid="{D5CDD505-2E9C-101B-9397-08002B2CF9AE}" pid="54" name="std_BGP-TELEFOONDOORKIES">
    <vt:lpwstr>BGP_TELEFOONDOORKIES</vt:lpwstr>
  </property>
  <property fmtid="{D5CDD505-2E9C-101B-9397-08002B2CF9AE}" pid="55" name="std_BGP-EMAIL-ZAAK">
    <vt:lpwstr>BGP_EMAIL_ZAAK</vt:lpwstr>
  </property>
  <property fmtid="{D5CDD505-2E9C-101B-9397-08002B2CF9AE}" pid="56" name="std_OU-USR1">
    <vt:lpwstr>OU_USR1</vt:lpwstr>
  </property>
  <property fmtid="{D5CDD505-2E9C-101B-9397-08002B2CF9AE}" pid="57" name="std_OU-USR2">
    <vt:lpwstr>OU_USR2</vt:lpwstr>
  </property>
  <property fmtid="{D5CDD505-2E9C-101B-9397-08002B2CF9AE}" pid="58" name="std_OU-USR3">
    <vt:lpwstr>OU_USR3</vt:lpwstr>
  </property>
  <property fmtid="{D5CDD505-2E9C-101B-9397-08002B2CF9AE}" pid="59" name="std_OU-USR4">
    <vt:lpwstr>OU_USR4</vt:lpwstr>
  </property>
  <property fmtid="{D5CDD505-2E9C-101B-9397-08002B2CF9AE}" pid="60" name="std_OU-USR5">
    <vt:lpwstr>OU_USR5</vt:lpwstr>
  </property>
  <property fmtid="{D5CDD505-2E9C-101B-9397-08002B2CF9AE}" pid="61" name="std_GP-FUNCTIE">
    <vt:lpwstr>GP_FUNCTIE</vt:lpwstr>
  </property>
  <property fmtid="{D5CDD505-2E9C-101B-9397-08002B2CF9AE}" pid="62" name="std_GP-K5CALC-TAV">
    <vt:lpwstr>GP_K5CALC_TAV</vt:lpwstr>
  </property>
  <property fmtid="{D5CDD505-2E9C-101B-9397-08002B2CF9AE}" pid="63" name="std_LU-NAAM">
    <vt:lpwstr>LU_NAAM</vt:lpwstr>
  </property>
  <property fmtid="{D5CDD505-2E9C-101B-9397-08002B2CF9AE}" pid="64" name="std_OU-STARTDATUM">
    <vt:lpwstr>OU_STARTDATUM</vt:lpwstr>
  </property>
  <property fmtid="{D5CDD505-2E9C-101B-9397-08002B2CF9AE}" pid="65" name="std_de-mentor-als-coach">
    <vt:lpwstr>de mentor als coach</vt:lpwstr>
  </property>
  <property fmtid="{D5CDD505-2E9C-101B-9397-08002B2CF9AE}" pid="66" name="std_OU-USR6">
    <vt:lpwstr>OU_USR6</vt:lpwstr>
  </property>
  <property fmtid="{D5CDD505-2E9C-101B-9397-08002B2CF9AE}" pid="67" name="ContentTypeId">
    <vt:lpwstr>0x010100BB0F29F77D82F24D8641C1B8819EDD1B</vt:lpwstr>
  </property>
  <property fmtid="{D5CDD505-2E9C-101B-9397-08002B2CF9AE}" pid="68" name="GereserveerdDoor">
    <vt:lpwstr>bouh0211</vt:lpwstr>
  </property>
  <property fmtid="{D5CDD505-2E9C-101B-9397-08002B2CF9AE}" pid="69" name="Door">
    <vt:lpwstr>Bouwmeester H.</vt:lpwstr>
  </property>
  <property fmtid="{D5CDD505-2E9C-101B-9397-08002B2CF9AE}" pid="70" name="Gereserveerd">
    <vt:lpwstr>true</vt:lpwstr>
  </property>
</Properties>
</file>