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>
      <w:bookmarkStart w:name="bm_txtAanhef" w:id="0"/>
      <w:bookmarkStart w:name="bm_start" w:id="1"/>
      <w:bookmarkStart w:name="_GoBack" w:id="2"/>
      <w:bookmarkEnd w:id="2"/>
      <w:r>
        <w:t xml:space="preserve"> </w:t>
      </w:r>
      <w:bookmarkEnd w:id="0"/>
      <w:bookmarkEnd w:id="1"/>
    </w:p>
    <w:p w:rsidRPr="00527DF4" w:rsidR="00A26531" w:rsidP="00A26531" w:rsidRDefault="00A26531">
      <w:bookmarkStart w:name="bm_txtend" w:id="3"/>
      <w:r w:rsidRPr="00527DF4">
        <w:t xml:space="preserve">Graag </w:t>
      </w:r>
      <w:bookmarkStart w:name="bm_txtWerkwoord" w:id="4"/>
      <w:r w:rsidRPr="00527DF4">
        <w:t>bieden wij</w:t>
      </w:r>
      <w:bookmarkEnd w:id="4"/>
      <w:r w:rsidRPr="00527DF4">
        <w:t xml:space="preserve"> u hierbij</w:t>
      </w:r>
      <w:bookmarkStart w:name="bm_txtBewindslieden" w:id="5"/>
      <w:bookmarkEnd w:id="5"/>
      <w:r w:rsidRPr="00527DF4">
        <w:t xml:space="preserve"> de schriftelijke antwoorden aan op vragen gesteld door </w:t>
      </w:r>
      <w:bookmarkStart w:name="bm_txtLidLeden" w:id="6"/>
      <w:bookmarkStart w:name="bm_txtNaam" w:id="7"/>
      <w:bookmarkEnd w:id="6"/>
      <w:bookmarkEnd w:id="7"/>
      <w:r w:rsidRPr="00527DF4">
        <w:t xml:space="preserve">leden van uw Kamer aan de </w:t>
      </w:r>
      <w:r>
        <w:t>r</w:t>
      </w:r>
      <w:r w:rsidRPr="00527DF4">
        <w:t xml:space="preserve">egering in de eerste termijn van de </w:t>
      </w:r>
      <w:r>
        <w:t>b</w:t>
      </w:r>
      <w:r w:rsidRPr="00527DF4">
        <w:t xml:space="preserve">egrotingsbehandeling </w:t>
      </w:r>
      <w:r>
        <w:t xml:space="preserve">van het ministerie van </w:t>
      </w:r>
      <w:r w:rsidRPr="00527DF4">
        <w:t>Buitenlandse Zaken</w:t>
      </w:r>
      <w:r>
        <w:t xml:space="preserve"> op </w:t>
      </w:r>
      <w:r w:rsidR="003454E7">
        <w:t>18 december 2012</w:t>
      </w:r>
      <w:r>
        <w:t>.</w:t>
      </w:r>
      <w:r w:rsidRPr="00527DF4">
        <w:t xml:space="preserve"> </w:t>
      </w:r>
    </w:p>
    <w:p w:rsidR="00A26531" w:rsidP="00A26531" w:rsidRDefault="00A26531">
      <w:r>
        <w:br/>
      </w:r>
      <w:r>
        <w:br/>
      </w:r>
      <w:r>
        <w:br/>
      </w:r>
    </w:p>
    <w:tbl>
      <w:tblPr>
        <w:tblStyle w:val="TableGrid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4"/>
        <w:gridCol w:w="3765"/>
      </w:tblGrid>
      <w:tr w:rsidRPr="00C37FE1" w:rsidR="00A26531" w:rsidTr="00692FB1">
        <w:tc>
          <w:tcPr>
            <w:tcW w:w="2500" w:type="pct"/>
          </w:tcPr>
          <w:p w:rsidRPr="00C37FE1" w:rsidR="00A26531" w:rsidP="00692FB1" w:rsidRDefault="00A26531">
            <w:r>
              <w:t>De Minister van Buitenlandse Zaken,</w:t>
            </w:r>
          </w:p>
        </w:tc>
        <w:tc>
          <w:tcPr>
            <w:tcW w:w="2500" w:type="pct"/>
          </w:tcPr>
          <w:p w:rsidR="00A26531" w:rsidP="00692FB1" w:rsidRDefault="00A26531">
            <w:r>
              <w:t xml:space="preserve">De </w:t>
            </w:r>
            <w:r w:rsidR="003454E7">
              <w:t xml:space="preserve">Minister van </w:t>
            </w:r>
            <w:r>
              <w:t xml:space="preserve">Buitenlandse </w:t>
            </w:r>
            <w:r w:rsidR="003454E7">
              <w:t>Handel en Ontwikkelingssamenwerking</w:t>
            </w:r>
            <w:r>
              <w:t>,</w:t>
            </w:r>
          </w:p>
          <w:p w:rsidR="00A26531" w:rsidP="00692FB1" w:rsidRDefault="00A26531"/>
          <w:p w:rsidRPr="00C37FE1" w:rsidR="00A26531" w:rsidP="00692FB1" w:rsidRDefault="00A26531"/>
        </w:tc>
      </w:tr>
      <w:tr w:rsidRPr="00C37FE1" w:rsidR="00A26531" w:rsidTr="00692FB1">
        <w:tc>
          <w:tcPr>
            <w:tcW w:w="2500" w:type="pct"/>
          </w:tcPr>
          <w:p w:rsidRPr="005C3C9F" w:rsidR="00A26531" w:rsidP="00692FB1" w:rsidRDefault="00A26531"/>
        </w:tc>
        <w:tc>
          <w:tcPr>
            <w:tcW w:w="2500" w:type="pct"/>
          </w:tcPr>
          <w:p w:rsidRPr="00C37FE1" w:rsidR="00A26531" w:rsidP="00692FB1" w:rsidRDefault="00A26531"/>
        </w:tc>
      </w:tr>
    </w:tbl>
    <w:p w:rsidR="00A26531" w:rsidP="00A26531" w:rsidRDefault="00A26531">
      <w:bookmarkStart w:name="bm_antwoord" w:id="8"/>
      <w:r w:rsidRPr="00C37FE1">
        <w:t xml:space="preserve"> </w:t>
      </w:r>
      <w:bookmarkEnd w:id="8"/>
    </w:p>
    <w:p w:rsidRPr="005C3C9F" w:rsidR="00A26531" w:rsidP="00A26531" w:rsidRDefault="003454E7">
      <w:pPr>
        <w:rPr>
          <w:lang w:val="en-GB"/>
        </w:rPr>
      </w:pPr>
      <w:r>
        <w:rPr>
          <w:lang w:val="en-GB"/>
        </w:rPr>
        <w:t>Frans Timmermans</w:t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 w:rsidRPr="005C3C9F" w:rsidR="00A26531">
        <w:rPr>
          <w:lang w:val="en-GB"/>
        </w:rPr>
        <w:tab/>
      </w:r>
      <w:r>
        <w:rPr>
          <w:lang w:val="en-GB"/>
        </w:rPr>
        <w:t>Lilianne Ploumen</w:t>
      </w:r>
    </w:p>
    <w:p w:rsidRPr="00A26531" w:rsidR="00C37FE1" w:rsidP="00C37FE1" w:rsidRDefault="00A26531">
      <w:pPr>
        <w:rPr>
          <w:lang w:val="en-US"/>
        </w:rPr>
      </w:pPr>
      <w:r w:rsidRPr="00A26531">
        <w:rPr>
          <w:lang w:val="en-US"/>
        </w:rPr>
        <w:br/>
      </w:r>
      <w:r w:rsidRPr="00A26531">
        <w:rPr>
          <w:lang w:val="en-US"/>
        </w:rPr>
        <w:br/>
      </w:r>
      <w:r w:rsidRPr="00A26531">
        <w:rPr>
          <w:lang w:val="en-US"/>
        </w:rPr>
        <w:br/>
      </w:r>
      <w:bookmarkEnd w:id="3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3454E7" w:rsidR="002F6C89" w:rsidTr="00A26531">
        <w:tc>
          <w:tcPr>
            <w:tcW w:w="2500" w:type="pct"/>
          </w:tcPr>
          <w:p w:rsidRPr="00165BFE" w:rsidR="002F6C89" w:rsidP="002F6C89" w:rsidRDefault="002F6C89">
            <w:pPr>
              <w:rPr>
                <w:lang w:val="en-US"/>
              </w:rPr>
            </w:pPr>
          </w:p>
        </w:tc>
        <w:tc>
          <w:tcPr>
            <w:tcW w:w="2500" w:type="pct"/>
          </w:tcPr>
          <w:p w:rsidRPr="00165BFE" w:rsidR="002F6C89" w:rsidP="002F6C89" w:rsidRDefault="002F6C89">
            <w:pPr>
              <w:rPr>
                <w:lang w:val="en-US"/>
              </w:rPr>
            </w:pPr>
          </w:p>
        </w:tc>
      </w:tr>
      <w:tr w:rsidRPr="003454E7" w:rsidR="004B0BDA" w:rsidTr="00A26531">
        <w:tc>
          <w:tcPr>
            <w:tcW w:w="2500" w:type="pct"/>
          </w:tcPr>
          <w:p w:rsidRPr="00165BFE" w:rsidR="004B0BDA" w:rsidP="002F6C89" w:rsidRDefault="004B0BDA">
            <w:pPr>
              <w:rPr>
                <w:lang w:val="en-US"/>
              </w:rPr>
            </w:pPr>
          </w:p>
        </w:tc>
        <w:tc>
          <w:tcPr>
            <w:tcW w:w="2500" w:type="pct"/>
          </w:tcPr>
          <w:p w:rsidRPr="00165BFE" w:rsidR="004B0BDA" w:rsidP="002F6C89" w:rsidRDefault="004B0BDA">
            <w:pPr>
              <w:rPr>
                <w:lang w:val="en-US"/>
              </w:rPr>
            </w:pPr>
          </w:p>
        </w:tc>
      </w:tr>
    </w:tbl>
    <w:p w:rsidRPr="00165BFE" w:rsidR="0013675F" w:rsidP="00165BFE" w:rsidRDefault="0013675F">
      <w:pPr>
        <w:rPr>
          <w:lang w:val="en-US"/>
        </w:rPr>
      </w:pPr>
    </w:p>
    <w:sectPr w:rsidRPr="00165BFE" w:rsidR="0013675F" w:rsidSect="00482A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C85" w:rsidRDefault="00B76C85">
      <w:r>
        <w:separator/>
      </w:r>
    </w:p>
    <w:p w:rsidR="00B76C85" w:rsidRDefault="00B76C85"/>
  </w:endnote>
  <w:endnote w:type="continuationSeparator" w:id="0">
    <w:p w:rsidR="00B76C85" w:rsidRDefault="00B76C85">
      <w:r>
        <w:continuationSeparator/>
      </w:r>
    </w:p>
    <w:p w:rsidR="00B76C85" w:rsidRDefault="00B76C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Footer"/>
    </w:pPr>
  </w:p>
  <w:p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r>
            <w:t>VERTROUWELIJK</w:t>
          </w:r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AD476F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E63771">
            <w:fldChar w:fldCharType="begin"/>
          </w:r>
          <w:r w:rsidR="00E63771">
            <w:instrText xml:space="preserve"> NUMPAGES   \* MERGEFORMAT </w:instrText>
          </w:r>
          <w:r w:rsidR="00E63771">
            <w:fldChar w:fldCharType="separate"/>
          </w:r>
          <w:r w:rsidR="00AD476F">
            <w:t>1</w:t>
          </w:r>
          <w:r w:rsidR="00E63771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bookmarkStart w:id="17" w:name="bmVoettekst1"/>
        </w:p>
      </w:tc>
      <w:tc>
        <w:tcPr>
          <w:tcW w:w="2148" w:type="dxa"/>
        </w:tcPr>
        <w:p w:rsidR="0014093E" w:rsidRDefault="00AD476F" w:rsidP="00600CF0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r w:rsidR="00E63771">
            <w:fldChar w:fldCharType="begin"/>
          </w:r>
          <w:r w:rsidR="00E63771">
            <w:instrText xml:space="preserve"> NUMPAGES   \* MERGEFORMAT </w:instrText>
          </w:r>
          <w:r w:rsidR="00E63771">
            <w:fldChar w:fldCharType="separate"/>
          </w:r>
          <w:r>
            <w:t>1</w:t>
          </w:r>
          <w:r w:rsidR="00E63771">
            <w:fldChar w:fldCharType="end"/>
          </w:r>
        </w:p>
      </w:tc>
    </w:tr>
    <w:bookmarkEnd w:id="17"/>
  </w:tbl>
  <w:p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023E9A"/>
      </w:tc>
      <w:tc>
        <w:tcPr>
          <w:tcW w:w="2148" w:type="dxa"/>
        </w:tcPr>
        <w:p w:rsidR="0014093E" w:rsidRDefault="00AD476F" w:rsidP="00023E9A">
          <w:pPr>
            <w:pStyle w:val="Huisstijl-Paginanummering"/>
          </w:pPr>
          <w:r>
            <w:rPr>
              <w:rStyle w:val="Huisstijl-GegevenCharChar"/>
            </w:rPr>
            <w:t>Pagina</w:t>
          </w:r>
          <w:r w:rsidR="0014093E" w:rsidRPr="00CD362D">
            <w:rPr>
              <w:rStyle w:val="Huisstijl-GegevenCharChar"/>
            </w:rPr>
            <w:t xml:space="preserve"> </w:t>
          </w:r>
          <w:r w:rsidR="0014093E" w:rsidRPr="00CD362D">
            <w:rPr>
              <w:rStyle w:val="Huisstijl-GegevenCharChar"/>
            </w:rPr>
            <w:fldChar w:fldCharType="begin"/>
          </w:r>
          <w:r w:rsidR="0014093E" w:rsidRPr="00CD362D">
            <w:rPr>
              <w:rStyle w:val="Huisstijl-GegevenCharChar"/>
            </w:rPr>
            <w:instrText xml:space="preserve"> PAGE   \* MERGEFORMAT </w:instrText>
          </w:r>
          <w:r w:rsidR="0014093E" w:rsidRPr="00CD362D">
            <w:rPr>
              <w:rStyle w:val="Huisstijl-GegevenCharChar"/>
            </w:rPr>
            <w:fldChar w:fldCharType="separate"/>
          </w:r>
          <w:r w:rsidR="00E63771">
            <w:rPr>
              <w:rStyle w:val="Huisstijl-GegevenCharChar"/>
            </w:rPr>
            <w:t>1</w:t>
          </w:r>
          <w:r w:rsidR="0014093E" w:rsidRPr="00CD362D">
            <w:rPr>
              <w:rStyle w:val="Huisstijl-GegevenCharChar"/>
            </w:rPr>
            <w:fldChar w:fldCharType="end"/>
          </w:r>
          <w:r w:rsidR="0014093E"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t>van</w:t>
          </w:r>
          <w:r w:rsidR="0014093E">
            <w:t xml:space="preserve"> </w:t>
          </w:r>
          <w:r w:rsidR="00E63771">
            <w:fldChar w:fldCharType="begin"/>
          </w:r>
          <w:r w:rsidR="00E63771">
            <w:instrText xml:space="preserve"> NUMPAGES   \* MERGEFORMAT </w:instrText>
          </w:r>
          <w:r w:rsidR="00E63771">
            <w:fldChar w:fldCharType="separate"/>
          </w:r>
          <w:r w:rsidR="00E63771">
            <w:t>1</w:t>
          </w:r>
          <w:r w:rsidR="00E63771">
            <w:fldChar w:fldCharType="end"/>
          </w:r>
        </w:p>
      </w:tc>
    </w:tr>
  </w:tbl>
  <w:p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C85" w:rsidRDefault="00B76C85">
      <w:r>
        <w:separator/>
      </w:r>
    </w:p>
    <w:p w:rsidR="00B76C85" w:rsidRDefault="00B76C85"/>
  </w:footnote>
  <w:footnote w:type="continuationSeparator" w:id="0">
    <w:p w:rsidR="00B76C85" w:rsidRDefault="00B76C85">
      <w:r>
        <w:continuationSeparator/>
      </w:r>
    </w:p>
    <w:p w:rsidR="00B76C85" w:rsidRDefault="00B76C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Header"/>
    </w:pPr>
  </w:p>
  <w:p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FB2EB1" w:rsidRDefault="00A26531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9" w:name="bm_txtdirectie2"/>
                                <w:r>
                                  <w:rPr>
                                    <w:b/>
                                  </w:rPr>
                                  <w:t>Bureau Secretaris-Generaal</w:t>
                                </w:r>
                                <w:bookmarkEnd w:id="9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0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0"/>
                              </w:p>
                            </w:tc>
                          </w:tr>
                          <w:tr w:rsidR="0014093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F54D9" w:rsidRDefault="0014093E" w:rsidP="004F44C2"/>
                            </w:tc>
                          </w:tr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AD476F" w:rsidP="004F44C2">
                                <w:pPr>
                                  <w:pStyle w:val="Huisstijl-Kopje"/>
                                </w:pPr>
                                <w:bookmarkStart w:id="11" w:name="bm_date2"/>
                                <w:bookmarkEnd w:id="11"/>
                                <w:r>
                                  <w:t>Onze Referentie</w:t>
                                </w:r>
                              </w:p>
                              <w:p w:rsidR="0014093E" w:rsidRDefault="00A26531" w:rsidP="004F44C2">
                                <w:pPr>
                                  <w:pStyle w:val="Huisstijl-Gegeven"/>
                                </w:pPr>
                                <w:bookmarkStart w:id="12" w:name="bm_reference2"/>
                                <w:r>
                                  <w:t>BSG-</w:t>
                                </w:r>
                                <w:bookmarkEnd w:id="12"/>
                              </w:p>
                              <w:p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FB2EB1" w:rsidRDefault="00A26531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Bureau Secretaris-Generaal</w:t>
                          </w:r>
                          <w:bookmarkEnd w:id="13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F54D9" w:rsidRDefault="0014093E" w:rsidP="004F44C2"/>
                      </w:tc>
                    </w:tr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AD476F" w:rsidP="004F44C2">
                          <w:pPr>
                            <w:pStyle w:val="Huisstijl-Kopje"/>
                          </w:pPr>
                          <w:bookmarkStart w:id="15" w:name="bm_date2"/>
                          <w:bookmarkEnd w:id="15"/>
                          <w:r>
                            <w:t>Onze Referentie</w:t>
                          </w:r>
                        </w:p>
                        <w:p w:rsidR="0014093E" w:rsidRDefault="00A26531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BSG-</w:t>
                          </w:r>
                          <w:bookmarkEnd w:id="16"/>
                        </w:p>
                        <w:p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4093E" w:rsidRPr="00740712" w:rsidRDefault="0014093E" w:rsidP="004F44C2"/>
  <w:p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A26531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A26531" w:rsidRDefault="00A26531" w:rsidP="00973C3C">
                                <w:pPr>
                                  <w:pStyle w:val="Huisstijl-Adres"/>
                                </w:pPr>
                                <w:bookmarkStart w:id="18" w:name="bm_txtdirectie"/>
                                <w:bookmarkStart w:id="19" w:name="bm_addressfrom"/>
                                <w:r w:rsidRPr="00A26531">
                                  <w:rPr>
                                    <w:b/>
                                  </w:rPr>
                                  <w:t>Bureau Secretaris-Generaal</w:t>
                                </w:r>
                                <w:bookmarkEnd w:id="18"/>
                                <w:r w:rsidR="0014093E" w:rsidRPr="00A26531">
                                  <w:br/>
                                  <w:t>Bezuidenhoutseweg 67</w:t>
                                </w:r>
                                <w:r w:rsidR="0014093E" w:rsidRPr="00A26531">
                                  <w:br/>
                                  <w:t>2594 AC Den Haag</w:t>
                                </w:r>
                                <w:r w:rsidR="0014093E" w:rsidRPr="00A26531">
                                  <w:br/>
                                  <w:t>Postbus 20061</w:t>
                                </w:r>
                                <w:r w:rsidR="0014093E" w:rsidRPr="00A26531">
                                  <w:br/>
                                  <w:t>Nederland</w:t>
                                </w:r>
                                <w:r w:rsidR="0014093E" w:rsidRPr="00A26531">
                                  <w:br/>
                                </w:r>
                                <w:r w:rsidR="00AD476F">
                                  <w:t>www.minbuza.nl</w:t>
                                </w:r>
                              </w:p>
                              <w:bookmarkEnd w:id="19"/>
                              <w:p w:rsidR="0014093E" w:rsidRPr="00A26531" w:rsidRDefault="00AD476F" w:rsidP="00BC4AE3">
                                <w:pPr>
                                  <w:pStyle w:val="Huisstijl-Adres"/>
                                </w:pPr>
                                <w:r>
                                  <w:rPr>
                                    <w:b/>
                                  </w:rPr>
                                  <w:t>Contactpersoon</w:t>
                                </w:r>
                                <w:r w:rsidR="0014093E" w:rsidRPr="00A26531">
                                  <w:rPr>
                                    <w:b/>
                                  </w:rPr>
                                  <w:br/>
                                </w:r>
                                <w:r>
                                  <w:t xml:space="preserve"> </w:t>
                                </w:r>
                              </w:p>
                              <w:p w:rsidR="0014093E" w:rsidRPr="00A26531" w:rsidRDefault="0014093E" w:rsidP="003454E7">
                                <w:pPr>
                                  <w:pStyle w:val="Huisstijl-Adres"/>
                                </w:pPr>
                                <w:r w:rsidRPr="00A26531">
                                  <w:t>T</w:t>
                                </w:r>
                                <w:r w:rsidRPr="00A26531">
                                  <w:tab/>
                                </w:r>
                                <w:bookmarkStart w:id="20" w:name="bm_phone"/>
                                <w:r w:rsidR="00A26531" w:rsidRPr="00A26531">
                                  <w:t>0703485305</w:t>
                                </w:r>
                                <w:bookmarkEnd w:id="20"/>
                                <w:r w:rsidRPr="00A26531">
                                  <w:br/>
                                  <w:t>F</w:t>
                                </w:r>
                                <w:r w:rsidRPr="00A26531">
                                  <w:tab/>
                                </w:r>
                                <w:bookmarkStart w:id="21" w:name="bm_fax"/>
                                <w:bookmarkEnd w:id="21"/>
                                <w:r w:rsidRPr="00A26531">
                                  <w:br/>
                                </w:r>
                                <w:bookmarkStart w:id="22" w:name="bm_email"/>
                                <w:r w:rsidR="003454E7">
                                  <w:t>Tanja.roling</w:t>
                                </w:r>
                                <w:r w:rsidR="00A26531" w:rsidRPr="00A26531">
                                  <w:t>@minbuza.nl</w:t>
                                </w:r>
                                <w:bookmarkEnd w:id="22"/>
                              </w:p>
                            </w:tc>
                          </w:tr>
                          <w:tr w:rsidR="0014093E" w:rsidRPr="00A26531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A26531" w:rsidRDefault="0014093E" w:rsidP="00BC4AE3"/>
                            </w:tc>
                          </w:tr>
                          <w:tr w:rsidR="0014093E" w:rsidRPr="00A26531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A26531" w:rsidRDefault="00AD476F" w:rsidP="00BC4AE3">
                                <w:pPr>
                                  <w:pStyle w:val="Huisstijl-Kopje"/>
                                </w:pPr>
                                <w:r>
                                  <w:t>Onze Referentie</w:t>
                                </w:r>
                              </w:p>
                              <w:p w:rsidR="0014093E" w:rsidRPr="00A26531" w:rsidRDefault="00A26531" w:rsidP="00BC4AE3">
                                <w:pPr>
                                  <w:pStyle w:val="Huisstijl-Gegeven"/>
                                </w:pPr>
                                <w:bookmarkStart w:id="23" w:name="bm_reference"/>
                                <w:r w:rsidRPr="00A26531">
                                  <w:t>BSG-</w:t>
                                </w:r>
                                <w:bookmarkEnd w:id="23"/>
                                <w:r w:rsidR="00CC4211">
                                  <w:t>284</w:t>
                                </w:r>
                                <w:r w:rsidR="00165BFE">
                                  <w:t>/201</w:t>
                                </w:r>
                                <w:r w:rsidR="003454E7">
                                  <w:t>2</w:t>
                                </w:r>
                              </w:p>
                              <w:p w:rsidR="0014093E" w:rsidRPr="00A26531" w:rsidRDefault="00AD476F" w:rsidP="007F2529">
                                <w:pPr>
                                  <w:pStyle w:val="Huisstijl-Kopje"/>
                                </w:pPr>
                                <w:r>
                                  <w:t>Bijlage(n)</w:t>
                                </w:r>
                              </w:p>
                              <w:p w:rsidR="0014093E" w:rsidRPr="00A26531" w:rsidRDefault="00A26531" w:rsidP="00BC4AE3">
                                <w:pPr>
                                  <w:pStyle w:val="Huisstijl-Gegeven"/>
                                </w:pPr>
                                <w:bookmarkStart w:id="24" w:name="bm_enclosures"/>
                                <w:r w:rsidRPr="00A26531">
                                  <w:t>1</w:t>
                                </w:r>
                                <w:bookmarkEnd w:id="24"/>
                              </w:p>
                              <w:p w:rsidR="0014093E" w:rsidRPr="00A26531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A26531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A26531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Pr="00A26531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A26531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A26531" w:rsidRDefault="00A26531" w:rsidP="00973C3C">
                          <w:pPr>
                            <w:pStyle w:val="Huisstijl-Adres"/>
                          </w:pPr>
                          <w:bookmarkStart w:id="25" w:name="bm_txtdirectie"/>
                          <w:bookmarkStart w:id="26" w:name="bm_addressfrom"/>
                          <w:r w:rsidRPr="00A26531">
                            <w:rPr>
                              <w:b/>
                            </w:rPr>
                            <w:t>Bureau Secretaris-Generaal</w:t>
                          </w:r>
                          <w:bookmarkEnd w:id="25"/>
                          <w:r w:rsidR="0014093E" w:rsidRPr="00A26531">
                            <w:br/>
                            <w:t>Bezuidenhoutseweg 67</w:t>
                          </w:r>
                          <w:r w:rsidR="0014093E" w:rsidRPr="00A26531">
                            <w:br/>
                            <w:t>2594 AC Den Haag</w:t>
                          </w:r>
                          <w:r w:rsidR="0014093E" w:rsidRPr="00A26531">
                            <w:br/>
                            <w:t>Postbus 20061</w:t>
                          </w:r>
                          <w:r w:rsidR="0014093E" w:rsidRPr="00A26531">
                            <w:br/>
                            <w:t>Nederland</w:t>
                          </w:r>
                          <w:r w:rsidR="0014093E" w:rsidRPr="00A26531">
                            <w:br/>
                          </w:r>
                          <w:r w:rsidR="00AD476F">
                            <w:t>www.minbuza.nl</w:t>
                          </w:r>
                        </w:p>
                        <w:bookmarkEnd w:id="26"/>
                        <w:p w:rsidR="0014093E" w:rsidRPr="00A26531" w:rsidRDefault="00AD476F" w:rsidP="00BC4AE3">
                          <w:pPr>
                            <w:pStyle w:val="Huisstijl-Adres"/>
                          </w:pPr>
                          <w:r>
                            <w:rPr>
                              <w:b/>
                            </w:rPr>
                            <w:t>Contactpersoon</w:t>
                          </w:r>
                          <w:r w:rsidR="0014093E" w:rsidRPr="00A26531">
                            <w:rPr>
                              <w:b/>
                            </w:rPr>
                            <w:br/>
                          </w:r>
                          <w:r>
                            <w:t xml:space="preserve"> </w:t>
                          </w:r>
                        </w:p>
                        <w:p w:rsidR="0014093E" w:rsidRPr="00A26531" w:rsidRDefault="0014093E" w:rsidP="003454E7">
                          <w:pPr>
                            <w:pStyle w:val="Huisstijl-Adres"/>
                          </w:pPr>
                          <w:r w:rsidRPr="00A26531">
                            <w:t>T</w:t>
                          </w:r>
                          <w:r w:rsidRPr="00A26531">
                            <w:tab/>
                          </w:r>
                          <w:bookmarkStart w:id="27" w:name="bm_phone"/>
                          <w:r w:rsidR="00A26531" w:rsidRPr="00A26531">
                            <w:t>0703485305</w:t>
                          </w:r>
                          <w:bookmarkEnd w:id="27"/>
                          <w:r w:rsidRPr="00A26531">
                            <w:br/>
                            <w:t>F</w:t>
                          </w:r>
                          <w:r w:rsidRPr="00A26531">
                            <w:tab/>
                          </w:r>
                          <w:bookmarkStart w:id="28" w:name="bm_fax"/>
                          <w:bookmarkEnd w:id="28"/>
                          <w:r w:rsidRPr="00A26531">
                            <w:br/>
                          </w:r>
                          <w:bookmarkStart w:id="29" w:name="bm_email"/>
                          <w:r w:rsidR="003454E7">
                            <w:t>Tanja.roling</w:t>
                          </w:r>
                          <w:r w:rsidR="00A26531" w:rsidRPr="00A26531">
                            <w:t>@minbuza.nl</w:t>
                          </w:r>
                          <w:bookmarkEnd w:id="29"/>
                        </w:p>
                      </w:tc>
                    </w:tr>
                    <w:tr w:rsidR="0014093E" w:rsidRPr="00A26531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A26531" w:rsidRDefault="0014093E" w:rsidP="00BC4AE3"/>
                      </w:tc>
                    </w:tr>
                    <w:tr w:rsidR="0014093E" w:rsidRPr="00A26531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A26531" w:rsidRDefault="00AD476F" w:rsidP="00BC4AE3">
                          <w:pPr>
                            <w:pStyle w:val="Huisstijl-Kopje"/>
                          </w:pPr>
                          <w:r>
                            <w:t>Onze Referentie</w:t>
                          </w:r>
                        </w:p>
                        <w:p w:rsidR="0014093E" w:rsidRPr="00A26531" w:rsidRDefault="00A26531" w:rsidP="00BC4AE3">
                          <w:pPr>
                            <w:pStyle w:val="Huisstijl-Gegeven"/>
                          </w:pPr>
                          <w:bookmarkStart w:id="30" w:name="bm_reference"/>
                          <w:r w:rsidRPr="00A26531">
                            <w:t>BSG-</w:t>
                          </w:r>
                          <w:bookmarkEnd w:id="30"/>
                          <w:r w:rsidR="00CC4211">
                            <w:t>284</w:t>
                          </w:r>
                          <w:r w:rsidR="00165BFE">
                            <w:t>/201</w:t>
                          </w:r>
                          <w:r w:rsidR="003454E7">
                            <w:t>2</w:t>
                          </w:r>
                        </w:p>
                        <w:p w:rsidR="0014093E" w:rsidRPr="00A26531" w:rsidRDefault="00AD476F" w:rsidP="007F2529">
                          <w:pPr>
                            <w:pStyle w:val="Huisstijl-Kopje"/>
                          </w:pPr>
                          <w:r>
                            <w:t>Bijlage(n)</w:t>
                          </w:r>
                        </w:p>
                        <w:p w:rsidR="0014093E" w:rsidRPr="00A26531" w:rsidRDefault="00A26531" w:rsidP="00BC4AE3">
                          <w:pPr>
                            <w:pStyle w:val="Huisstijl-Gegeven"/>
                          </w:pPr>
                          <w:bookmarkStart w:id="31" w:name="bm_enclosures"/>
                          <w:r w:rsidRPr="00A26531">
                            <w:t>1</w:t>
                          </w:r>
                          <w:bookmarkEnd w:id="31"/>
                        </w:p>
                        <w:p w:rsidR="0014093E" w:rsidRPr="00A26531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A26531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A26531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Pr="00A26531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14093E" w:rsidRPr="00BC3B53" w:rsidRDefault="0014093E" w:rsidP="00717318">
          <w:pPr>
            <w:pStyle w:val="Huisstijl-NAW"/>
          </w:pPr>
        </w:p>
      </w:tc>
    </w:tr>
    <w:tr w:rsidR="0014093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14093E" w:rsidRDefault="0014093E" w:rsidP="00717318">
          <w:pPr>
            <w:pStyle w:val="Huisstijl-NAW"/>
          </w:pPr>
          <w:r>
            <w:t>Aan de Voorzitter</w:t>
          </w:r>
          <w:r w:rsidRPr="006352E6">
            <w:t xml:space="preserve"> </w:t>
          </w:r>
          <w:r>
            <w:t>van de</w:t>
          </w:r>
          <w:r>
            <w:br/>
          </w:r>
          <w:r w:rsidR="00E63771" w:rsidRPr="006352E6">
            <w:t>Y</w:t>
          </w:r>
          <w:r>
            <w:t xml:space="preserve"> Kamer der Staten-Generaal</w:t>
          </w:r>
        </w:p>
        <w:p w:rsidR="0014093E" w:rsidRDefault="0014093E" w:rsidP="00717318">
          <w:pPr>
            <w:pStyle w:val="Huisstijl-NAW"/>
          </w:pPr>
          <w:r>
            <w:t xml:space="preserve">Binnenhof </w:t>
          </w:r>
          <w:r w:rsidR="00E63771">
            <w:rPr>
              <w:lang w:val="en-US"/>
            </w:rPr>
            <w:t>Y</w:t>
          </w:r>
        </w:p>
        <w:p w:rsidR="0014093E" w:rsidRDefault="0014093E" w:rsidP="00717318">
          <w:pPr>
            <w:pStyle w:val="Huisstijl-NAW"/>
          </w:pPr>
          <w:r>
            <w:t>Den Haag</w:t>
          </w:r>
        </w:p>
      </w:tc>
    </w:tr>
    <w:tr w:rsidR="0014093E">
      <w:trPr>
        <w:trHeight w:hRule="exact" w:val="400"/>
      </w:trPr>
      <w:tc>
        <w:tcPr>
          <w:tcW w:w="7520" w:type="dxa"/>
          <w:shd w:val="clear" w:color="auto" w:fill="auto"/>
        </w:tcPr>
        <w:p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>
      <w:trPr>
        <w:trHeight w:val="240"/>
      </w:trPr>
      <w:tc>
        <w:tcPr>
          <w:tcW w:w="7520" w:type="dxa"/>
          <w:shd w:val="clear" w:color="auto" w:fill="auto"/>
        </w:tcPr>
        <w:p w:rsidR="0014093E" w:rsidRPr="00035E67" w:rsidRDefault="00AD476F" w:rsidP="003454E7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 w:rsidR="0014093E">
            <w:rPr>
              <w:rFonts w:cs="Verdana"/>
              <w:szCs w:val="18"/>
            </w:rPr>
            <w:tab/>
          </w:r>
          <w:bookmarkStart w:id="32" w:name="bm_date"/>
          <w:r w:rsidR="003454E7">
            <w:rPr>
              <w:rFonts w:cs="Verdana"/>
              <w:szCs w:val="18"/>
            </w:rPr>
            <w:t>19</w:t>
          </w:r>
          <w:r w:rsidR="00165BFE">
            <w:rPr>
              <w:rFonts w:cs="Verdana"/>
              <w:szCs w:val="18"/>
            </w:rPr>
            <w:t xml:space="preserve"> </w:t>
          </w:r>
          <w:r w:rsidR="003454E7">
            <w:rPr>
              <w:rFonts w:cs="Verdana"/>
              <w:szCs w:val="18"/>
            </w:rPr>
            <w:t xml:space="preserve">december </w:t>
          </w:r>
          <w:r w:rsidR="00A26531">
            <w:rPr>
              <w:rFonts w:cs="Verdana"/>
              <w:szCs w:val="18"/>
            </w:rPr>
            <w:t>201</w:t>
          </w:r>
          <w:r w:rsidR="003454E7">
            <w:rPr>
              <w:rFonts w:cs="Verdana"/>
              <w:szCs w:val="18"/>
            </w:rPr>
            <w:t>2</w:t>
          </w:r>
          <w:bookmarkEnd w:id="32"/>
        </w:p>
      </w:tc>
    </w:tr>
    <w:tr w:rsidR="0014093E" w:rsidRPr="001F182C" w:rsidTr="00E57A81">
      <w:trPr>
        <w:trHeight w:val="476"/>
      </w:trPr>
      <w:tc>
        <w:tcPr>
          <w:tcW w:w="7520" w:type="dxa"/>
          <w:shd w:val="clear" w:color="auto" w:fill="auto"/>
        </w:tcPr>
        <w:p w:rsidR="0014093E" w:rsidRPr="001F182C" w:rsidRDefault="00AD476F" w:rsidP="00800CCA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t>Betreft</w:t>
          </w:r>
          <w:r w:rsidR="0014093E" w:rsidRPr="001F182C">
            <w:tab/>
          </w:r>
          <w:r w:rsidR="00A26531">
            <w:t>Schriftelijke antwoorden naar aanleiding van de eerste termijn van uw Kamer tijdens de begrotingsbehandeling van Buitenlandse Zaken</w:t>
          </w:r>
        </w:p>
      </w:tc>
    </w:tr>
  </w:tbl>
  <w:p w:rsidR="0014093E" w:rsidRDefault="0014093E" w:rsidP="00BC4AE3">
    <w:pPr>
      <w:pStyle w:val="Header"/>
    </w:pPr>
  </w:p>
  <w:p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removePersonalInformation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1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480F"/>
    <w:rsid w:val="000A65AC"/>
    <w:rsid w:val="000A6DF5"/>
    <w:rsid w:val="000B357C"/>
    <w:rsid w:val="000B7281"/>
    <w:rsid w:val="000B7FAB"/>
    <w:rsid w:val="000C3EA9"/>
    <w:rsid w:val="000D1B10"/>
    <w:rsid w:val="000D595D"/>
    <w:rsid w:val="000E0FEC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BFE"/>
    <w:rsid w:val="00165C45"/>
    <w:rsid w:val="001726F3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A5CF6"/>
    <w:rsid w:val="002B0D4D"/>
    <w:rsid w:val="002B153C"/>
    <w:rsid w:val="002B2EFB"/>
    <w:rsid w:val="002C0E58"/>
    <w:rsid w:val="002D317B"/>
    <w:rsid w:val="002D4824"/>
    <w:rsid w:val="002D502D"/>
    <w:rsid w:val="002E0F69"/>
    <w:rsid w:val="002F6C89"/>
    <w:rsid w:val="0030032B"/>
    <w:rsid w:val="00312597"/>
    <w:rsid w:val="00314773"/>
    <w:rsid w:val="003370E1"/>
    <w:rsid w:val="00341FA0"/>
    <w:rsid w:val="00344E82"/>
    <w:rsid w:val="003454E7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7EE7"/>
    <w:rsid w:val="003C1211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100E7"/>
    <w:rsid w:val="00516022"/>
    <w:rsid w:val="005219B8"/>
    <w:rsid w:val="00521CEE"/>
    <w:rsid w:val="005429DC"/>
    <w:rsid w:val="005534E3"/>
    <w:rsid w:val="005556B0"/>
    <w:rsid w:val="00566DED"/>
    <w:rsid w:val="00572E52"/>
    <w:rsid w:val="00573041"/>
    <w:rsid w:val="00575B80"/>
    <w:rsid w:val="0057640F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5DBA"/>
    <w:rsid w:val="00600CF0"/>
    <w:rsid w:val="006048F4"/>
    <w:rsid w:val="00605AB4"/>
    <w:rsid w:val="0060660A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6E32"/>
    <w:rsid w:val="00827E58"/>
    <w:rsid w:val="0083178B"/>
    <w:rsid w:val="00833695"/>
    <w:rsid w:val="008336B7"/>
    <w:rsid w:val="00842CD8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E49AD"/>
    <w:rsid w:val="008F0929"/>
    <w:rsid w:val="008F3246"/>
    <w:rsid w:val="008F508C"/>
    <w:rsid w:val="008F6D77"/>
    <w:rsid w:val="009016FA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431B"/>
    <w:rsid w:val="009718F9"/>
    <w:rsid w:val="00973C3C"/>
    <w:rsid w:val="00975112"/>
    <w:rsid w:val="00980E06"/>
    <w:rsid w:val="00985AD1"/>
    <w:rsid w:val="00986981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26531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D476F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76C85"/>
    <w:rsid w:val="00B93893"/>
    <w:rsid w:val="00BB3151"/>
    <w:rsid w:val="00BB5053"/>
    <w:rsid w:val="00BB5315"/>
    <w:rsid w:val="00BC3B53"/>
    <w:rsid w:val="00BC3B96"/>
    <w:rsid w:val="00BC4AE3"/>
    <w:rsid w:val="00BD5B85"/>
    <w:rsid w:val="00BD5F2E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5C33"/>
    <w:rsid w:val="00C93C1F"/>
    <w:rsid w:val="00C97C80"/>
    <w:rsid w:val="00CA075D"/>
    <w:rsid w:val="00CA47D3"/>
    <w:rsid w:val="00CB4037"/>
    <w:rsid w:val="00CC3B34"/>
    <w:rsid w:val="00CC4211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20117"/>
    <w:rsid w:val="00D20921"/>
    <w:rsid w:val="00D21E4B"/>
    <w:rsid w:val="00D23522"/>
    <w:rsid w:val="00D337D0"/>
    <w:rsid w:val="00D33EA1"/>
    <w:rsid w:val="00D355E2"/>
    <w:rsid w:val="00D36B95"/>
    <w:rsid w:val="00D411B7"/>
    <w:rsid w:val="00D43A7A"/>
    <w:rsid w:val="00D45049"/>
    <w:rsid w:val="00D516BE"/>
    <w:rsid w:val="00D5423B"/>
    <w:rsid w:val="00D54F4E"/>
    <w:rsid w:val="00D60BA4"/>
    <w:rsid w:val="00D62419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731D"/>
    <w:rsid w:val="00E40C2F"/>
    <w:rsid w:val="00E4222F"/>
    <w:rsid w:val="00E478E0"/>
    <w:rsid w:val="00E50D43"/>
    <w:rsid w:val="00E51A1D"/>
    <w:rsid w:val="00E57A81"/>
    <w:rsid w:val="00E634E3"/>
    <w:rsid w:val="00E63771"/>
    <w:rsid w:val="00E658F6"/>
    <w:rsid w:val="00E70D9F"/>
    <w:rsid w:val="00E74D3C"/>
    <w:rsid w:val="00E75111"/>
    <w:rsid w:val="00E76B70"/>
    <w:rsid w:val="00E770E9"/>
    <w:rsid w:val="00E77F89"/>
    <w:rsid w:val="00E863C3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53</ap:Words>
  <ap:Characters>313</ap:Characters>
  <ap:DocSecurity>0</ap:DocSecurity>
  <ap:Lines>26</ap:Lines>
  <ap:Paragraphs>4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380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dc:description>------------------------</dc:description>
  <dc:subject/>
  <dc:title/>
  <keywords/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oFAAXzy6TWd89phFjAulHQbmJxjgVZdC5WWBTYQhvfyfByvVbutXU9BmL2KKaSy4ZIiCHxcy6cLHg6ic
cV+zOyc+7J3+R/gcj4YCqbyrEhG6PRitfc5bExCym4wOZ5w3pj6Swbd96UW92mn7DQD/DOCYSSSH
/BL6yqf7+8OERupqSE/6aK/qhU+SVUVhG1/zlsAK0lNVfSsVrmOGIfeHKMuTJTZBv6PYbjfobtpM
Pj2tNLWeD4YXhgeyc</vt:lpwstr>
  </property>
  <property fmtid="{D5CDD505-2E9C-101B-9397-08002B2CF9AE}" pid="3" name="MAIL_MSG_ID2">
    <vt:lpwstr>pMzslv9fwu2qPJ98G9HZIecTeKG0zXfoOJJz+N+fkI/pzPaE5Olvf73mEIh
00jdcfzryQERPOHTcjrl3M7nDWM0KA936/8s7EZ9AhwMpSkW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ABAAMV6B7YzPbaL35hm8eO6gPNPBx7cxDpzlUgkydL0OAei2CI3+Ljjf76cYhk6cUe1a</vt:lpwstr>
  </property>
  <property fmtid="{D5CDD505-2E9C-101B-9397-08002B2CF9AE}" pid="6" name="ContentTypeId">
    <vt:lpwstr>0x01010060A41400208C484F994FC1989837EFF6</vt:lpwstr>
  </property>
  <property fmtid="{D5CDD505-2E9C-101B-9397-08002B2CF9AE}" pid="7" name="Gereserveerd">
    <vt:lpwstr>true</vt:lpwstr>
  </property>
  <property fmtid="{D5CDD505-2E9C-101B-9397-08002B2CF9AE}" pid="8" name="GereserveerdDoor">
    <vt:lpwstr>bouh0211</vt:lpwstr>
  </property>
  <property fmtid="{D5CDD505-2E9C-101B-9397-08002B2CF9AE}" pid="9" name="Door">
    <vt:lpwstr>Bouwmeester H.</vt:lpwstr>
  </property>
</Properties>
</file>