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37FE1" w:rsidR="00C37FE1" w:rsidP="00C37FE1" w:rsidRDefault="00D122D5">
      <w:bookmarkStart w:name="bm_txtAanhef" w:id="0"/>
      <w:bookmarkStart w:name="bm_start" w:id="1"/>
      <w:bookmarkStart w:name="_GoBack" w:id="2"/>
      <w:bookmarkEnd w:id="2"/>
      <w:r>
        <w:t xml:space="preserve"> </w:t>
      </w:r>
      <w:bookmarkEnd w:id="0"/>
      <w:bookmarkEnd w:id="1"/>
    </w:p>
    <w:p w:rsidR="000F3D21" w:rsidP="003663D6" w:rsidRDefault="000F3D21">
      <w:pPr>
        <w:spacing w:line="276" w:lineRule="auto"/>
      </w:pPr>
      <w:r>
        <w:t>Overeenkomstig de bestaande af</w:t>
      </w:r>
      <w:r w:rsidR="00205037">
        <w:t xml:space="preserve">spraken heb ik de eer u hierbij </w:t>
      </w:r>
      <w:r w:rsidR="00F215AF">
        <w:t>een</w:t>
      </w:r>
      <w:r>
        <w:t xml:space="preserve"> fiche</w:t>
      </w:r>
      <w:r w:rsidR="00F215AF">
        <w:t xml:space="preserve"> aan te bieden die werd</w:t>
      </w:r>
      <w:r>
        <w:t xml:space="preserve"> opgesteld door de werkgroep Beoordeling Nieuwe Commissievoorstellen (BNC).</w:t>
      </w:r>
    </w:p>
    <w:p w:rsidR="00B112E9" w:rsidP="003663D6" w:rsidRDefault="00B112E9">
      <w:pPr>
        <w:spacing w:line="276" w:lineRule="auto"/>
      </w:pPr>
    </w:p>
    <w:p w:rsidR="00F215AF" w:rsidP="00F215AF" w:rsidRDefault="006074A7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Fiche 1: </w:t>
      </w:r>
      <w:r w:rsidR="00F215AF">
        <w:rPr>
          <w:szCs w:val="18"/>
        </w:rPr>
        <w:t xml:space="preserve">Mededeling internationale samenwerking van de EU op het gebied </w:t>
      </w:r>
    </w:p>
    <w:p w:rsidRPr="00BE1C37" w:rsidR="00F215AF" w:rsidP="00F215AF" w:rsidRDefault="00F215AF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            van onderzoek en innovatie</w:t>
      </w:r>
    </w:p>
    <w:p w:rsidRPr="00BE1C37" w:rsidR="006074A7" w:rsidP="00F215AF" w:rsidRDefault="006074A7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</w:p>
    <w:p w:rsidR="006074A7" w:rsidP="003663D6" w:rsidRDefault="006074A7">
      <w:pPr>
        <w:spacing w:line="276" w:lineRule="auto"/>
      </w:pPr>
    </w:p>
    <w:p w:rsidR="00B112E9" w:rsidP="00176CDB" w:rsidRDefault="00B112E9">
      <w:pPr>
        <w:ind w:left="227"/>
      </w:pPr>
    </w:p>
    <w:p w:rsidR="00C37FE1" w:rsidP="00C37FE1" w:rsidRDefault="00C37FE1">
      <w:pPr>
        <w:rPr>
          <w:szCs w:val="18"/>
        </w:rPr>
      </w:pPr>
    </w:p>
    <w:p w:rsidR="00B112E9" w:rsidP="00C37FE1" w:rsidRDefault="00B112E9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7363CA">
        <w:tc>
          <w:tcPr>
            <w:tcW w:w="4500" w:type="pct"/>
          </w:tcPr>
          <w:p w:rsidRPr="00C37FE1" w:rsidR="002F6C89" w:rsidP="002F6C89" w:rsidRDefault="007363CA">
            <w:bookmarkStart w:name="bm_groet" w:id="3"/>
            <w:r>
              <w:t>De Staatssecretaris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7363CA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7363CA">
        <w:tc>
          <w:tcPr>
            <w:tcW w:w="4500" w:type="pct"/>
          </w:tcPr>
          <w:p w:rsidR="007363CA" w:rsidP="002F6C89" w:rsidRDefault="007363CA">
            <w:bookmarkStart w:name="bm_groet1" w:id="5"/>
          </w:p>
          <w:p w:rsidR="007363CA" w:rsidP="002F6C89" w:rsidRDefault="007363CA"/>
          <w:p w:rsidR="007363CA" w:rsidP="002F6C89" w:rsidRDefault="007363CA"/>
          <w:p w:rsidR="007363CA" w:rsidP="002F6C89" w:rsidRDefault="007363CA"/>
          <w:p w:rsidRPr="00C37FE1" w:rsidR="004B0BDA" w:rsidP="002F6C89" w:rsidRDefault="007363CA">
            <w:r>
              <w:t>Ben Knapen</w:t>
            </w:r>
            <w:bookmarkEnd w:id="5"/>
          </w:p>
        </w:tc>
        <w:tc>
          <w:tcPr>
            <w:tcW w:w="2500" w:type="pct"/>
          </w:tcPr>
          <w:p w:rsidRPr="00C37FE1" w:rsidR="004B0BDA" w:rsidP="002F6C89" w:rsidRDefault="007363CA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3CA" w:rsidRDefault="007363CA">
      <w:r>
        <w:separator/>
      </w:r>
    </w:p>
    <w:p w:rsidR="007363CA" w:rsidRDefault="007363CA"/>
  </w:endnote>
  <w:endnote w:type="continuationSeparator" w:id="0">
    <w:p w:rsidR="007363CA" w:rsidRDefault="007363CA">
      <w:r>
        <w:continuationSeparator/>
      </w:r>
    </w:p>
    <w:p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Footer"/>
    </w:pPr>
  </w:p>
  <w:p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r>
            <w:t>VERTROUWELIJK</w:t>
          </w:r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071B76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937F15">
            <w:fldChar w:fldCharType="begin"/>
          </w:r>
          <w:r w:rsidR="00937F15">
            <w:instrText xml:space="preserve"> NUMPAGES   \* MERGEFORMAT </w:instrText>
          </w:r>
          <w:r w:rsidR="00937F15">
            <w:fldChar w:fldCharType="separate"/>
          </w:r>
          <w:r w:rsidR="00071B76">
            <w:t>1</w:t>
          </w:r>
          <w:r w:rsidR="00937F15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bookmarkStart w:id="16" w:name="bmVoettekst1"/>
        </w:p>
      </w:tc>
      <w:tc>
        <w:tcPr>
          <w:tcW w:w="2148" w:type="dxa"/>
        </w:tcPr>
        <w:p w:rsidR="0014093E" w:rsidRDefault="00071B76" w:rsidP="00600CF0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r w:rsidR="00937F15">
            <w:fldChar w:fldCharType="begin"/>
          </w:r>
          <w:r w:rsidR="00937F15">
            <w:instrText xml:space="preserve"> NUMPAGES   \* MERGEFORMAT </w:instrText>
          </w:r>
          <w:r w:rsidR="00937F15">
            <w:fldChar w:fldCharType="separate"/>
          </w:r>
          <w:r>
            <w:t>1</w:t>
          </w:r>
          <w:r w:rsidR="00937F15">
            <w:fldChar w:fldCharType="end"/>
          </w:r>
        </w:p>
      </w:tc>
    </w:tr>
    <w:bookmarkEnd w:id="16"/>
  </w:tbl>
  <w:p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023E9A"/>
      </w:tc>
      <w:tc>
        <w:tcPr>
          <w:tcW w:w="2148" w:type="dxa"/>
        </w:tcPr>
        <w:p w:rsidR="0014093E" w:rsidRDefault="00071B76" w:rsidP="00023E9A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 w:rsidR="00937F15"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r w:rsidR="00937F15">
            <w:fldChar w:fldCharType="begin"/>
          </w:r>
          <w:r w:rsidR="00937F15">
            <w:instrText xml:space="preserve"> NUMPAGES   \* MERGEFORMAT </w:instrText>
          </w:r>
          <w:r w:rsidR="00937F15">
            <w:fldChar w:fldCharType="separate"/>
          </w:r>
          <w:r w:rsidR="00937F15">
            <w:t>1</w:t>
          </w:r>
          <w:r w:rsidR="00937F15">
            <w:fldChar w:fldCharType="end"/>
          </w:r>
        </w:p>
      </w:tc>
    </w:tr>
  </w:tbl>
  <w:p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3CA" w:rsidRDefault="007363CA">
      <w:r>
        <w:separator/>
      </w:r>
    </w:p>
    <w:p w:rsidR="007363CA" w:rsidRDefault="007363CA"/>
  </w:footnote>
  <w:footnote w:type="continuationSeparator" w:id="0">
    <w:p w:rsidR="007363CA" w:rsidRDefault="007363CA">
      <w:r>
        <w:continuationSeparator/>
      </w:r>
    </w:p>
    <w:p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Header"/>
    </w:pPr>
  </w:p>
  <w:p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8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F54D9" w:rsidRDefault="0014093E" w:rsidP="004F44C2"/>
                            </w:tc>
                          </w:tr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071B76" w:rsidP="004F44C2">
                                <w:pPr>
                                  <w:pStyle w:val="Huisstijl-Kopje"/>
                                </w:pPr>
                                <w:bookmarkStart w:id="10" w:name="bm_date2"/>
                                <w:bookmarkEnd w:id="10"/>
                                <w:r>
                                  <w:t>Onze Referentie</w:t>
                                </w:r>
                              </w:p>
                              <w:p w:rsidR="0014093E" w:rsidRDefault="007363CA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DIE-BNC</w:t>
                                </w:r>
                                <w:bookmarkEnd w:id="11"/>
                              </w:p>
                              <w:p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2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F54D9" w:rsidRDefault="0014093E" w:rsidP="004F44C2"/>
                      </w:tc>
                    </w:tr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071B76" w:rsidP="004F44C2">
                          <w:pPr>
                            <w:pStyle w:val="Huisstijl-Kopje"/>
                          </w:pPr>
                          <w:bookmarkStart w:id="14" w:name="bm_date2"/>
                          <w:bookmarkEnd w:id="14"/>
                          <w:r>
                            <w:t>Onze Referentie</w:t>
                          </w:r>
                        </w:p>
                        <w:p w:rsidR="0014093E" w:rsidRDefault="007363CA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DIE-BNC</w:t>
                          </w:r>
                          <w:bookmarkEnd w:id="15"/>
                        </w:p>
                        <w:p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:rsidTr="00733C20">
      <w:trPr>
        <w:trHeight w:hRule="exact" w:val="96"/>
      </w:trPr>
      <w:tc>
        <w:tcPr>
          <w:tcW w:w="7520" w:type="dxa"/>
          <w:shd w:val="clear" w:color="auto" w:fill="auto"/>
        </w:tcPr>
        <w:p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14093E" w:rsidRPr="00740712" w:rsidRDefault="0014093E" w:rsidP="004F44C2"/>
  <w:p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7363CA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7" w:name="bm_txtdirectie"/>
                                <w:bookmarkStart w:id="18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7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br/>
                                </w:r>
                                <w:r w:rsidR="00071B76">
                                  <w:t>www.minbuza.nl</w:t>
                                </w:r>
                              </w:p>
                              <w:bookmarkEnd w:id="18"/>
                              <w:p w:rsidR="0014093E" w:rsidRPr="007363CA" w:rsidRDefault="00071B76" w:rsidP="00BC4AE3">
                                <w:pPr>
                                  <w:pStyle w:val="Huisstijl-Adres"/>
                                </w:pPr>
                                <w:r>
                                  <w:rPr>
                                    <w:b/>
                                  </w:rPr>
                                  <w:t>Contactpersoon</w:t>
                                </w:r>
                                <w:r w:rsidR="0014093E" w:rsidRPr="007363CA">
                                  <w:rPr>
                                    <w:b/>
                                  </w:rPr>
                                  <w:br/>
                                </w:r>
                                <w:r w:rsidR="007363CA">
                                  <w:t>Joop Nijssen</w:t>
                                </w:r>
                              </w:p>
                              <w:p w:rsidR="0014093E" w:rsidRPr="00D71F0D" w:rsidRDefault="0014093E" w:rsidP="007363CA">
                                <w:pPr>
                                  <w:pStyle w:val="Huisstijl-Adres"/>
                                </w:pPr>
                                <w:r w:rsidRPr="00D71F0D">
                                  <w:t>T</w:t>
                                </w:r>
                                <w:r w:rsidRPr="00D71F0D">
                                  <w:tab/>
                                </w:r>
                                <w:bookmarkStart w:id="19" w:name="bm_phone"/>
                                <w:r w:rsidR="007363CA" w:rsidRPr="00D71F0D">
                                  <w:t xml:space="preserve">0031 70 348 </w:t>
                                </w:r>
                                <w:bookmarkEnd w:id="19"/>
                                <w:r w:rsidR="007363CA" w:rsidRPr="00D71F0D">
                                  <w:t>4858</w:t>
                                </w:r>
                                <w:r w:rsidRPr="00D71F0D">
                                  <w:br/>
                                </w:r>
                                <w:bookmarkStart w:id="20" w:name="bm_fax"/>
                                <w:bookmarkStart w:id="21" w:name="bm_email"/>
                                <w:bookmarkEnd w:id="20"/>
                                <w:r w:rsidR="007363CA" w:rsidRPr="00D71F0D">
                                  <w:t>DIE-BNC@minbuza.nl</w:t>
                                </w:r>
                                <w:bookmarkEnd w:id="21"/>
                              </w:p>
                            </w:tc>
                          </w:tr>
                          <w:tr w:rsidR="0014093E" w:rsidRPr="007363CA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71F0D" w:rsidRDefault="0014093E" w:rsidP="00BC4AE3"/>
                            </w:tc>
                          </w:tr>
                          <w:tr w:rsidR="0014093E" w:rsidRPr="007363CA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071B76" w:rsidP="00BC4AE3">
                                <w:pPr>
                                  <w:pStyle w:val="Huisstijl-Kopje"/>
                                </w:pPr>
                                <w:r>
                                  <w:t>Onze Referentie</w:t>
                                </w:r>
                              </w:p>
                              <w:p w:rsidR="0014093E" w:rsidRPr="007363CA" w:rsidRDefault="007363CA" w:rsidP="00BC4AE3">
                                <w:pPr>
                                  <w:pStyle w:val="Huisstijl-Gegeven"/>
                                </w:pPr>
                                <w:bookmarkStart w:id="22" w:name="bm_reference"/>
                                <w:r w:rsidRPr="007363CA">
                                  <w:t>DIE-BNC</w:t>
                                </w:r>
                                <w:bookmarkEnd w:id="22"/>
                                <w:r>
                                  <w:t xml:space="preserve"> </w:t>
                                </w:r>
                                <w:r w:rsidR="00157057">
                                  <w:t>–</w:t>
                                </w:r>
                                <w:r>
                                  <w:t xml:space="preserve"> </w:t>
                                </w:r>
                                <w:r w:rsidR="00575197">
                                  <w:t>1</w:t>
                                </w:r>
                                <w:r w:rsidR="0038719E">
                                  <w:t>3</w:t>
                                </w:r>
                                <w:r w:rsidR="00F215AF">
                                  <w:t>61</w:t>
                                </w:r>
                                <w:r>
                                  <w:t>/12</w:t>
                                </w:r>
                              </w:p>
                              <w:p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3" w:name="bm_nummer"/>
                                <w:bookmarkEnd w:id="23"/>
                              </w:p>
                              <w:p w:rsidR="0014093E" w:rsidRPr="007363CA" w:rsidRDefault="00071B76" w:rsidP="007F2529">
                                <w:pPr>
                                  <w:pStyle w:val="Huisstijl-Kopje"/>
                                </w:pPr>
                                <w:r>
                                  <w:t>Bijlage(n)</w:t>
                                </w:r>
                              </w:p>
                              <w:p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7363CA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14093E" w:rsidP="00973C3C">
                          <w:pPr>
                            <w:pStyle w:val="Huisstijl-Adres"/>
                          </w:pPr>
                          <w:bookmarkStart w:id="24" w:name="bm_txtdirectie"/>
                          <w:bookmarkStart w:id="25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4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br/>
                          </w:r>
                          <w:r w:rsidR="00071B76">
                            <w:t>www.minbuza.nl</w:t>
                          </w:r>
                        </w:p>
                        <w:bookmarkEnd w:id="25"/>
                        <w:p w:rsidR="0014093E" w:rsidRPr="007363CA" w:rsidRDefault="00071B76" w:rsidP="00BC4AE3">
                          <w:pPr>
                            <w:pStyle w:val="Huisstijl-Adres"/>
                          </w:pPr>
                          <w:r>
                            <w:rPr>
                              <w:b/>
                            </w:rPr>
                            <w:t>Contactpersoon</w:t>
                          </w:r>
                          <w:r w:rsidR="0014093E" w:rsidRPr="007363CA">
                            <w:rPr>
                              <w:b/>
                            </w:rPr>
                            <w:br/>
                          </w:r>
                          <w:r w:rsidR="007363CA">
                            <w:t>Joop Nijssen</w:t>
                          </w:r>
                        </w:p>
                        <w:p w:rsidR="0014093E" w:rsidRPr="00D71F0D" w:rsidRDefault="0014093E" w:rsidP="007363CA">
                          <w:pPr>
                            <w:pStyle w:val="Huisstijl-Adres"/>
                          </w:pPr>
                          <w:r w:rsidRPr="00D71F0D">
                            <w:t>T</w:t>
                          </w:r>
                          <w:r w:rsidRPr="00D71F0D">
                            <w:tab/>
                          </w:r>
                          <w:bookmarkStart w:id="26" w:name="bm_phone"/>
                          <w:r w:rsidR="007363CA" w:rsidRPr="00D71F0D">
                            <w:t xml:space="preserve">0031 70 348 </w:t>
                          </w:r>
                          <w:bookmarkEnd w:id="26"/>
                          <w:r w:rsidR="007363CA" w:rsidRPr="00D71F0D">
                            <w:t>4858</w:t>
                          </w:r>
                          <w:r w:rsidRPr="00D71F0D">
                            <w:br/>
                          </w:r>
                          <w:bookmarkStart w:id="27" w:name="bm_fax"/>
                          <w:bookmarkStart w:id="28" w:name="bm_email"/>
                          <w:bookmarkEnd w:id="27"/>
                          <w:r w:rsidR="007363CA" w:rsidRPr="00D71F0D">
                            <w:t>DIE-BNC@minbuza.nl</w:t>
                          </w:r>
                          <w:bookmarkEnd w:id="28"/>
                        </w:p>
                      </w:tc>
                    </w:tr>
                    <w:tr w:rsidR="0014093E" w:rsidRPr="007363CA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71F0D" w:rsidRDefault="0014093E" w:rsidP="00BC4AE3"/>
                      </w:tc>
                    </w:tr>
                    <w:tr w:rsidR="0014093E" w:rsidRPr="007363CA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071B76" w:rsidP="00BC4AE3">
                          <w:pPr>
                            <w:pStyle w:val="Huisstijl-Kopje"/>
                          </w:pPr>
                          <w:r>
                            <w:t>Onze Referentie</w:t>
                          </w:r>
                        </w:p>
                        <w:p w:rsidR="0014093E" w:rsidRPr="007363CA" w:rsidRDefault="007363CA" w:rsidP="00BC4AE3">
                          <w:pPr>
                            <w:pStyle w:val="Huisstijl-Gegeven"/>
                          </w:pPr>
                          <w:bookmarkStart w:id="29" w:name="bm_reference"/>
                          <w:r w:rsidRPr="007363CA">
                            <w:t>DIE-BNC</w:t>
                          </w:r>
                          <w:bookmarkEnd w:id="29"/>
                          <w:r>
                            <w:t xml:space="preserve"> </w:t>
                          </w:r>
                          <w:r w:rsidR="00157057">
                            <w:t>–</w:t>
                          </w:r>
                          <w:r>
                            <w:t xml:space="preserve"> </w:t>
                          </w:r>
                          <w:r w:rsidR="00575197">
                            <w:t>1</w:t>
                          </w:r>
                          <w:r w:rsidR="0038719E">
                            <w:t>3</w:t>
                          </w:r>
                          <w:r w:rsidR="00F215AF">
                            <w:t>61</w:t>
                          </w:r>
                          <w:r>
                            <w:t>/12</w:t>
                          </w:r>
                        </w:p>
                        <w:p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nummer"/>
                          <w:bookmarkEnd w:id="30"/>
                        </w:p>
                        <w:p w:rsidR="0014093E" w:rsidRPr="007363CA" w:rsidRDefault="00071B76" w:rsidP="007F2529">
                          <w:pPr>
                            <w:pStyle w:val="Huisstijl-Kopje"/>
                          </w:pPr>
                          <w:r>
                            <w:t>Bijlage(n)</w:t>
                          </w:r>
                        </w:p>
                        <w:p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Tr="00733C20">
      <w:trPr>
        <w:trHeight w:hRule="exact" w:val="323"/>
      </w:trPr>
      <w:tc>
        <w:tcPr>
          <w:tcW w:w="7520" w:type="dxa"/>
          <w:shd w:val="clear" w:color="auto" w:fill="auto"/>
        </w:tcPr>
        <w:p w:rsidR="0014093E" w:rsidRPr="00BC3B53" w:rsidRDefault="0014093E" w:rsidP="00717318">
          <w:pPr>
            <w:pStyle w:val="Huisstijl-NAW"/>
          </w:pPr>
        </w:p>
      </w:tc>
    </w:tr>
    <w:tr w:rsidR="0014093E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071B76" w:rsidRPr="00071B76">
            <w:rPr>
              <w:bCs/>
            </w:rPr>
            <w:t>Voorzitter</w:t>
          </w:r>
          <w:r w:rsidRPr="003B4CA4">
            <w:t xml:space="preserve"> van de</w:t>
          </w:r>
          <w:r w:rsidRPr="003B4CA4">
            <w:br/>
          </w:r>
          <w:r w:rsidR="00071B76" w:rsidRPr="00071B76">
            <w:rPr>
              <w:bCs/>
            </w:rPr>
            <w:t>Tweede</w:t>
          </w:r>
          <w:r w:rsidRPr="003B4CA4">
            <w:t xml:space="preserve"> Kamer der Staten-Generaal</w:t>
          </w:r>
        </w:p>
        <w:p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071B76" w:rsidRPr="00071B76">
            <w:rPr>
              <w:bCs/>
              <w:lang w:val="en-US"/>
            </w:rPr>
            <w:t>4</w:t>
          </w:r>
        </w:p>
        <w:p w:rsidR="008C5110" w:rsidRPr="003B4CA4" w:rsidRDefault="008C5110" w:rsidP="008C5110">
          <w:pPr>
            <w:pStyle w:val="Huisstijl-NAW"/>
          </w:pPr>
          <w:r w:rsidRPr="003B4CA4">
            <w:t>Den Haag</w:t>
          </w:r>
        </w:p>
        <w:p w:rsidR="0014093E" w:rsidRPr="008C5110" w:rsidRDefault="0014093E" w:rsidP="008C5110">
          <w:pPr>
            <w:jc w:val="center"/>
          </w:pPr>
        </w:p>
      </w:tc>
    </w:tr>
    <w:tr w:rsidR="0014093E">
      <w:trPr>
        <w:trHeight w:hRule="exact" w:val="400"/>
      </w:trPr>
      <w:tc>
        <w:tcPr>
          <w:tcW w:w="7520" w:type="dxa"/>
          <w:shd w:val="clear" w:color="auto" w:fill="auto"/>
        </w:tcPr>
        <w:p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>
      <w:trPr>
        <w:trHeight w:val="240"/>
      </w:trPr>
      <w:tc>
        <w:tcPr>
          <w:tcW w:w="7520" w:type="dxa"/>
          <w:shd w:val="clear" w:color="auto" w:fill="auto"/>
        </w:tcPr>
        <w:p w:rsidR="0014093E" w:rsidRPr="00035E67" w:rsidRDefault="00071B76" w:rsidP="00F215AF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 w:rsidR="0014093E">
            <w:rPr>
              <w:rFonts w:cs="Verdana"/>
              <w:szCs w:val="18"/>
            </w:rPr>
            <w:tab/>
          </w:r>
          <w:bookmarkStart w:id="31" w:name="bm_date"/>
          <w:r w:rsidR="00F215AF">
            <w:rPr>
              <w:rFonts w:cs="Verdana"/>
              <w:szCs w:val="18"/>
            </w:rPr>
            <w:t>26</w:t>
          </w:r>
          <w:r w:rsidR="00581C5D">
            <w:rPr>
              <w:rFonts w:cs="Verdana"/>
              <w:szCs w:val="18"/>
            </w:rPr>
            <w:t xml:space="preserve"> oktober</w:t>
          </w:r>
          <w:r w:rsidR="007363CA">
            <w:rPr>
              <w:rFonts w:cs="Verdana"/>
              <w:szCs w:val="18"/>
            </w:rPr>
            <w:t xml:space="preserve"> 2012</w:t>
          </w:r>
          <w:bookmarkEnd w:id="31"/>
        </w:p>
      </w:tc>
    </w:tr>
    <w:tr w:rsidR="0014093E" w:rsidRPr="001F182C" w:rsidTr="00E57A81">
      <w:trPr>
        <w:trHeight w:val="476"/>
      </w:trPr>
      <w:tc>
        <w:tcPr>
          <w:tcW w:w="7520" w:type="dxa"/>
          <w:shd w:val="clear" w:color="auto" w:fill="auto"/>
        </w:tcPr>
        <w:p w:rsidR="0014093E" w:rsidRPr="001F182C" w:rsidRDefault="00071B76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t>Betreft</w:t>
          </w:r>
          <w:r w:rsidR="0014093E" w:rsidRPr="001F182C">
            <w:tab/>
          </w:r>
          <w:bookmarkStart w:id="32" w:name="bm_subject"/>
          <w:r w:rsidR="007363CA">
            <w:t>Informatievoorziening over nieuwe Commissievoorstellen</w:t>
          </w:r>
          <w:bookmarkEnd w:id="32"/>
        </w:p>
      </w:tc>
    </w:tr>
  </w:tbl>
  <w:p w:rsidR="0014093E" w:rsidRDefault="0014093E" w:rsidP="00BC4AE3">
    <w:pPr>
      <w:pStyle w:val="Header"/>
    </w:pPr>
  </w:p>
  <w:p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removePersonalInformation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655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51579"/>
    <w:rsid w:val="00071B76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595D"/>
    <w:rsid w:val="000E0FEC"/>
    <w:rsid w:val="000E74F8"/>
    <w:rsid w:val="000F30B4"/>
    <w:rsid w:val="000F3D21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57057"/>
    <w:rsid w:val="00164ED2"/>
    <w:rsid w:val="00165C45"/>
    <w:rsid w:val="001725FF"/>
    <w:rsid w:val="001726F3"/>
    <w:rsid w:val="00176CDB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1852"/>
    <w:rsid w:val="001E34C6"/>
    <w:rsid w:val="001E46B3"/>
    <w:rsid w:val="001E5581"/>
    <w:rsid w:val="001F182C"/>
    <w:rsid w:val="001F3C70"/>
    <w:rsid w:val="00204032"/>
    <w:rsid w:val="00205037"/>
    <w:rsid w:val="0021228E"/>
    <w:rsid w:val="00214F2B"/>
    <w:rsid w:val="00216367"/>
    <w:rsid w:val="0022050A"/>
    <w:rsid w:val="00222A02"/>
    <w:rsid w:val="00235D13"/>
    <w:rsid w:val="00237CA2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A5CF6"/>
    <w:rsid w:val="002B0D4D"/>
    <w:rsid w:val="002B153C"/>
    <w:rsid w:val="002B2EFB"/>
    <w:rsid w:val="002C0E58"/>
    <w:rsid w:val="002D1633"/>
    <w:rsid w:val="002D317B"/>
    <w:rsid w:val="002D4824"/>
    <w:rsid w:val="002D502D"/>
    <w:rsid w:val="002E0F69"/>
    <w:rsid w:val="002F6C89"/>
    <w:rsid w:val="0030032B"/>
    <w:rsid w:val="00312597"/>
    <w:rsid w:val="00314773"/>
    <w:rsid w:val="003370E1"/>
    <w:rsid w:val="00341FA0"/>
    <w:rsid w:val="00344E82"/>
    <w:rsid w:val="00353932"/>
    <w:rsid w:val="0036252A"/>
    <w:rsid w:val="00364D9D"/>
    <w:rsid w:val="003663D6"/>
    <w:rsid w:val="00366F89"/>
    <w:rsid w:val="00367C9E"/>
    <w:rsid w:val="00367F57"/>
    <w:rsid w:val="0037421D"/>
    <w:rsid w:val="00383DA1"/>
    <w:rsid w:val="00384527"/>
    <w:rsid w:val="00384FB0"/>
    <w:rsid w:val="00386089"/>
    <w:rsid w:val="0038719E"/>
    <w:rsid w:val="00395575"/>
    <w:rsid w:val="00395CB6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279E6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260D"/>
    <w:rsid w:val="004D3DBE"/>
    <w:rsid w:val="004D72CA"/>
    <w:rsid w:val="004E271C"/>
    <w:rsid w:val="004E7B60"/>
    <w:rsid w:val="004F341D"/>
    <w:rsid w:val="004F44C2"/>
    <w:rsid w:val="005100E7"/>
    <w:rsid w:val="005106E2"/>
    <w:rsid w:val="00516022"/>
    <w:rsid w:val="005219B8"/>
    <w:rsid w:val="00521CEE"/>
    <w:rsid w:val="005429DC"/>
    <w:rsid w:val="005534E3"/>
    <w:rsid w:val="005556B0"/>
    <w:rsid w:val="0056400E"/>
    <w:rsid w:val="00566DED"/>
    <w:rsid w:val="00572E52"/>
    <w:rsid w:val="00573041"/>
    <w:rsid w:val="00575197"/>
    <w:rsid w:val="00575B80"/>
    <w:rsid w:val="0057640F"/>
    <w:rsid w:val="00581C5D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074A7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74FD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2C03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63CA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34E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39F5"/>
    <w:rsid w:val="00825019"/>
    <w:rsid w:val="00826E32"/>
    <w:rsid w:val="00827E58"/>
    <w:rsid w:val="0083178B"/>
    <w:rsid w:val="00833695"/>
    <w:rsid w:val="008336B7"/>
    <w:rsid w:val="00836CD7"/>
    <w:rsid w:val="00842CD8"/>
    <w:rsid w:val="00846884"/>
    <w:rsid w:val="00846955"/>
    <w:rsid w:val="00846978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3246"/>
    <w:rsid w:val="008F508C"/>
    <w:rsid w:val="008F6D77"/>
    <w:rsid w:val="009016FA"/>
    <w:rsid w:val="00910642"/>
    <w:rsid w:val="00917A20"/>
    <w:rsid w:val="00921C86"/>
    <w:rsid w:val="0092214E"/>
    <w:rsid w:val="00923961"/>
    <w:rsid w:val="009307AB"/>
    <w:rsid w:val="009311C8"/>
    <w:rsid w:val="00933025"/>
    <w:rsid w:val="00933376"/>
    <w:rsid w:val="00933A2F"/>
    <w:rsid w:val="00937F15"/>
    <w:rsid w:val="00942C77"/>
    <w:rsid w:val="0095060D"/>
    <w:rsid w:val="00954638"/>
    <w:rsid w:val="00954805"/>
    <w:rsid w:val="00960908"/>
    <w:rsid w:val="0096431B"/>
    <w:rsid w:val="009718F9"/>
    <w:rsid w:val="00973C3C"/>
    <w:rsid w:val="00975112"/>
    <w:rsid w:val="00980E06"/>
    <w:rsid w:val="00985AD1"/>
    <w:rsid w:val="00986981"/>
    <w:rsid w:val="00987240"/>
    <w:rsid w:val="00994FDA"/>
    <w:rsid w:val="00996688"/>
    <w:rsid w:val="009A3B71"/>
    <w:rsid w:val="009A61BC"/>
    <w:rsid w:val="009A6C50"/>
    <w:rsid w:val="009B0B9C"/>
    <w:rsid w:val="009B36BE"/>
    <w:rsid w:val="009B698A"/>
    <w:rsid w:val="009C3F20"/>
    <w:rsid w:val="009D6A0B"/>
    <w:rsid w:val="009E5328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C2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5292"/>
    <w:rsid w:val="00B178E5"/>
    <w:rsid w:val="00B21609"/>
    <w:rsid w:val="00B2363C"/>
    <w:rsid w:val="00B26CCF"/>
    <w:rsid w:val="00B26EE9"/>
    <w:rsid w:val="00B4138A"/>
    <w:rsid w:val="00B42DFA"/>
    <w:rsid w:val="00B443D1"/>
    <w:rsid w:val="00B445CB"/>
    <w:rsid w:val="00B531DD"/>
    <w:rsid w:val="00B53CF9"/>
    <w:rsid w:val="00B61A33"/>
    <w:rsid w:val="00B635C0"/>
    <w:rsid w:val="00B661E9"/>
    <w:rsid w:val="00B67EC6"/>
    <w:rsid w:val="00B67F82"/>
    <w:rsid w:val="00B71DC2"/>
    <w:rsid w:val="00B93893"/>
    <w:rsid w:val="00B94609"/>
    <w:rsid w:val="00BA6743"/>
    <w:rsid w:val="00BB3151"/>
    <w:rsid w:val="00BB39C9"/>
    <w:rsid w:val="00BB5053"/>
    <w:rsid w:val="00BB5315"/>
    <w:rsid w:val="00BC3B53"/>
    <w:rsid w:val="00BC3B96"/>
    <w:rsid w:val="00BC4AE3"/>
    <w:rsid w:val="00BD4F1E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561D"/>
    <w:rsid w:val="00C37FE1"/>
    <w:rsid w:val="00C40C60"/>
    <w:rsid w:val="00C425CE"/>
    <w:rsid w:val="00C43E56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E594C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78EE"/>
    <w:rsid w:val="00D20117"/>
    <w:rsid w:val="00D20921"/>
    <w:rsid w:val="00D21E4B"/>
    <w:rsid w:val="00D23522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57547"/>
    <w:rsid w:val="00D60BA4"/>
    <w:rsid w:val="00D62419"/>
    <w:rsid w:val="00D668BC"/>
    <w:rsid w:val="00D71F0D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70D9F"/>
    <w:rsid w:val="00E72BEB"/>
    <w:rsid w:val="00E75111"/>
    <w:rsid w:val="00E76B70"/>
    <w:rsid w:val="00E770E9"/>
    <w:rsid w:val="00E77F89"/>
    <w:rsid w:val="00E863C3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8A3"/>
    <w:rsid w:val="00ED4B19"/>
    <w:rsid w:val="00EE4A1F"/>
    <w:rsid w:val="00EF1183"/>
    <w:rsid w:val="00EF1B5A"/>
    <w:rsid w:val="00EF2CCA"/>
    <w:rsid w:val="00EF451C"/>
    <w:rsid w:val="00F02CD3"/>
    <w:rsid w:val="00F03963"/>
    <w:rsid w:val="00F064BF"/>
    <w:rsid w:val="00F1256D"/>
    <w:rsid w:val="00F12E23"/>
    <w:rsid w:val="00F13A4E"/>
    <w:rsid w:val="00F172BB"/>
    <w:rsid w:val="00F2006A"/>
    <w:rsid w:val="00F215AF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C62A3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47</ap:Words>
  <ap:Characters>277</ap:Characters>
  <ap:DocSecurity>0</ap:DocSecurity>
  <ap:Lines>21</ap:Lines>
  <ap:Paragraphs>5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336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dc:description>------------------------</dc:description>
  <dc:subject/>
  <dc:title/>
  <keywords/>
  <version/>
  <category/>
  <revi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oFAAXzy6TWd89pg0P8mTUvkRUBjgVZdC5WWBTYQhvfyfByvVbutXU9BmL2KKaSy4ZIiCHxcy6cLHg6ic
cV+zOyc+7J3+R/gcj4YCqbyrEhG6PRitfc5bExCym4wOZ5w3pj6Swbd96UW92mn7DQD/DOCYSSSH
/BL6yqf7+8OERupqSE/6aK/qhU+SVdC2npd5Znm6cme1aJhSSRZSZiacquxeAHgg20xwWePj+kRs
WBUmbzag0TkDIGoy9</vt:lpwstr>
  </property>
  <property fmtid="{D5CDD505-2E9C-101B-9397-08002B2CF9AE}" pid="3" name="MAIL_MSG_ID2">
    <vt:lpwstr>NL0KpoFct/JqPJ98G9HZIecTeKG0zXfoOJJz+N+fkI/pzPaE5Olvf73mEIh
00jdcfzryQERPOHTcjrl3M7nDWM0KA936/8s7EZ9AhwMpSkW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4AAAUmLmXdMZevSB1w4H+jNTOYqguqCj/Z3ApaYZMttZwP0bTsEXeIz+FQ==</vt:lpwstr>
  </property>
  <property fmtid="{D5CDD505-2E9C-101B-9397-08002B2CF9AE}" pid="6" name="ContentTypeId">
    <vt:lpwstr>0x010100DBFE5931E0F8E44DB8B9195A39692AAA</vt:lpwstr>
  </property>
  <property fmtid="{D5CDD505-2E9C-101B-9397-08002B2CF9AE}" pid="7" name="Gereserveerd">
    <vt:lpwstr>true</vt:lpwstr>
  </property>
  <property fmtid="{D5CDD505-2E9C-101B-9397-08002B2CF9AE}" pid="8" name="GereserveerdDoor">
    <vt:lpwstr>bouh0211</vt:lpwstr>
  </property>
  <property fmtid="{D5CDD505-2E9C-101B-9397-08002B2CF9AE}" pid="9" name="Door">
    <vt:lpwstr>Bouwmeester H.</vt:lpwstr>
  </property>
</Properties>
</file>