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390A16" w:rsidR="006E3806" w:rsidP="003208D5" w:rsidRDefault="006E3806">
      <w:pPr>
        <w:spacing w:line="240" w:lineRule="auto"/>
        <w:rPr>
          <w:szCs w:val="18"/>
          <w:lang w:eastAsia="en-US"/>
        </w:rPr>
      </w:pPr>
      <w:bookmarkStart w:name="_GoBack" w:id="0"/>
      <w:bookmarkEnd w:id="0"/>
      <w:r w:rsidRPr="00390A16">
        <w:rPr>
          <w:szCs w:val="18"/>
          <w:lang w:eastAsia="en-US"/>
        </w:rPr>
        <w:t>Geachte voorzitter,</w:t>
      </w:r>
    </w:p>
    <w:p w:rsidRPr="00390A16" w:rsidR="006E3806" w:rsidP="003208D5" w:rsidRDefault="006E3806">
      <w:pPr>
        <w:spacing w:line="240" w:lineRule="auto"/>
        <w:rPr>
          <w:szCs w:val="18"/>
          <w:lang w:eastAsia="en-US"/>
        </w:rPr>
      </w:pPr>
    </w:p>
    <w:p w:rsidRPr="00CB79C7" w:rsidR="006E3806" w:rsidP="00CB79C7" w:rsidRDefault="006E3806">
      <w:pPr>
        <w:spacing w:line="240" w:lineRule="auto"/>
        <w:rPr>
          <w:szCs w:val="18"/>
          <w:lang w:eastAsia="en-US"/>
        </w:rPr>
      </w:pPr>
      <w:smartTag w:uri="urn:schemas-microsoft-com:office:smarttags" w:element="PersonName">
        <w:r w:rsidRPr="00B65B02">
          <w:rPr>
            <w:szCs w:val="18"/>
            <w:lang w:eastAsia="en-US"/>
          </w:rPr>
          <w:t>M</w:t>
        </w:r>
      </w:smartTag>
      <w:r w:rsidRPr="00B65B02">
        <w:rPr>
          <w:szCs w:val="18"/>
          <w:lang w:eastAsia="en-US"/>
        </w:rPr>
        <w:t xml:space="preserve">et verwijzing naar de schriftelijke inbreng van </w:t>
      </w:r>
      <w:r>
        <w:rPr>
          <w:szCs w:val="18"/>
          <w:lang w:eastAsia="en-US"/>
        </w:rPr>
        <w:t xml:space="preserve">uw </w:t>
      </w:r>
      <w:r w:rsidRPr="00B65B02">
        <w:rPr>
          <w:szCs w:val="18"/>
          <w:lang w:eastAsia="en-US"/>
        </w:rPr>
        <w:t>Kamer d.d. 27 augustus jl. naar aanleiding van de geannoteerde agenda voor de Informele Raad Algemene Zaken van 30 en 31 augustus a.s., sturen wij uw Kamer hierbij de antwoorden van de zijde van het kabinet.</w:t>
      </w:r>
    </w:p>
    <w:p w:rsidRPr="00390A16" w:rsidR="006E3806" w:rsidP="003208D5" w:rsidRDefault="006E3806">
      <w:pPr>
        <w:spacing w:line="240" w:lineRule="auto"/>
        <w:rPr>
          <w:szCs w:val="18"/>
          <w:lang w:eastAsia="en-US"/>
        </w:rPr>
      </w:pPr>
    </w:p>
    <w:p w:rsidRPr="00390A16" w:rsidR="006E3806" w:rsidP="003208D5" w:rsidRDefault="006E3806">
      <w:pPr>
        <w:spacing w:line="240" w:lineRule="auto"/>
        <w:rPr>
          <w:szCs w:val="18"/>
          <w:lang w:eastAsia="en-US"/>
        </w:rPr>
      </w:pPr>
    </w:p>
    <w:tbl>
      <w:tblPr>
        <w:tblW w:w="8755" w:type="dxa"/>
        <w:tblLook w:val="01E0"/>
      </w:tblPr>
      <w:tblGrid>
        <w:gridCol w:w="4503"/>
        <w:gridCol w:w="4252"/>
      </w:tblGrid>
      <w:tr w:rsidRPr="00390A16" w:rsidR="006E3806" w:rsidTr="002F16CC">
        <w:trPr>
          <w:trHeight w:val="2539"/>
        </w:trPr>
        <w:tc>
          <w:tcPr>
            <w:tcW w:w="4503" w:type="dxa"/>
          </w:tcPr>
          <w:p w:rsidRPr="00390A16" w:rsidR="006E3806" w:rsidP="002F16CC" w:rsidRDefault="006E3806">
            <w:pPr>
              <w:spacing w:line="240" w:lineRule="auto"/>
              <w:rPr>
                <w:szCs w:val="18"/>
                <w:lang w:eastAsia="en-US"/>
              </w:rPr>
            </w:pPr>
            <w:bookmarkStart w:name="bm_antwoord" w:id="1"/>
            <w:bookmarkEnd w:id="1"/>
            <w:r w:rsidRPr="00390A16">
              <w:rPr>
                <w:szCs w:val="18"/>
                <w:lang w:eastAsia="en-US"/>
              </w:rPr>
              <w:t>De Minister van Buitenlandse Zaken,</w:t>
            </w: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r w:rsidRPr="00390A16">
              <w:rPr>
                <w:szCs w:val="18"/>
                <w:lang w:eastAsia="en-US"/>
              </w:rPr>
              <w:t xml:space="preserve">Dr. U. </w:t>
            </w:r>
            <w:smartTag w:uri="urn:schemas-microsoft-com:office:smarttags" w:element="PersonName">
              <w:r w:rsidRPr="00390A16">
                <w:rPr>
                  <w:szCs w:val="18"/>
                  <w:lang w:eastAsia="en-US"/>
                </w:rPr>
                <w:t>R</w:t>
              </w:r>
            </w:smartTag>
            <w:r w:rsidRPr="00390A16">
              <w:rPr>
                <w:szCs w:val="18"/>
                <w:lang w:eastAsia="en-US"/>
              </w:rPr>
              <w:t>osenthal</w:t>
            </w: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p w:rsidRPr="00390A16" w:rsidR="006E3806" w:rsidP="002F16CC" w:rsidRDefault="006E3806">
            <w:pPr>
              <w:spacing w:line="240" w:lineRule="auto"/>
              <w:rPr>
                <w:szCs w:val="18"/>
                <w:lang w:eastAsia="en-US"/>
              </w:rPr>
            </w:pPr>
          </w:p>
        </w:tc>
        <w:tc>
          <w:tcPr>
            <w:tcW w:w="4252" w:type="dxa"/>
          </w:tcPr>
          <w:p w:rsidRPr="00390A16" w:rsidR="006E3806" w:rsidP="002F16CC" w:rsidRDefault="006E3806">
            <w:pPr>
              <w:spacing w:line="240" w:lineRule="auto"/>
              <w:ind w:right="-101"/>
              <w:rPr>
                <w:szCs w:val="18"/>
                <w:lang w:eastAsia="en-US"/>
              </w:rPr>
            </w:pPr>
            <w:r w:rsidRPr="00390A16">
              <w:rPr>
                <w:szCs w:val="18"/>
                <w:lang w:eastAsia="en-US"/>
              </w:rPr>
              <w:t xml:space="preserve">De </w:t>
            </w:r>
            <w:smartTag w:uri="urn:schemas-microsoft-com:office:smarttags" w:element="PersonName">
              <w:r w:rsidRPr="00390A16">
                <w:rPr>
                  <w:szCs w:val="18"/>
                  <w:lang w:eastAsia="en-US"/>
                </w:rPr>
                <w:t>S</w:t>
              </w:r>
            </w:smartTag>
            <w:r w:rsidRPr="00390A16">
              <w:rPr>
                <w:szCs w:val="18"/>
                <w:lang w:eastAsia="en-US"/>
              </w:rPr>
              <w:t>taatssecretaris van Buitenlandse Zaken,</w:t>
            </w:r>
          </w:p>
          <w:p w:rsidRPr="00390A16" w:rsidR="006E3806" w:rsidP="002F16CC" w:rsidRDefault="006E3806">
            <w:pPr>
              <w:spacing w:line="240" w:lineRule="auto"/>
              <w:ind w:right="-101"/>
              <w:rPr>
                <w:szCs w:val="18"/>
                <w:lang w:eastAsia="en-US"/>
              </w:rPr>
            </w:pPr>
          </w:p>
          <w:p w:rsidRPr="00390A16" w:rsidR="006E3806" w:rsidP="002F16CC" w:rsidRDefault="006E3806">
            <w:pPr>
              <w:spacing w:line="240" w:lineRule="auto"/>
              <w:ind w:right="-101"/>
              <w:rPr>
                <w:szCs w:val="18"/>
                <w:lang w:eastAsia="en-US"/>
              </w:rPr>
            </w:pPr>
          </w:p>
          <w:p w:rsidRPr="00390A16" w:rsidR="006E3806" w:rsidP="002F16CC" w:rsidRDefault="006E3806">
            <w:pPr>
              <w:tabs>
                <w:tab w:val="left" w:pos="1305"/>
              </w:tabs>
              <w:spacing w:line="240" w:lineRule="auto"/>
              <w:ind w:right="-101"/>
              <w:rPr>
                <w:szCs w:val="18"/>
                <w:lang w:eastAsia="en-US"/>
              </w:rPr>
            </w:pPr>
            <w:r w:rsidRPr="00390A16">
              <w:rPr>
                <w:szCs w:val="18"/>
                <w:lang w:eastAsia="en-US"/>
              </w:rPr>
              <w:tab/>
            </w:r>
          </w:p>
          <w:p w:rsidRPr="00390A16" w:rsidR="006E3806" w:rsidP="002F16CC" w:rsidRDefault="006E3806">
            <w:pPr>
              <w:spacing w:line="240" w:lineRule="auto"/>
              <w:ind w:right="-101"/>
              <w:rPr>
                <w:szCs w:val="18"/>
                <w:lang w:eastAsia="en-US"/>
              </w:rPr>
            </w:pPr>
          </w:p>
          <w:p w:rsidRPr="00390A16" w:rsidR="006E3806" w:rsidP="002F16CC" w:rsidRDefault="006E3806">
            <w:pPr>
              <w:spacing w:line="240" w:lineRule="auto"/>
              <w:ind w:right="-101"/>
              <w:rPr>
                <w:szCs w:val="18"/>
                <w:lang w:eastAsia="en-US"/>
              </w:rPr>
            </w:pPr>
          </w:p>
          <w:p w:rsidRPr="00390A16" w:rsidR="006E3806" w:rsidP="002F16CC" w:rsidRDefault="006E3806">
            <w:pPr>
              <w:spacing w:line="240" w:lineRule="auto"/>
              <w:ind w:right="-101"/>
              <w:rPr>
                <w:szCs w:val="18"/>
                <w:lang w:eastAsia="en-US"/>
              </w:rPr>
            </w:pPr>
          </w:p>
          <w:p w:rsidRPr="00390A16" w:rsidR="006E3806" w:rsidP="002F16CC" w:rsidRDefault="006E3806">
            <w:pPr>
              <w:spacing w:line="240" w:lineRule="auto"/>
              <w:ind w:right="-101"/>
              <w:rPr>
                <w:szCs w:val="18"/>
                <w:lang w:eastAsia="en-US"/>
              </w:rPr>
            </w:pPr>
            <w:r w:rsidRPr="00390A16">
              <w:rPr>
                <w:szCs w:val="18"/>
                <w:lang w:eastAsia="en-US"/>
              </w:rPr>
              <w:t>Dr. B. Knapen</w:t>
            </w:r>
          </w:p>
        </w:tc>
      </w:tr>
    </w:tbl>
    <w:p w:rsidRPr="003208D5" w:rsidR="006E3806" w:rsidP="003208D5" w:rsidRDefault="006E3806"/>
    <w:sectPr w:rsidRPr="003208D5" w:rsidR="006E3806" w:rsidSect="00482A7E">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cols w:space="708"/>
      <w:titlePg/>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806" w:rsidRDefault="006E3806">
      <w:r>
        <w:separator/>
      </w:r>
    </w:p>
    <w:p w:rsidR="006E3806" w:rsidRDefault="006E3806"/>
  </w:endnote>
  <w:endnote w:type="continuationSeparator" w:id="0">
    <w:p w:rsidR="006E3806" w:rsidRDefault="006E3806">
      <w:r>
        <w:continuationSeparator/>
      </w:r>
    </w:p>
    <w:p w:rsidR="006E3806" w:rsidRDefault="006E380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KIX Barcode">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806" w:rsidRPr="003208D5" w:rsidRDefault="006E3806">
    <w:pPr>
      <w:pStyle w:val="Footer"/>
    </w:pPr>
  </w:p>
  <w:p w:rsidR="006E3806" w:rsidRPr="003208D5" w:rsidRDefault="006E3806"/>
  <w:tbl>
    <w:tblPr>
      <w:tblW w:w="9900" w:type="dxa"/>
      <w:tblLayout w:type="fixed"/>
      <w:tblCellMar>
        <w:left w:w="0" w:type="dxa"/>
        <w:right w:w="0" w:type="dxa"/>
      </w:tblCellMar>
      <w:tblLook w:val="0000"/>
    </w:tblPr>
    <w:tblGrid>
      <w:gridCol w:w="7752"/>
      <w:gridCol w:w="2148"/>
    </w:tblGrid>
    <w:tr w:rsidR="006E3806" w:rsidRPr="003208D5">
      <w:trPr>
        <w:trHeight w:hRule="exact" w:val="240"/>
      </w:trPr>
      <w:tc>
        <w:tcPr>
          <w:tcW w:w="7752" w:type="dxa"/>
        </w:tcPr>
        <w:p w:rsidR="006E3806" w:rsidRPr="003208D5" w:rsidRDefault="006E3806" w:rsidP="002B153C">
          <w:r w:rsidRPr="003208D5">
            <w:t>VE</w:t>
          </w:r>
          <w:smartTag w:uri="urn:schemas-microsoft-com:office:smarttags" w:element="PersonName">
            <w:r w:rsidRPr="003208D5">
              <w:t>R</w:t>
            </w:r>
            <w:smartTag w:uri="urn:schemas-microsoft-com:office:smarttags" w:element="PersonName"/>
            <w:r w:rsidRPr="003208D5">
              <w:t>T</w:t>
            </w:r>
            <w:smartTag w:uri="urn:schemas-microsoft-com:office:smarttags" w:element="PersonName"/>
            <w:r w:rsidRPr="003208D5">
              <w:t>R</w:t>
            </w:r>
          </w:smartTag>
          <w:r w:rsidRPr="003208D5">
            <w:t>OU</w:t>
          </w:r>
          <w:smartTag w:uri="urn:schemas-microsoft-com:office:smarttags" w:element="PersonName">
            <w:r w:rsidRPr="003208D5">
              <w:t>WEL</w:t>
            </w:r>
          </w:smartTag>
          <w:r w:rsidRPr="003208D5">
            <w:t>IJK</w:t>
          </w:r>
        </w:p>
      </w:tc>
      <w:tc>
        <w:tcPr>
          <w:tcW w:w="2148" w:type="dxa"/>
        </w:tcPr>
        <w:p w:rsidR="006E3806" w:rsidRPr="003208D5" w:rsidRDefault="006E3806" w:rsidP="00600CF0">
          <w:pPr>
            <w:pStyle w:val="Huisstijl-Paginanummering"/>
          </w:pPr>
          <w:r w:rsidRPr="003208D5">
            <w:rPr>
              <w:rStyle w:val="Huisstijl-GegevenCharChar"/>
              <w:sz w:val="13"/>
            </w:rPr>
            <w:t xml:space="preserve">Pagina </w:t>
          </w:r>
          <w:r w:rsidRPr="003208D5">
            <w:rPr>
              <w:rStyle w:val="Huisstijl-GegevenCharChar"/>
              <w:sz w:val="13"/>
            </w:rPr>
            <w:fldChar w:fldCharType="begin"/>
          </w:r>
          <w:r w:rsidRPr="003208D5">
            <w:rPr>
              <w:rStyle w:val="Huisstijl-GegevenCharChar"/>
              <w:sz w:val="13"/>
            </w:rPr>
            <w:instrText xml:space="preserve"> PAGE   \* MERGEFORMAT </w:instrText>
          </w:r>
          <w:r w:rsidRPr="003208D5">
            <w:rPr>
              <w:rStyle w:val="Huisstijl-GegevenCharChar"/>
              <w:sz w:val="13"/>
            </w:rPr>
            <w:fldChar w:fldCharType="separate"/>
          </w:r>
          <w:r>
            <w:rPr>
              <w:rStyle w:val="Huisstijl-GegevenCharChar"/>
              <w:sz w:val="13"/>
            </w:rPr>
            <w:t>1</w:t>
          </w:r>
          <w:r w:rsidRPr="003208D5">
            <w:rPr>
              <w:rStyle w:val="Huisstijl-GegevenCharChar"/>
              <w:sz w:val="13"/>
            </w:rPr>
            <w:fldChar w:fldCharType="end"/>
          </w:r>
          <w:r w:rsidRPr="003208D5">
            <w:rPr>
              <w:rStyle w:val="Huisstijl-GegevenCharChar"/>
              <w:sz w:val="13"/>
            </w:rPr>
            <w:t xml:space="preserve"> van</w:t>
          </w:r>
          <w:r w:rsidRPr="003208D5">
            <w:t xml:space="preserve"> </w:t>
          </w:r>
          <w:fldSimple w:instr=" NUMPAGES   \* MERGEFORMAT ">
            <w:r>
              <w:t>1</w:t>
            </w:r>
          </w:fldSimple>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Layout w:type="fixed"/>
      <w:tblCellMar>
        <w:left w:w="0" w:type="dxa"/>
        <w:right w:w="0" w:type="dxa"/>
      </w:tblCellMar>
      <w:tblLook w:val="0000"/>
    </w:tblPr>
    <w:tblGrid>
      <w:gridCol w:w="7752"/>
      <w:gridCol w:w="2148"/>
    </w:tblGrid>
    <w:tr w:rsidR="006E3806" w:rsidRPr="003208D5">
      <w:trPr>
        <w:trHeight w:hRule="exact" w:val="240"/>
      </w:trPr>
      <w:tc>
        <w:tcPr>
          <w:tcW w:w="7752" w:type="dxa"/>
        </w:tcPr>
        <w:p w:rsidR="006E3806" w:rsidRPr="003208D5" w:rsidRDefault="006E3806" w:rsidP="002B153C">
          <w:bookmarkStart w:id="3" w:name="bmVoettekst1"/>
        </w:p>
      </w:tc>
      <w:tc>
        <w:tcPr>
          <w:tcW w:w="2148" w:type="dxa"/>
        </w:tcPr>
        <w:p w:rsidR="006E3806" w:rsidRPr="003208D5" w:rsidRDefault="006E3806" w:rsidP="00600CF0">
          <w:pPr>
            <w:pStyle w:val="Huisstijl-Paginanummering"/>
          </w:pPr>
          <w:r>
            <w:rPr>
              <w:rStyle w:val="Huisstijl-GegevenCharChar"/>
              <w:sz w:val="13"/>
            </w:rPr>
            <w:t>Pagina</w:t>
          </w:r>
          <w:r w:rsidRPr="003208D5">
            <w:rPr>
              <w:rStyle w:val="Huisstijl-GegevenCharChar"/>
              <w:sz w:val="13"/>
            </w:rPr>
            <w:t xml:space="preserve"> </w:t>
          </w:r>
          <w:r w:rsidRPr="003208D5">
            <w:rPr>
              <w:rStyle w:val="Huisstijl-GegevenCharChar"/>
              <w:sz w:val="13"/>
            </w:rPr>
            <w:fldChar w:fldCharType="begin"/>
          </w:r>
          <w:r w:rsidRPr="003208D5">
            <w:rPr>
              <w:rStyle w:val="Huisstijl-GegevenCharChar"/>
              <w:sz w:val="13"/>
            </w:rPr>
            <w:instrText xml:space="preserve"> PAGE   \* MERGEFORMAT </w:instrText>
          </w:r>
          <w:r w:rsidRPr="003208D5">
            <w:rPr>
              <w:rStyle w:val="Huisstijl-GegevenCharChar"/>
              <w:sz w:val="13"/>
            </w:rPr>
            <w:fldChar w:fldCharType="separate"/>
          </w:r>
          <w:r>
            <w:rPr>
              <w:rStyle w:val="Huisstijl-GegevenCharChar"/>
              <w:sz w:val="13"/>
            </w:rPr>
            <w:t>1</w:t>
          </w:r>
          <w:r w:rsidRPr="003208D5">
            <w:rPr>
              <w:rStyle w:val="Huisstijl-GegevenCharChar"/>
              <w:sz w:val="13"/>
            </w:rPr>
            <w:fldChar w:fldCharType="end"/>
          </w:r>
          <w:r w:rsidRPr="003208D5">
            <w:rPr>
              <w:rStyle w:val="Huisstijl-GegevenCharChar"/>
              <w:sz w:val="13"/>
            </w:rPr>
            <w:t xml:space="preserve"> </w:t>
          </w:r>
          <w:r>
            <w:rPr>
              <w:rStyle w:val="Huisstijl-GegevenCharChar"/>
              <w:sz w:val="13"/>
            </w:rPr>
            <w:t>van</w:t>
          </w:r>
          <w:r w:rsidRPr="003208D5">
            <w:rPr>
              <w:rStyle w:val="Huisstijl-GegevenCharChar"/>
              <w:sz w:val="13"/>
            </w:rPr>
            <w:t xml:space="preserve"> </w:t>
          </w:r>
          <w:fldSimple w:instr=" NUMPAGES   \* MERGEFORMAT ">
            <w:r>
              <w:t>1</w:t>
            </w:r>
          </w:fldSimple>
        </w:p>
      </w:tc>
    </w:tr>
    <w:bookmarkEnd w:id="3"/>
  </w:tbl>
  <w:p w:rsidR="006E3806" w:rsidRPr="003208D5" w:rsidRDefault="006E3806" w:rsidP="00BC3B53">
    <w:pPr>
      <w:pStyle w:val="Footer"/>
      <w:spacing w:line="240" w:lineRule="auto"/>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Layout w:type="fixed"/>
      <w:tblCellMar>
        <w:left w:w="0" w:type="dxa"/>
        <w:right w:w="0" w:type="dxa"/>
      </w:tblCellMar>
      <w:tblLook w:val="0000"/>
    </w:tblPr>
    <w:tblGrid>
      <w:gridCol w:w="7752"/>
      <w:gridCol w:w="2148"/>
    </w:tblGrid>
    <w:tr w:rsidR="006E3806" w:rsidRPr="003208D5">
      <w:trPr>
        <w:trHeight w:hRule="exact" w:val="240"/>
      </w:trPr>
      <w:tc>
        <w:tcPr>
          <w:tcW w:w="7752" w:type="dxa"/>
        </w:tcPr>
        <w:p w:rsidR="006E3806" w:rsidRPr="003208D5" w:rsidRDefault="006E3806" w:rsidP="00023E9A"/>
      </w:tc>
      <w:tc>
        <w:tcPr>
          <w:tcW w:w="2148" w:type="dxa"/>
        </w:tcPr>
        <w:p w:rsidR="006E3806" w:rsidRPr="003208D5" w:rsidRDefault="006E3806" w:rsidP="00023E9A">
          <w:pPr>
            <w:pStyle w:val="Huisstijl-Paginanummering"/>
          </w:pPr>
          <w:r>
            <w:rPr>
              <w:rStyle w:val="Huisstijl-GegevenCharChar"/>
              <w:sz w:val="13"/>
            </w:rPr>
            <w:t>Pagina</w:t>
          </w:r>
          <w:r w:rsidRPr="003208D5">
            <w:rPr>
              <w:rStyle w:val="Huisstijl-GegevenCharChar"/>
              <w:sz w:val="13"/>
            </w:rPr>
            <w:t xml:space="preserve"> </w:t>
          </w:r>
          <w:r w:rsidRPr="003208D5">
            <w:rPr>
              <w:rStyle w:val="Huisstijl-GegevenCharChar"/>
              <w:sz w:val="13"/>
            </w:rPr>
            <w:fldChar w:fldCharType="begin"/>
          </w:r>
          <w:r w:rsidRPr="003208D5">
            <w:rPr>
              <w:rStyle w:val="Huisstijl-GegevenCharChar"/>
              <w:sz w:val="13"/>
            </w:rPr>
            <w:instrText xml:space="preserve"> PAGE   \* MERGEFORMAT </w:instrText>
          </w:r>
          <w:r w:rsidRPr="003208D5">
            <w:rPr>
              <w:rStyle w:val="Huisstijl-GegevenCharChar"/>
              <w:sz w:val="13"/>
            </w:rPr>
            <w:fldChar w:fldCharType="separate"/>
          </w:r>
          <w:r>
            <w:rPr>
              <w:rStyle w:val="Huisstijl-GegevenCharChar"/>
              <w:sz w:val="13"/>
            </w:rPr>
            <w:t>1</w:t>
          </w:r>
          <w:r w:rsidRPr="003208D5">
            <w:rPr>
              <w:rStyle w:val="Huisstijl-GegevenCharChar"/>
              <w:sz w:val="13"/>
            </w:rPr>
            <w:fldChar w:fldCharType="end"/>
          </w:r>
          <w:r w:rsidRPr="003208D5">
            <w:rPr>
              <w:rStyle w:val="Huisstijl-GegevenCharChar"/>
              <w:sz w:val="13"/>
            </w:rPr>
            <w:t xml:space="preserve"> </w:t>
          </w:r>
          <w:r>
            <w:rPr>
              <w:rStyle w:val="Huisstijl-GegevenCharChar"/>
              <w:sz w:val="13"/>
            </w:rPr>
            <w:t>van</w:t>
          </w:r>
          <w:r w:rsidRPr="003208D5">
            <w:t xml:space="preserve"> </w:t>
          </w:r>
          <w:fldSimple w:instr=" NUMPAGES   \* MERGEFORMAT ">
            <w:r>
              <w:t>1</w:t>
            </w:r>
          </w:fldSimple>
        </w:p>
      </w:tc>
    </w:tr>
  </w:tbl>
  <w:p w:rsidR="006E3806" w:rsidRPr="003208D5" w:rsidRDefault="006E3806" w:rsidP="00023E9A">
    <w:pPr>
      <w:pStyle w:val="Footer"/>
      <w:spacing w:line="240" w:lineRule="auto"/>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806" w:rsidRDefault="006E3806">
      <w:r>
        <w:separator/>
      </w:r>
    </w:p>
    <w:p w:rsidR="006E3806" w:rsidRDefault="006E3806"/>
  </w:footnote>
  <w:footnote w:type="continuationSeparator" w:id="0">
    <w:p w:rsidR="006E3806" w:rsidRDefault="006E3806">
      <w:r>
        <w:continuationSeparator/>
      </w:r>
    </w:p>
    <w:p w:rsidR="006E3806" w:rsidRDefault="006E380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806" w:rsidRPr="003208D5" w:rsidRDefault="006E3806">
    <w:pPr>
      <w:pStyle w:val="Header"/>
    </w:pPr>
  </w:p>
  <w:p w:rsidR="006E3806" w:rsidRPr="003208D5" w:rsidRDefault="006E380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806" w:rsidRPr="003208D5" w:rsidRDefault="006E3806" w:rsidP="004F44C2">
    <w:pPr>
      <w:pStyle w:val="Header"/>
      <w:rPr>
        <w:rFonts w:cs="Verdana-Bold"/>
        <w:b/>
        <w:bCs/>
        <w:smallCaps/>
        <w:szCs w:val="18"/>
      </w:rPr>
    </w:pPr>
    <w:r>
      <w:rPr>
        <w:noProof/>
      </w:rPr>
      <w:pict>
        <v:shapetype id="_x0000_t202" coordsize="21600,21600" o:spt="202" path="m,l,21600r21600,l21600,xe">
          <v:stroke joinstyle="miter"/>
          <v:path gradientshapeok="t" o:connecttype="rect"/>
        </v:shapetype>
        <v:shape id="Text Box 32" o:spid="_x0000_s2049" type="#_x0000_t202" style="position:absolute;margin-left:380.5pt;margin-top:148.35pt;width:117.5pt;height:637.5pt;z-index:25165875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" filled="f" stroked="f">
          <v:textbox>
            <w:txbxContent>
              <w:tbl>
                <w:tblPr>
                  <w:tblW w:w="2160" w:type="dxa"/>
                  <w:tblLayout w:type="fixed"/>
                  <w:tblCellMar>
                    <w:left w:w="0" w:type="dxa"/>
                    <w:right w:w="0" w:type="dxa"/>
                  </w:tblCellMar>
                  <w:tblLook w:val="0000"/>
                </w:tblPr>
                <w:tblGrid>
                  <w:gridCol w:w="2160"/>
                </w:tblGrid>
                <w:tr w:rsidR="006E3806" w:rsidRPr="00496319">
                  <w:tc>
                    <w:tcPr>
                      <w:tcW w:w="2160" w:type="dxa"/>
                    </w:tcPr>
                    <w:p w:rsidR="006E3806" w:rsidRDefault="006E3806" w:rsidP="004F44C2">
                      <w:pPr>
                        <w:pStyle w:val="Huisstijl-Kopje"/>
                      </w:pPr>
                      <w:r>
                        <w:t>Onze referentie</w:t>
                      </w:r>
                    </w:p>
                    <w:p w:rsidR="006E3806" w:rsidRDefault="006E3806" w:rsidP="004F44C2">
                      <w:pPr>
                        <w:pStyle w:val="Huisstijl-Gegeven"/>
                      </w:pPr>
                      <w:bookmarkStart w:id="2" w:name="bm_reference2"/>
                      <w:bookmarkEnd w:id="2"/>
                    </w:p>
                    <w:p w:rsidR="006E3806" w:rsidRPr="00F93F9E" w:rsidRDefault="006E3806" w:rsidP="004F44C2">
                      <w:pPr>
                        <w:pStyle w:val="Huisstijl-Gegeven"/>
                      </w:pPr>
                    </w:p>
                  </w:tc>
                </w:tr>
                <w:tr w:rsidR="006E3806">
                  <w:trPr>
                    <w:trHeight w:val="930"/>
                  </w:trPr>
                  <w:tc>
                    <w:tcPr>
                      <w:tcW w:w="2160" w:type="dxa"/>
                    </w:tcPr>
                    <w:p w:rsidR="006E3806" w:rsidRDefault="006E3806" w:rsidP="004F44C2">
                      <w:pPr>
                        <w:pStyle w:val="Huisstijl-Voorwaarden"/>
                      </w:pPr>
                    </w:p>
                  </w:tc>
                </w:tr>
              </w:tbl>
              <w:p w:rsidR="006E3806" w:rsidRDefault="006E3806" w:rsidP="004F44C2"/>
            </w:txbxContent>
          </v:textbox>
          <w10:wrap anchory="page"/>
        </v:shape>
      </w:pict>
    </w:r>
  </w:p>
  <w:tbl>
    <w:tblPr>
      <w:tblW w:w="7520" w:type="dxa"/>
      <w:tblLayout w:type="fixed"/>
      <w:tblCellMar>
        <w:left w:w="0" w:type="dxa"/>
        <w:right w:w="0" w:type="dxa"/>
      </w:tblCellMar>
      <w:tblLook w:val="0000"/>
    </w:tblPr>
    <w:tblGrid>
      <w:gridCol w:w="7520"/>
    </w:tblGrid>
    <w:tr w:rsidR="006E3806" w:rsidRPr="003208D5" w:rsidTr="00407B7E">
      <w:trPr>
        <w:trHeight w:hRule="exact" w:val="85"/>
      </w:trPr>
      <w:tc>
        <w:tcPr>
          <w:tcW w:w="7520" w:type="dxa"/>
        </w:tcPr>
        <w:p w:rsidR="006E3806" w:rsidRPr="003208D5" w:rsidRDefault="006E3806" w:rsidP="004F44C2">
          <w:pPr>
            <w:spacing w:line="240" w:lineRule="auto"/>
            <w:rPr>
              <w:sz w:val="12"/>
              <w:szCs w:val="12"/>
            </w:rPr>
          </w:pPr>
        </w:p>
      </w:tc>
    </w:tr>
  </w:tbl>
  <w:p w:rsidR="006E3806" w:rsidRPr="003208D5" w:rsidRDefault="006E3806" w:rsidP="006828A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806" w:rsidRPr="003208D5" w:rsidRDefault="006E3806" w:rsidP="00BC4AE3">
    <w:pPr>
      <w:pStyle w:val="Header"/>
    </w:pPr>
    <w:r>
      <w:rPr>
        <w:noProof/>
      </w:rPr>
      <w:pict>
        <v:shapetype id="_x0000_t202" coordsize="21600,21600" o:spt="202" path="m,l,21600r21600,l21600,xe">
          <v:stroke joinstyle="miter"/>
          <v:path gradientshapeok="t" o:connecttype="rect"/>
        </v:shapetype>
        <v:shape id="Text Box 31" o:spid="_x0000_s2050"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wWugIAAMI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" filled="f" stroked="f">
          <v:textbox>
            <w:txbxContent>
              <w:tbl>
                <w:tblPr>
                  <w:tblW w:w="0" w:type="auto"/>
                  <w:tblLayout w:type="fixed"/>
                  <w:tblCellMar>
                    <w:left w:w="0" w:type="dxa"/>
                    <w:right w:w="0" w:type="dxa"/>
                  </w:tblCellMar>
                  <w:tblLook w:val="0000"/>
                </w:tblPr>
                <w:tblGrid>
                  <w:gridCol w:w="737"/>
                  <w:gridCol w:w="5263"/>
                </w:tblGrid>
                <w:tr w:rsidR="006E3806">
                  <w:trPr>
                    <w:trHeight w:val="2636"/>
                  </w:trPr>
                  <w:tc>
                    <w:tcPr>
                      <w:tcW w:w="737" w:type="dxa"/>
                    </w:tcPr>
                    <w:p w:rsidR="006E3806" w:rsidRDefault="006E3806" w:rsidP="00B42DFA">
                      <w:pPr>
                        <w:spacing w:line="240" w:lineRule="auto"/>
                      </w:pPr>
                    </w:p>
                  </w:tc>
                  <w:tc>
                    <w:tcPr>
                      <w:tcW w:w="5263" w:type="dxa"/>
                    </w:tcPr>
                    <w:p w:rsidR="006E3806" w:rsidRDefault="006E3806" w:rsidP="003208D5">
                      <w:pPr>
                        <w:spacing w:line="240" w:lineRule="auto"/>
                      </w:pPr>
                      <w:r w:rsidRPr="009D004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7" type="#_x0000_t75" style="width:184.5pt;height:124.5pt;visibility:visible">
                            <v:imagedata r:id="rId1" o:title=""/>
                          </v:shape>
                        </w:pict>
                      </w:r>
                    </w:p>
                  </w:tc>
                </w:tr>
              </w:tbl>
              <w:p w:rsidR="006E3806" w:rsidRDefault="006E3806" w:rsidP="00092C5F"/>
            </w:txbxContent>
          </v:textbox>
          <w10:wrap anchory="page"/>
        </v:shape>
      </w:pict>
    </w:r>
    <w:r>
      <w:rPr>
        <w:noProof/>
      </w:rPr>
      <w:pict>
        <v:shape id="Text Box 29" o:spid="_x0000_s2051" type="#_x0000_t202" style="position:absolute;margin-left:380.55pt;margin-top:148.2pt;width:117.5pt;height:637.5pt;z-index:25165670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" filled="f" stroked="f">
          <v:textbox>
            <w:txbxContent>
              <w:tbl>
                <w:tblPr>
                  <w:tblW w:w="2160" w:type="dxa"/>
                  <w:tblLayout w:type="fixed"/>
                  <w:tblCellMar>
                    <w:left w:w="0" w:type="dxa"/>
                    <w:right w:w="0" w:type="dxa"/>
                  </w:tblCellMar>
                  <w:tblLook w:val="0000"/>
                </w:tblPr>
                <w:tblGrid>
                  <w:gridCol w:w="2160"/>
                </w:tblGrid>
                <w:tr w:rsidR="006E3806" w:rsidRPr="003208D5">
                  <w:tc>
                    <w:tcPr>
                      <w:tcW w:w="2160" w:type="dxa"/>
                    </w:tcPr>
                    <w:p w:rsidR="006E3806" w:rsidRDefault="006E3806" w:rsidP="00306A9E">
                      <w:pPr>
                        <w:pStyle w:val="Huisstijl-Adres"/>
                        <w:spacing w:after="0" w:line="240" w:lineRule="auto"/>
                        <w:rPr>
                          <w:b/>
                        </w:rPr>
                      </w:pPr>
                      <w:bookmarkStart w:id="4" w:name="bm_directie"/>
                      <w:bookmarkStart w:id="5" w:name="bm_addressfrom"/>
                      <w:r>
                        <w:rPr>
                          <w:b/>
                        </w:rPr>
                        <w:t>Directie Integratie Europa</w:t>
                      </w:r>
                      <w:bookmarkEnd w:id="4"/>
                    </w:p>
                    <w:p w:rsidR="006E3806" w:rsidRDefault="006E3806" w:rsidP="00306A9E">
                      <w:pPr>
                        <w:pStyle w:val="Huisstijl-Adres"/>
                        <w:spacing w:after="0" w:line="240" w:lineRule="auto"/>
                      </w:pPr>
                      <w:r>
                        <w:t>Bezuidenhoutseweg 67</w:t>
                      </w:r>
                    </w:p>
                    <w:p w:rsidR="006E3806" w:rsidRDefault="006E3806" w:rsidP="00306A9E">
                      <w:pPr>
                        <w:pStyle w:val="Huisstijl-Adres2"/>
                        <w:spacing w:line="240" w:lineRule="auto"/>
                      </w:pPr>
                      <w:r>
                        <w:t>Postbus 20061</w:t>
                      </w:r>
                    </w:p>
                    <w:p w:rsidR="006E3806" w:rsidRPr="003208D5" w:rsidRDefault="006E3806" w:rsidP="00306A9E">
                      <w:pPr>
                        <w:pStyle w:val="Huisstijl-Adres2"/>
                        <w:spacing w:line="240" w:lineRule="auto"/>
                      </w:pPr>
                      <w:r>
                        <w:t>2500 EB Den Haag</w:t>
                      </w:r>
                    </w:p>
                    <w:p w:rsidR="006E3806" w:rsidRDefault="006E3806" w:rsidP="00306A9E">
                      <w:pPr>
                        <w:pStyle w:val="Huisstijl-Adres"/>
                        <w:spacing w:after="0" w:line="240" w:lineRule="auto"/>
                      </w:pPr>
                      <w:r>
                        <w:t>Nederland</w:t>
                      </w:r>
                      <w:r w:rsidRPr="003208D5">
                        <w:br/>
                      </w:r>
                      <w:r>
                        <w:t>www.minbuza.nl</w:t>
                      </w:r>
                    </w:p>
                    <w:p w:rsidR="006E3806" w:rsidRPr="003208D5" w:rsidRDefault="006E3806" w:rsidP="00306A9E">
                      <w:pPr>
                        <w:pStyle w:val="Huisstijl-Adres"/>
                        <w:spacing w:after="0" w:line="240" w:lineRule="auto"/>
                      </w:pPr>
                    </w:p>
                    <w:p w:rsidR="006E3806" w:rsidRPr="003208D5" w:rsidRDefault="006E3806" w:rsidP="00BC4AE3">
                      <w:pPr>
                        <w:pStyle w:val="Huisstijl-Adres"/>
                        <w:rPr>
                          <w:lang w:val="en-US"/>
                        </w:rPr>
                      </w:pPr>
                      <w:bookmarkStart w:id="6" w:name="bm_contact"/>
                      <w:bookmarkEnd w:id="5"/>
                      <w:r>
                        <w:rPr>
                          <w:b/>
                          <w:lang w:val="en-US"/>
                        </w:rPr>
                        <w:t>Contactpersoon</w:t>
                      </w:r>
                      <w:r w:rsidRPr="003208D5">
                        <w:rPr>
                          <w:b/>
                          <w:lang w:val="en-US"/>
                        </w:rPr>
                        <w:br/>
                      </w:r>
                      <w:bookmarkStart w:id="7" w:name="bm_processor"/>
                      <w:r w:rsidRPr="003208D5">
                        <w:rPr>
                          <w:lang w:val="en-US"/>
                        </w:rPr>
                        <w:t>Guido Tielman</w:t>
                      </w:r>
                      <w:bookmarkEnd w:id="7"/>
                    </w:p>
                    <w:p w:rsidR="006E3806" w:rsidRPr="00CB79C7" w:rsidRDefault="006E3806" w:rsidP="00BC4AE3">
                      <w:pPr>
                        <w:pStyle w:val="Huisstijl-Adres"/>
                        <w:rPr>
                          <w:lang w:val="en-US"/>
                        </w:rPr>
                      </w:pPr>
                      <w:r w:rsidRPr="00CB79C7">
                        <w:rPr>
                          <w:lang w:val="en-US"/>
                        </w:rPr>
                        <w:t>T</w:t>
                      </w:r>
                      <w:r w:rsidRPr="00CB79C7">
                        <w:rPr>
                          <w:lang w:val="en-US"/>
                        </w:rPr>
                        <w:tab/>
                      </w:r>
                      <w:bookmarkStart w:id="8" w:name="bm_phone"/>
                      <w:r w:rsidRPr="00CB79C7">
                        <w:rPr>
                          <w:lang w:val="en-US"/>
                        </w:rPr>
                        <w:t>070-3485005</w:t>
                      </w:r>
                      <w:bookmarkEnd w:id="8"/>
                      <w:r w:rsidRPr="00CB79C7">
                        <w:rPr>
                          <w:lang w:val="en-US"/>
                        </w:rPr>
                        <w:br/>
                        <w:t>F</w:t>
                      </w:r>
                      <w:r w:rsidRPr="00CB79C7">
                        <w:rPr>
                          <w:lang w:val="en-US"/>
                        </w:rPr>
                        <w:tab/>
                      </w:r>
                      <w:bookmarkStart w:id="9" w:name="bm_fax"/>
                      <w:bookmarkEnd w:id="9"/>
                      <w:r w:rsidRPr="00CB79C7">
                        <w:rPr>
                          <w:lang w:val="en-US"/>
                        </w:rPr>
                        <w:t>070-3486381</w:t>
                      </w:r>
                      <w:r w:rsidRPr="00CB79C7">
                        <w:rPr>
                          <w:lang w:val="en-US"/>
                        </w:rPr>
                        <w:br/>
                      </w:r>
                      <w:bookmarkStart w:id="10" w:name="bm_email"/>
                      <w:bookmarkEnd w:id="6"/>
                      <w:r w:rsidRPr="00CB79C7">
                        <w:rPr>
                          <w:lang w:val="en-US"/>
                        </w:rPr>
                        <w:fldChar w:fldCharType="begin"/>
                      </w:r>
                      <w:r w:rsidRPr="00CB79C7">
                        <w:rPr>
                          <w:lang w:val="en-US"/>
                        </w:rPr>
                        <w:instrText xml:space="preserve"> HYPERLINK "mailto:DIE@minbuza.nl" </w:instrText>
                      </w:r>
                      <w:r w:rsidRPr="00CB79C7">
                        <w:rPr>
                          <w:lang w:val="en-US"/>
                        </w:rPr>
                        <w:fldChar w:fldCharType="separate"/>
                      </w:r>
                      <w:r w:rsidRPr="00CB79C7">
                        <w:rPr>
                          <w:rStyle w:val="Hyperlink"/>
                          <w:rFonts w:cs="Verdana"/>
                          <w:lang w:val="en-US"/>
                        </w:rPr>
                        <w:t>DIE@minbuza.nl</w:t>
                      </w:r>
                      <w:bookmarkEnd w:id="10"/>
                      <w:r w:rsidRPr="00CB79C7">
                        <w:rPr>
                          <w:lang w:val="en-US"/>
                        </w:rPr>
                        <w:fldChar w:fldCharType="end"/>
                      </w:r>
                    </w:p>
                    <w:p w:rsidR="006E3806" w:rsidRPr="00CB79C7" w:rsidRDefault="006E3806" w:rsidP="00BC4AE3">
                      <w:pPr>
                        <w:pStyle w:val="Huisstijl-Adres"/>
                        <w:rPr>
                          <w:lang w:val="en-US"/>
                        </w:rPr>
                      </w:pPr>
                    </w:p>
                    <w:p w:rsidR="006E3806" w:rsidRPr="003208D5" w:rsidRDefault="006E3806" w:rsidP="00BC4AE3">
                      <w:pPr>
                        <w:pStyle w:val="Huisstijl-Adres"/>
                        <w:rPr>
                          <w:b/>
                          <w:u w:val="single"/>
                        </w:rPr>
                      </w:pPr>
                      <w:r w:rsidRPr="003208D5">
                        <w:rPr>
                          <w:b/>
                          <w:u w:val="single"/>
                        </w:rPr>
                        <w:t>Onze Referentie</w:t>
                      </w:r>
                    </w:p>
                    <w:p w:rsidR="006E3806" w:rsidRPr="003208D5" w:rsidRDefault="006E3806" w:rsidP="00EB5017">
                      <w:pPr>
                        <w:pStyle w:val="Huisstijl-Adres"/>
                      </w:pPr>
                      <w:r w:rsidRPr="003208D5">
                        <w:t>DIE</w:t>
                      </w:r>
                      <w:r>
                        <w:t>-1063/12</w:t>
                      </w:r>
                    </w:p>
                  </w:tc>
                </w:tr>
                <w:tr w:rsidR="006E3806" w:rsidRPr="003208D5">
                  <w:trPr>
                    <w:trHeight w:hRule="exact" w:val="200"/>
                  </w:trPr>
                  <w:tc>
                    <w:tcPr>
                      <w:tcW w:w="2160" w:type="dxa"/>
                    </w:tcPr>
                    <w:p w:rsidR="006E3806" w:rsidRPr="003208D5" w:rsidRDefault="006E3806" w:rsidP="00BC4AE3"/>
                  </w:tc>
                </w:tr>
                <w:tr w:rsidR="006E3806" w:rsidRPr="003208D5">
                  <w:trPr>
                    <w:trHeight w:val="1740"/>
                  </w:trPr>
                  <w:tc>
                    <w:tcPr>
                      <w:tcW w:w="2160" w:type="dxa"/>
                    </w:tcPr>
                    <w:p w:rsidR="006E3806" w:rsidRPr="003208D5" w:rsidRDefault="006E3806" w:rsidP="003208D5">
                      <w:pPr>
                        <w:pStyle w:val="Huisstijl-Gegeven"/>
                      </w:pPr>
                    </w:p>
                  </w:tc>
                </w:tr>
                <w:tr w:rsidR="006E3806" w:rsidRPr="003208D5">
                  <w:trPr>
                    <w:trHeight w:val="930"/>
                  </w:trPr>
                  <w:tc>
                    <w:tcPr>
                      <w:tcW w:w="2160" w:type="dxa"/>
                    </w:tcPr>
                    <w:p w:rsidR="006E3806" w:rsidRPr="003208D5" w:rsidRDefault="006E3806" w:rsidP="000A174A">
                      <w:pPr>
                        <w:pStyle w:val="Huisstijl-Voorwaarden"/>
                      </w:pPr>
                    </w:p>
                  </w:tc>
                </w:tr>
              </w:tbl>
              <w:p w:rsidR="006E3806" w:rsidRPr="003208D5" w:rsidRDefault="006E3806" w:rsidP="00BC4AE3"/>
            </w:txbxContent>
          </v:textbox>
          <w10:wrap anchory="page"/>
        </v:shape>
      </w:pict>
    </w:r>
  </w:p>
  <w:tbl>
    <w:tblPr>
      <w:tblW w:w="7520" w:type="dxa"/>
      <w:tblLayout w:type="fixed"/>
      <w:tblCellMar>
        <w:left w:w="0" w:type="dxa"/>
        <w:right w:w="0" w:type="dxa"/>
      </w:tblCellMar>
      <w:tblLook w:val="0000"/>
    </w:tblPr>
    <w:tblGrid>
      <w:gridCol w:w="735"/>
      <w:gridCol w:w="6785"/>
    </w:tblGrid>
    <w:tr w:rsidR="006E3806" w:rsidRPr="003208D5" w:rsidTr="00D2312B">
      <w:trPr>
        <w:trHeight w:hRule="exact" w:val="323"/>
      </w:trPr>
      <w:tc>
        <w:tcPr>
          <w:tcW w:w="7520" w:type="dxa"/>
          <w:gridSpan w:val="2"/>
        </w:tcPr>
        <w:p w:rsidR="006E3806" w:rsidRPr="003208D5" w:rsidRDefault="006E3806" w:rsidP="00BC4AE3">
          <w:pPr>
            <w:pStyle w:val="Huisstijl-Retouradres"/>
          </w:pPr>
        </w:p>
      </w:tc>
    </w:tr>
    <w:tr w:rsidR="006E3806" w:rsidRPr="003208D5" w:rsidTr="001350E7">
      <w:trPr>
        <w:trHeight w:hRule="exact" w:val="2440"/>
      </w:trPr>
      <w:tc>
        <w:tcPr>
          <w:tcW w:w="7520" w:type="dxa"/>
          <w:gridSpan w:val="2"/>
        </w:tcPr>
        <w:p w:rsidR="006E3806" w:rsidRPr="003208D5" w:rsidRDefault="006E3806" w:rsidP="006828A8">
          <w:pPr>
            <w:pStyle w:val="Huisstijl-NAW"/>
          </w:pPr>
          <w:bookmarkStart w:id="11" w:name="bm_addressto"/>
          <w:r w:rsidRPr="003208D5">
            <w:t xml:space="preserve">Aan de voorzitter van de </w:t>
          </w:r>
        </w:p>
        <w:p w:rsidR="006E3806" w:rsidRPr="003208D5" w:rsidRDefault="006E3806" w:rsidP="006828A8">
          <w:pPr>
            <w:pStyle w:val="Huisstijl-NAW"/>
          </w:pPr>
          <w:r>
            <w:t>Tweede</w:t>
          </w:r>
          <w:r w:rsidRPr="003208D5">
            <w:t xml:space="preserve"> Kamer der Staten-Generaal</w:t>
          </w:r>
        </w:p>
        <w:p w:rsidR="006E3806" w:rsidRPr="003208D5" w:rsidRDefault="006E3806" w:rsidP="006828A8">
          <w:pPr>
            <w:pStyle w:val="Huisstijl-NAW"/>
          </w:pPr>
          <w:r w:rsidRPr="003208D5">
            <w:t xml:space="preserve">Binnenhof </w:t>
          </w:r>
          <w:r>
            <w:t>4</w:t>
          </w:r>
        </w:p>
        <w:p w:rsidR="006E3806" w:rsidRPr="003208D5" w:rsidRDefault="006E3806" w:rsidP="006828A8">
          <w:pPr>
            <w:pStyle w:val="Huisstijl-NAW"/>
          </w:pPr>
          <w:r w:rsidRPr="003208D5">
            <w:t>Den Haag</w:t>
          </w:r>
        </w:p>
        <w:p w:rsidR="006E3806" w:rsidRPr="003208D5" w:rsidRDefault="006E3806" w:rsidP="006828A8">
          <w:pPr>
            <w:pStyle w:val="Huisstijl-NAW"/>
          </w:pPr>
        </w:p>
        <w:p w:rsidR="006E3806" w:rsidRPr="003208D5" w:rsidRDefault="006E3806" w:rsidP="006828A8">
          <w:pPr>
            <w:pStyle w:val="Huisstijl-NAW"/>
          </w:pPr>
        </w:p>
        <w:p w:rsidR="006E3806" w:rsidRPr="003208D5" w:rsidRDefault="006E3806" w:rsidP="006828A8">
          <w:pPr>
            <w:pStyle w:val="Huisstijl-NAW"/>
          </w:pPr>
        </w:p>
        <w:bookmarkEnd w:id="11"/>
        <w:p w:rsidR="006E3806" w:rsidRPr="003208D5" w:rsidRDefault="006E3806" w:rsidP="006828A8">
          <w:pPr>
            <w:pStyle w:val="Huisstijl-NAW"/>
          </w:pPr>
        </w:p>
      </w:tc>
    </w:tr>
    <w:tr w:rsidR="006E3806" w:rsidRPr="003208D5" w:rsidTr="001350E7">
      <w:trPr>
        <w:trHeight w:hRule="exact" w:val="400"/>
      </w:trPr>
      <w:tc>
        <w:tcPr>
          <w:tcW w:w="7520" w:type="dxa"/>
          <w:gridSpan w:val="2"/>
        </w:tcPr>
        <w:p w:rsidR="006E3806" w:rsidRPr="003208D5" w:rsidRDefault="006E3806" w:rsidP="00BE4756">
          <w:pPr>
            <w:tabs>
              <w:tab w:val="left" w:pos="740"/>
            </w:tabs>
            <w:autoSpaceDE w:val="0"/>
            <w:autoSpaceDN w:val="0"/>
            <w:adjustRightInd w:val="0"/>
            <w:ind w:left="743" w:hanging="743"/>
            <w:rPr>
              <w:rFonts w:cs="Verdana"/>
              <w:szCs w:val="18"/>
            </w:rPr>
          </w:pPr>
        </w:p>
      </w:tc>
    </w:tr>
    <w:tr w:rsidR="006E3806" w:rsidRPr="003208D5" w:rsidTr="001350E7">
      <w:trPr>
        <w:trHeight w:val="240"/>
      </w:trPr>
      <w:tc>
        <w:tcPr>
          <w:tcW w:w="7520" w:type="dxa"/>
          <w:gridSpan w:val="2"/>
        </w:tcPr>
        <w:p w:rsidR="006E3806" w:rsidRPr="003208D5" w:rsidRDefault="006E3806" w:rsidP="00EF18C0">
          <w:pPr>
            <w:tabs>
              <w:tab w:val="left" w:pos="740"/>
            </w:tabs>
            <w:autoSpaceDE w:val="0"/>
            <w:autoSpaceDN w:val="0"/>
            <w:adjustRightInd w:val="0"/>
            <w:ind w:left="740" w:hanging="740"/>
            <w:rPr>
              <w:rFonts w:cs="Verdana"/>
              <w:szCs w:val="18"/>
            </w:rPr>
          </w:pPr>
          <w:r>
            <w:rPr>
              <w:rFonts w:cs="Verdana"/>
              <w:szCs w:val="18"/>
            </w:rPr>
            <w:t>Datum</w:t>
          </w:r>
          <w:r w:rsidRPr="003208D5">
            <w:rPr>
              <w:rFonts w:cs="Verdana"/>
              <w:szCs w:val="18"/>
            </w:rPr>
            <w:tab/>
          </w:r>
          <w:bookmarkStart w:id="12" w:name="bm_date"/>
          <w:r>
            <w:rPr>
              <w:rFonts w:cs="Verdana"/>
              <w:szCs w:val="18"/>
            </w:rPr>
            <w:t xml:space="preserve"> 29 augustus 2012</w:t>
          </w:r>
          <w:bookmarkEnd w:id="12"/>
        </w:p>
      </w:tc>
    </w:tr>
    <w:tr w:rsidR="006E3806" w:rsidRPr="003208D5" w:rsidTr="00C84D65">
      <w:trPr>
        <w:trHeight w:hRule="exact" w:val="714"/>
      </w:trPr>
      <w:tc>
        <w:tcPr>
          <w:tcW w:w="737" w:type="dxa"/>
        </w:tcPr>
        <w:p w:rsidR="006E3806" w:rsidRPr="003208D5" w:rsidRDefault="006E3806" w:rsidP="00B96161">
          <w:pPr>
            <w:tabs>
              <w:tab w:val="left" w:pos="740"/>
            </w:tabs>
            <w:autoSpaceDE w:val="0"/>
            <w:autoSpaceDN w:val="0"/>
            <w:adjustRightInd w:val="0"/>
            <w:ind w:left="740" w:hanging="740"/>
            <w:rPr>
              <w:rFonts w:cs="Verdana"/>
              <w:szCs w:val="18"/>
            </w:rPr>
          </w:pPr>
          <w:r>
            <w:t>Betreft</w:t>
          </w:r>
          <w:r w:rsidRPr="003208D5">
            <w:tab/>
          </w:r>
        </w:p>
      </w:tc>
      <w:tc>
        <w:tcPr>
          <w:tcW w:w="6800" w:type="dxa"/>
        </w:tcPr>
        <w:p w:rsidR="006E3806" w:rsidRPr="003208D5" w:rsidRDefault="006E3806" w:rsidP="00EB5017">
          <w:pPr>
            <w:autoSpaceDE w:val="0"/>
            <w:autoSpaceDN w:val="0"/>
            <w:adjustRightInd w:val="0"/>
            <w:rPr>
              <w:rFonts w:cs="Verdana"/>
              <w:szCs w:val="18"/>
            </w:rPr>
          </w:pPr>
          <w:bookmarkStart w:id="13" w:name="bm_subject"/>
          <w:bookmarkEnd w:id="13"/>
          <w:r>
            <w:rPr>
              <w:rFonts w:cs="Verdana"/>
              <w:szCs w:val="18"/>
            </w:rPr>
            <w:t>Schriftelijk Overleg met het oog op de Informele Raad Algemene Zaken van 30 en 31 augustus  2012</w:t>
          </w:r>
        </w:p>
      </w:tc>
    </w:tr>
  </w:tbl>
  <w:p w:rsidR="006E3806" w:rsidRPr="003208D5" w:rsidRDefault="006E3806" w:rsidP="00C84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14671C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8CA5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814FD7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521D6A"/>
    <w:lvl w:ilvl="0">
      <w:start w:val="1"/>
      <w:numFmt w:val="decimal"/>
      <w:lvlText w:val="%1"/>
      <w:lvlJc w:val="left"/>
      <w:pPr>
        <w:tabs>
          <w:tab w:val="num" w:pos="454"/>
        </w:tabs>
        <w:ind w:left="454" w:hanging="227"/>
      </w:pPr>
      <w:rPr>
        <w:rFonts w:cs="Times New Roman" w:hint="default"/>
        <w:color w:val="auto"/>
      </w:rPr>
    </w:lvl>
  </w:abstractNum>
  <w:abstractNum w:abstractNumId="4">
    <w:nsid w:val="FFFFFF80"/>
    <w:multiLevelType w:val="singleLevel"/>
    <w:tmpl w:val="DCAAE2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3695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AEB2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2CFECC"/>
    <w:lvl w:ilvl="0">
      <w:start w:val="1"/>
      <w:numFmt w:val="bullet"/>
      <w:lvlText w:val="–"/>
      <w:lvlJc w:val="left"/>
      <w:pPr>
        <w:tabs>
          <w:tab w:val="num" w:pos="-31680"/>
        </w:tabs>
        <w:ind w:left="227"/>
      </w:pPr>
      <w:rPr>
        <w:rFonts w:ascii="Verdana" w:hAnsi="Verdana" w:hint="default"/>
      </w:rPr>
    </w:lvl>
  </w:abstractNum>
  <w:abstractNum w:abstractNumId="8">
    <w:nsid w:val="FFFFFF88"/>
    <w:multiLevelType w:val="singleLevel"/>
    <w:tmpl w:val="15FEFC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0B83A8C"/>
    <w:lvl w:ilvl="0">
      <w:start w:val="1"/>
      <w:numFmt w:val="bullet"/>
      <w:lvlText w:val=""/>
      <w:lvlJc w:val="left"/>
      <w:pPr>
        <w:tabs>
          <w:tab w:val="num" w:pos="360"/>
        </w:tabs>
        <w:ind w:left="360" w:hanging="360"/>
      </w:pPr>
      <w:rPr>
        <w:rFonts w:ascii="Symbol" w:hAnsi="Symbol" w:hint="default"/>
      </w:rPr>
    </w:lvl>
  </w:abstractNum>
  <w:abstractNum w:abstractNumId="1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cs="Times New Roman"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11">
    <w:nsid w:val="083F7C2F"/>
    <w:multiLevelType w:val="multilevel"/>
    <w:tmpl w:val="0DE44C20"/>
    <w:lvl w:ilvl="0">
      <w:start w:val="1"/>
      <w:numFmt w:val="bullet"/>
      <w:lvlText w:val=""/>
      <w:lvlJc w:val="left"/>
      <w:pPr>
        <w:tabs>
          <w:tab w:val="num" w:pos="360"/>
        </w:tabs>
        <w:ind w:left="36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9D434AC"/>
    <w:multiLevelType w:val="multilevel"/>
    <w:tmpl w:val="BAD28CEC"/>
    <w:lvl w:ilvl="0">
      <w:start w:val="1"/>
      <w:numFmt w:val="decimal"/>
      <w:lvlText w:val="%1"/>
      <w:lvlJc w:val="left"/>
      <w:pPr>
        <w:tabs>
          <w:tab w:val="num" w:pos="0"/>
        </w:tabs>
        <w:ind w:hanging="1160"/>
      </w:pPr>
      <w:rPr>
        <w:rFonts w:cs="Times New Roman" w:hint="default"/>
      </w:rPr>
    </w:lvl>
    <w:lvl w:ilvl="1">
      <w:start w:val="1"/>
      <w:numFmt w:val="decimal"/>
      <w:lvlText w:val="%1.%2"/>
      <w:lvlJc w:val="left"/>
      <w:pPr>
        <w:tabs>
          <w:tab w:val="num" w:pos="0"/>
        </w:tabs>
        <w:ind w:hanging="1160"/>
      </w:pPr>
      <w:rPr>
        <w:rFonts w:cs="Times New Roman" w:hint="default"/>
      </w:rPr>
    </w:lvl>
    <w:lvl w:ilvl="2">
      <w:start w:val="1"/>
      <w:numFmt w:val="decimal"/>
      <w:lvlText w:val="%1.%2.%3"/>
      <w:lvlJc w:val="left"/>
      <w:pPr>
        <w:tabs>
          <w:tab w:val="num" w:pos="0"/>
        </w:tabs>
        <w:ind w:hanging="1160"/>
      </w:pPr>
      <w:rPr>
        <w:rFonts w:cs="Times New Roman" w:hint="default"/>
      </w:rPr>
    </w:lvl>
    <w:lvl w:ilvl="3">
      <w:start w:val="1"/>
      <w:numFmt w:val="decimal"/>
      <w:lvlText w:val="%1.%2.%3.%4"/>
      <w:lvlJc w:val="left"/>
      <w:pPr>
        <w:tabs>
          <w:tab w:val="num" w:pos="0"/>
        </w:tabs>
        <w:ind w:hanging="1160"/>
      </w:pPr>
      <w:rPr>
        <w:rFonts w:cs="Times New Roman" w:hint="default"/>
      </w:rPr>
    </w:lvl>
    <w:lvl w:ilvl="4">
      <w:start w:val="1"/>
      <w:numFmt w:val="decimal"/>
      <w:lvlText w:val="%1.%2.%3.%4.%5"/>
      <w:lvlJc w:val="left"/>
      <w:pPr>
        <w:tabs>
          <w:tab w:val="num" w:pos="-152"/>
        </w:tabs>
        <w:ind w:left="-152" w:hanging="1008"/>
      </w:pPr>
      <w:rPr>
        <w:rFonts w:cs="Times New Roman" w:hint="default"/>
      </w:rPr>
    </w:lvl>
    <w:lvl w:ilvl="5">
      <w:start w:val="1"/>
      <w:numFmt w:val="decimal"/>
      <w:lvlText w:val="%1.%2.%3.%4.%5.%6"/>
      <w:lvlJc w:val="left"/>
      <w:pPr>
        <w:tabs>
          <w:tab w:val="num" w:pos="-8"/>
        </w:tabs>
        <w:ind w:left="-8" w:hanging="1152"/>
      </w:pPr>
      <w:rPr>
        <w:rFonts w:cs="Times New Roman" w:hint="default"/>
      </w:rPr>
    </w:lvl>
    <w:lvl w:ilvl="6">
      <w:start w:val="1"/>
      <w:numFmt w:val="decimal"/>
      <w:lvlText w:val="%1.%2.%3.%4.%5.%6.%7"/>
      <w:lvlJc w:val="left"/>
      <w:pPr>
        <w:tabs>
          <w:tab w:val="num" w:pos="136"/>
        </w:tabs>
        <w:ind w:left="136" w:hanging="1296"/>
      </w:pPr>
      <w:rPr>
        <w:rFonts w:cs="Times New Roman" w:hint="default"/>
      </w:rPr>
    </w:lvl>
    <w:lvl w:ilvl="7">
      <w:start w:val="1"/>
      <w:numFmt w:val="decimal"/>
      <w:lvlText w:val="%1.%2.%3.%4.%5.%6.%7.%8"/>
      <w:lvlJc w:val="left"/>
      <w:pPr>
        <w:tabs>
          <w:tab w:val="num" w:pos="280"/>
        </w:tabs>
        <w:ind w:left="280" w:hanging="1440"/>
      </w:pPr>
      <w:rPr>
        <w:rFonts w:cs="Times New Roman" w:hint="default"/>
      </w:rPr>
    </w:lvl>
    <w:lvl w:ilvl="8">
      <w:start w:val="1"/>
      <w:numFmt w:val="decimal"/>
      <w:lvlText w:val="%1.%2.%3.%4.%5.%6.%7.%8.%9"/>
      <w:lvlJc w:val="left"/>
      <w:pPr>
        <w:tabs>
          <w:tab w:val="num" w:pos="424"/>
        </w:tabs>
        <w:ind w:left="424" w:hanging="1584"/>
      </w:pPr>
      <w:rPr>
        <w:rFonts w:cs="Times New Roman" w:hint="default"/>
      </w:rPr>
    </w:lvl>
  </w:abstractNum>
  <w:abstractNum w:abstractNumId="13">
    <w:nsid w:val="0A4120A4"/>
    <w:multiLevelType w:val="hybridMultilevel"/>
    <w:tmpl w:val="D2DAB70C"/>
    <w:lvl w:ilvl="0" w:tplc="4406FE40">
      <w:start w:val="1"/>
      <w:numFmt w:val="bullet"/>
      <w:lvlText w:val="•"/>
      <w:lvlJc w:val="left"/>
      <w:pPr>
        <w:tabs>
          <w:tab w:val="num" w:pos="227"/>
        </w:tabs>
        <w:ind w:left="227" w:hanging="227"/>
      </w:pPr>
      <w:rPr>
        <w:rFonts w:ascii="Verdana" w:hAnsi="Verdana" w:hint="default"/>
        <w:sz w:val="18"/>
      </w:rPr>
    </w:lvl>
    <w:lvl w:ilvl="1" w:tplc="7D6AC276" w:tentative="1">
      <w:start w:val="1"/>
      <w:numFmt w:val="bullet"/>
      <w:lvlText w:val="o"/>
      <w:lvlJc w:val="left"/>
      <w:pPr>
        <w:tabs>
          <w:tab w:val="num" w:pos="1440"/>
        </w:tabs>
        <w:ind w:left="1440" w:hanging="360"/>
      </w:pPr>
      <w:rPr>
        <w:rFonts w:ascii="Courier New" w:hAnsi="Courier New" w:hint="default"/>
      </w:rPr>
    </w:lvl>
    <w:lvl w:ilvl="2" w:tplc="D53E5204" w:tentative="1">
      <w:start w:val="1"/>
      <w:numFmt w:val="bullet"/>
      <w:lvlText w:val=""/>
      <w:lvlJc w:val="left"/>
      <w:pPr>
        <w:tabs>
          <w:tab w:val="num" w:pos="2160"/>
        </w:tabs>
        <w:ind w:left="2160" w:hanging="360"/>
      </w:pPr>
      <w:rPr>
        <w:rFonts w:ascii="Wingdings" w:hAnsi="Wingdings" w:hint="default"/>
      </w:rPr>
    </w:lvl>
    <w:lvl w:ilvl="3" w:tplc="DC043DE6" w:tentative="1">
      <w:start w:val="1"/>
      <w:numFmt w:val="bullet"/>
      <w:lvlText w:val=""/>
      <w:lvlJc w:val="left"/>
      <w:pPr>
        <w:tabs>
          <w:tab w:val="num" w:pos="2880"/>
        </w:tabs>
        <w:ind w:left="2880" w:hanging="360"/>
      </w:pPr>
      <w:rPr>
        <w:rFonts w:ascii="Symbol" w:hAnsi="Symbol" w:hint="default"/>
      </w:rPr>
    </w:lvl>
    <w:lvl w:ilvl="4" w:tplc="246821B8" w:tentative="1">
      <w:start w:val="1"/>
      <w:numFmt w:val="bullet"/>
      <w:lvlText w:val="o"/>
      <w:lvlJc w:val="left"/>
      <w:pPr>
        <w:tabs>
          <w:tab w:val="num" w:pos="3600"/>
        </w:tabs>
        <w:ind w:left="3600" w:hanging="360"/>
      </w:pPr>
      <w:rPr>
        <w:rFonts w:ascii="Courier New" w:hAnsi="Courier New" w:hint="default"/>
      </w:rPr>
    </w:lvl>
    <w:lvl w:ilvl="5" w:tplc="14B000B4" w:tentative="1">
      <w:start w:val="1"/>
      <w:numFmt w:val="bullet"/>
      <w:lvlText w:val=""/>
      <w:lvlJc w:val="left"/>
      <w:pPr>
        <w:tabs>
          <w:tab w:val="num" w:pos="4320"/>
        </w:tabs>
        <w:ind w:left="4320" w:hanging="360"/>
      </w:pPr>
      <w:rPr>
        <w:rFonts w:ascii="Wingdings" w:hAnsi="Wingdings" w:hint="default"/>
      </w:rPr>
    </w:lvl>
    <w:lvl w:ilvl="6" w:tplc="3DC88EA6" w:tentative="1">
      <w:start w:val="1"/>
      <w:numFmt w:val="bullet"/>
      <w:lvlText w:val=""/>
      <w:lvlJc w:val="left"/>
      <w:pPr>
        <w:tabs>
          <w:tab w:val="num" w:pos="5040"/>
        </w:tabs>
        <w:ind w:left="5040" w:hanging="360"/>
      </w:pPr>
      <w:rPr>
        <w:rFonts w:ascii="Symbol" w:hAnsi="Symbol" w:hint="default"/>
      </w:rPr>
    </w:lvl>
    <w:lvl w:ilvl="7" w:tplc="FB9E6C2E" w:tentative="1">
      <w:start w:val="1"/>
      <w:numFmt w:val="bullet"/>
      <w:lvlText w:val="o"/>
      <w:lvlJc w:val="left"/>
      <w:pPr>
        <w:tabs>
          <w:tab w:val="num" w:pos="5760"/>
        </w:tabs>
        <w:ind w:left="5760" w:hanging="360"/>
      </w:pPr>
      <w:rPr>
        <w:rFonts w:ascii="Courier New" w:hAnsi="Courier New" w:hint="default"/>
      </w:rPr>
    </w:lvl>
    <w:lvl w:ilvl="8" w:tplc="A1E8CBA2" w:tentative="1">
      <w:start w:val="1"/>
      <w:numFmt w:val="bullet"/>
      <w:lvlText w:val=""/>
      <w:lvlJc w:val="left"/>
      <w:pPr>
        <w:tabs>
          <w:tab w:val="num" w:pos="6480"/>
        </w:tabs>
        <w:ind w:left="6480" w:hanging="360"/>
      </w:pPr>
      <w:rPr>
        <w:rFonts w:ascii="Wingdings" w:hAnsi="Wingdings" w:hint="default"/>
      </w:rPr>
    </w:lvl>
  </w:abstractNum>
  <w:abstractNum w:abstractNumId="14">
    <w:nsid w:val="19477E4B"/>
    <w:multiLevelType w:val="multilevel"/>
    <w:tmpl w:val="A36CED00"/>
    <w:lvl w:ilvl="0">
      <w:start w:val="1"/>
      <w:numFmt w:val="bullet"/>
      <w:lvlText w:val=""/>
      <w:lvlJc w:val="left"/>
      <w:pPr>
        <w:tabs>
          <w:tab w:val="num" w:pos="360"/>
        </w:tabs>
        <w:ind w:left="360" w:hanging="360"/>
      </w:pPr>
      <w:rPr>
        <w:rFonts w:ascii="Symbol" w:hAnsi="Symbol" w:hint="default"/>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E555FEF"/>
    <w:multiLevelType w:val="hybridMultilevel"/>
    <w:tmpl w:val="50F0923E"/>
    <w:lvl w:ilvl="0" w:tplc="1EDC355A">
      <w:start w:val="1"/>
      <w:numFmt w:val="bullet"/>
      <w:lvlText w:val="–"/>
      <w:lvlJc w:val="left"/>
      <w:pPr>
        <w:tabs>
          <w:tab w:val="num" w:pos="227"/>
        </w:tabs>
        <w:ind w:left="227"/>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3300389F"/>
    <w:multiLevelType w:val="multilevel"/>
    <w:tmpl w:val="5AEEDE88"/>
    <w:numStyleLink w:val="StyleBulleted"/>
  </w:abstractNum>
  <w:abstractNum w:abstractNumId="17">
    <w:nsid w:val="3ADC3C4A"/>
    <w:multiLevelType w:val="multilevel"/>
    <w:tmpl w:val="9F0C18F8"/>
    <w:lvl w:ilvl="0">
      <w:start w:val="1"/>
      <w:numFmt w:val="decimal"/>
      <w:lvlText w:val="%1."/>
      <w:lvlJc w:val="left"/>
      <w:pPr>
        <w:tabs>
          <w:tab w:val="num" w:pos="227"/>
        </w:tabs>
        <w:ind w:left="227" w:hanging="227"/>
      </w:pPr>
      <w:rPr>
        <w:rFonts w:ascii="Verdana" w:hAnsi="Verdana" w:cs="Times New Roman"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cs="Times New Roman" w:hint="default"/>
      </w:rPr>
    </w:lvl>
    <w:lvl w:ilvl="3">
      <w:numFmt w:val="none"/>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numFmt w:val="none"/>
      <w:lvlText w:val=""/>
      <w:lvlJc w:val="left"/>
      <w:pPr>
        <w:tabs>
          <w:tab w:val="num" w:pos="360"/>
        </w:tabs>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8">
    <w:nsid w:val="51461EAD"/>
    <w:multiLevelType w:val="multilevel"/>
    <w:tmpl w:val="D1C0296A"/>
    <w:lvl w:ilvl="0">
      <w:start w:val="1"/>
      <w:numFmt w:val="bullet"/>
      <w:lvlText w:val="•"/>
      <w:lvlJc w:val="left"/>
      <w:pPr>
        <w:tabs>
          <w:tab w:val="num" w:pos="360"/>
        </w:tabs>
        <w:ind w:left="360" w:hanging="360"/>
      </w:pPr>
      <w:rPr>
        <w:rFonts w:ascii="Verdana" w:hAnsi="Verdana" w:hint="default"/>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3163817"/>
    <w:multiLevelType w:val="hybridMultilevel"/>
    <w:tmpl w:val="1310BC5E"/>
    <w:lvl w:ilvl="0" w:tplc="55E23A6A">
      <w:start w:val="1"/>
      <w:numFmt w:val="bullet"/>
      <w:lvlText w:val="•"/>
      <w:lvlJc w:val="left"/>
      <w:pPr>
        <w:tabs>
          <w:tab w:val="num" w:pos="227"/>
        </w:tabs>
        <w:ind w:left="227" w:hanging="227"/>
      </w:pPr>
      <w:rPr>
        <w:rFonts w:ascii="Verdana" w:hAnsi="Verdana" w:hint="default"/>
        <w:b w:val="0"/>
        <w:i w:val="0"/>
        <w:sz w:val="18"/>
      </w:rPr>
    </w:lvl>
    <w:lvl w:ilvl="1" w:tplc="68863956" w:tentative="1">
      <w:start w:val="1"/>
      <w:numFmt w:val="bullet"/>
      <w:lvlText w:val="o"/>
      <w:lvlJc w:val="left"/>
      <w:pPr>
        <w:tabs>
          <w:tab w:val="num" w:pos="1440"/>
        </w:tabs>
        <w:ind w:left="1440" w:hanging="360"/>
      </w:pPr>
      <w:rPr>
        <w:rFonts w:ascii="Courier New" w:hAnsi="Courier New" w:hint="default"/>
      </w:rPr>
    </w:lvl>
    <w:lvl w:ilvl="2" w:tplc="E030180E" w:tentative="1">
      <w:start w:val="1"/>
      <w:numFmt w:val="bullet"/>
      <w:lvlText w:val=""/>
      <w:lvlJc w:val="left"/>
      <w:pPr>
        <w:tabs>
          <w:tab w:val="num" w:pos="2160"/>
        </w:tabs>
        <w:ind w:left="2160" w:hanging="360"/>
      </w:pPr>
      <w:rPr>
        <w:rFonts w:ascii="Wingdings" w:hAnsi="Wingdings" w:hint="default"/>
      </w:rPr>
    </w:lvl>
    <w:lvl w:ilvl="3" w:tplc="24367326" w:tentative="1">
      <w:start w:val="1"/>
      <w:numFmt w:val="bullet"/>
      <w:lvlText w:val=""/>
      <w:lvlJc w:val="left"/>
      <w:pPr>
        <w:tabs>
          <w:tab w:val="num" w:pos="2880"/>
        </w:tabs>
        <w:ind w:left="2880" w:hanging="360"/>
      </w:pPr>
      <w:rPr>
        <w:rFonts w:ascii="Symbol" w:hAnsi="Symbol" w:hint="default"/>
      </w:rPr>
    </w:lvl>
    <w:lvl w:ilvl="4" w:tplc="E0A0D718" w:tentative="1">
      <w:start w:val="1"/>
      <w:numFmt w:val="bullet"/>
      <w:lvlText w:val="o"/>
      <w:lvlJc w:val="left"/>
      <w:pPr>
        <w:tabs>
          <w:tab w:val="num" w:pos="3600"/>
        </w:tabs>
        <w:ind w:left="3600" w:hanging="360"/>
      </w:pPr>
      <w:rPr>
        <w:rFonts w:ascii="Courier New" w:hAnsi="Courier New" w:hint="default"/>
      </w:rPr>
    </w:lvl>
    <w:lvl w:ilvl="5" w:tplc="392CDF14" w:tentative="1">
      <w:start w:val="1"/>
      <w:numFmt w:val="bullet"/>
      <w:lvlText w:val=""/>
      <w:lvlJc w:val="left"/>
      <w:pPr>
        <w:tabs>
          <w:tab w:val="num" w:pos="4320"/>
        </w:tabs>
        <w:ind w:left="4320" w:hanging="360"/>
      </w:pPr>
      <w:rPr>
        <w:rFonts w:ascii="Wingdings" w:hAnsi="Wingdings" w:hint="default"/>
      </w:rPr>
    </w:lvl>
    <w:lvl w:ilvl="6" w:tplc="B3D2EE38" w:tentative="1">
      <w:start w:val="1"/>
      <w:numFmt w:val="bullet"/>
      <w:lvlText w:val=""/>
      <w:lvlJc w:val="left"/>
      <w:pPr>
        <w:tabs>
          <w:tab w:val="num" w:pos="5040"/>
        </w:tabs>
        <w:ind w:left="5040" w:hanging="360"/>
      </w:pPr>
      <w:rPr>
        <w:rFonts w:ascii="Symbol" w:hAnsi="Symbol" w:hint="default"/>
      </w:rPr>
    </w:lvl>
    <w:lvl w:ilvl="7" w:tplc="72C0A044" w:tentative="1">
      <w:start w:val="1"/>
      <w:numFmt w:val="bullet"/>
      <w:lvlText w:val="o"/>
      <w:lvlJc w:val="left"/>
      <w:pPr>
        <w:tabs>
          <w:tab w:val="num" w:pos="5760"/>
        </w:tabs>
        <w:ind w:left="5760" w:hanging="360"/>
      </w:pPr>
      <w:rPr>
        <w:rFonts w:ascii="Courier New" w:hAnsi="Courier New" w:hint="default"/>
      </w:rPr>
    </w:lvl>
    <w:lvl w:ilvl="8" w:tplc="D19283CA" w:tentative="1">
      <w:start w:val="1"/>
      <w:numFmt w:val="bullet"/>
      <w:lvlText w:val=""/>
      <w:lvlJc w:val="left"/>
      <w:pPr>
        <w:tabs>
          <w:tab w:val="num" w:pos="6480"/>
        </w:tabs>
        <w:ind w:left="6480" w:hanging="360"/>
      </w:pPr>
      <w:rPr>
        <w:rFonts w:ascii="Wingdings" w:hAnsi="Wingdings" w:hint="default"/>
      </w:rPr>
    </w:lvl>
  </w:abstractNum>
  <w:abstractNum w:abstractNumId="20">
    <w:nsid w:val="5385624F"/>
    <w:multiLevelType w:val="multilevel"/>
    <w:tmpl w:val="0413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564B3A32"/>
    <w:multiLevelType w:val="hybridMultilevel"/>
    <w:tmpl w:val="7EA2779C"/>
    <w:lvl w:ilvl="0" w:tplc="4C1ADDCE">
      <w:start w:val="1"/>
      <w:numFmt w:val="bullet"/>
      <w:lvlText w:val="•"/>
      <w:lvlJc w:val="left"/>
      <w:pPr>
        <w:tabs>
          <w:tab w:val="num" w:pos="454"/>
        </w:tabs>
        <w:ind w:left="454" w:hanging="227"/>
      </w:pPr>
      <w:rPr>
        <w:rFonts w:ascii="Verdana" w:hAnsi="Verdana" w:hint="default"/>
        <w:b w:val="0"/>
        <w:i w:val="0"/>
        <w:sz w:val="18"/>
      </w:rPr>
    </w:lvl>
    <w:lvl w:ilvl="1" w:tplc="04130003">
      <w:start w:val="1"/>
      <w:numFmt w:val="bullet"/>
      <w:lvlText w:val="o"/>
      <w:lvlJc w:val="left"/>
      <w:pPr>
        <w:tabs>
          <w:tab w:val="num" w:pos="1667"/>
        </w:tabs>
        <w:ind w:left="1667" w:hanging="360"/>
      </w:pPr>
      <w:rPr>
        <w:rFonts w:ascii="Courier New" w:hAnsi="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22">
    <w:nsid w:val="5D0731EE"/>
    <w:multiLevelType w:val="multilevel"/>
    <w:tmpl w:val="C6A2B8B4"/>
    <w:numStyleLink w:val="StyleNumbered"/>
  </w:abstractNum>
  <w:abstractNum w:abstractNumId="23">
    <w:nsid w:val="5FD11CC6"/>
    <w:multiLevelType w:val="multilevel"/>
    <w:tmpl w:val="BC48CC36"/>
    <w:lvl w:ilvl="0">
      <w:start w:val="1"/>
      <w:numFmt w:val="decimal"/>
      <w:lvlText w:val="%1"/>
      <w:lvlJc w:val="left"/>
      <w:pPr>
        <w:tabs>
          <w:tab w:val="num" w:pos="360"/>
        </w:tabs>
        <w:ind w:left="360" w:hanging="1160"/>
      </w:pPr>
      <w:rPr>
        <w:rFonts w:ascii="Verdana" w:hAnsi="Verdana" w:cs="Times New Roman" w:hint="default"/>
        <w:b/>
        <w:i w:val="0"/>
        <w:sz w:val="18"/>
      </w:rPr>
    </w:lvl>
    <w:lvl w:ilvl="1">
      <w:start w:val="1"/>
      <w:numFmt w:val="decimal"/>
      <w:lvlText w:val="%1.%2"/>
      <w:lvlJc w:val="left"/>
      <w:pPr>
        <w:tabs>
          <w:tab w:val="num" w:pos="0"/>
        </w:tabs>
        <w:ind w:hanging="1160"/>
      </w:pPr>
      <w:rPr>
        <w:rFonts w:ascii="Verdana" w:hAnsi="Verdana" w:cs="Times New Roman" w:hint="default"/>
        <w:b w:val="0"/>
        <w:i w:val="0"/>
        <w:sz w:val="18"/>
      </w:rPr>
    </w:lvl>
    <w:lvl w:ilvl="2">
      <w:start w:val="1"/>
      <w:numFmt w:val="decimal"/>
      <w:lvlText w:val="%1.%2.%3"/>
      <w:lvlJc w:val="left"/>
      <w:pPr>
        <w:tabs>
          <w:tab w:val="num" w:pos="0"/>
        </w:tabs>
        <w:ind w:hanging="1160"/>
      </w:pPr>
      <w:rPr>
        <w:rFonts w:cs="Times New Roman" w:hint="default"/>
      </w:rPr>
    </w:lvl>
    <w:lvl w:ilvl="3">
      <w:start w:val="1"/>
      <w:numFmt w:val="decimal"/>
      <w:lvlText w:val="%1.%2.%3.%4"/>
      <w:lvlJc w:val="left"/>
      <w:pPr>
        <w:tabs>
          <w:tab w:val="num" w:pos="540"/>
        </w:tabs>
        <w:ind w:left="540" w:hanging="1160"/>
      </w:pPr>
      <w:rPr>
        <w:rFonts w:cs="Times New Roman" w:hint="default"/>
      </w:rPr>
    </w:lvl>
    <w:lvl w:ilvl="4">
      <w:start w:val="1"/>
      <w:numFmt w:val="decimal"/>
      <w:lvlText w:val="%1.%2.%3.%4.%5"/>
      <w:lvlJc w:val="left"/>
      <w:pPr>
        <w:tabs>
          <w:tab w:val="num" w:pos="388"/>
        </w:tabs>
        <w:ind w:left="388" w:hanging="1008"/>
      </w:pPr>
      <w:rPr>
        <w:rFonts w:cs="Times New Roman" w:hint="default"/>
      </w:rPr>
    </w:lvl>
    <w:lvl w:ilvl="5">
      <w:start w:val="1"/>
      <w:numFmt w:val="decimal"/>
      <w:lvlText w:val="%1.%2.%3.%4.%5.%6"/>
      <w:lvlJc w:val="left"/>
      <w:pPr>
        <w:tabs>
          <w:tab w:val="num" w:pos="532"/>
        </w:tabs>
        <w:ind w:left="532" w:hanging="1152"/>
      </w:pPr>
      <w:rPr>
        <w:rFonts w:cs="Times New Roman" w:hint="default"/>
      </w:rPr>
    </w:lvl>
    <w:lvl w:ilvl="6">
      <w:start w:val="1"/>
      <w:numFmt w:val="decimal"/>
      <w:lvlText w:val="%1.%2.%3.%4.%5.%6.%7"/>
      <w:lvlJc w:val="left"/>
      <w:pPr>
        <w:tabs>
          <w:tab w:val="num" w:pos="676"/>
        </w:tabs>
        <w:ind w:left="676" w:hanging="1296"/>
      </w:pPr>
      <w:rPr>
        <w:rFonts w:cs="Times New Roman" w:hint="default"/>
      </w:rPr>
    </w:lvl>
    <w:lvl w:ilvl="7">
      <w:start w:val="1"/>
      <w:numFmt w:val="decimal"/>
      <w:lvlText w:val="%1.%2.%3.%4.%5.%6.%7.%8"/>
      <w:lvlJc w:val="left"/>
      <w:pPr>
        <w:tabs>
          <w:tab w:val="num" w:pos="820"/>
        </w:tabs>
        <w:ind w:left="820" w:hanging="1440"/>
      </w:pPr>
      <w:rPr>
        <w:rFonts w:cs="Times New Roman" w:hint="default"/>
      </w:rPr>
    </w:lvl>
    <w:lvl w:ilvl="8">
      <w:start w:val="1"/>
      <w:numFmt w:val="decimal"/>
      <w:lvlText w:val="%1.%2.%3.%4.%5.%6.%7.%8.%9"/>
      <w:lvlJc w:val="left"/>
      <w:pPr>
        <w:tabs>
          <w:tab w:val="num" w:pos="964"/>
        </w:tabs>
        <w:ind w:left="964" w:hanging="1584"/>
      </w:pPr>
      <w:rPr>
        <w:rFonts w:cs="Times New Roman" w:hint="default"/>
      </w:rPr>
    </w:lvl>
  </w:abstractNum>
  <w:abstractNum w:abstractNumId="24">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cs="Times New Roman" w:hint="default"/>
      </w:rPr>
    </w:lvl>
    <w:lvl w:ilvl="3">
      <w:start w:val="1"/>
      <w:numFmt w:val="decimal"/>
      <w:lvlText w:val="%4."/>
      <w:lvlJc w:val="left"/>
      <w:pPr>
        <w:tabs>
          <w:tab w:val="num" w:pos="3467"/>
        </w:tabs>
        <w:ind w:left="3467" w:hanging="360"/>
      </w:pPr>
      <w:rPr>
        <w:rFonts w:cs="Times New Roman" w:hint="default"/>
      </w:rPr>
    </w:lvl>
    <w:lvl w:ilvl="4">
      <w:start w:val="1"/>
      <w:numFmt w:val="lowerLetter"/>
      <w:lvlText w:val="%5."/>
      <w:lvlJc w:val="left"/>
      <w:pPr>
        <w:tabs>
          <w:tab w:val="num" w:pos="4187"/>
        </w:tabs>
        <w:ind w:left="4187" w:hanging="360"/>
      </w:pPr>
      <w:rPr>
        <w:rFonts w:cs="Times New Roman" w:hint="default"/>
      </w:rPr>
    </w:lvl>
    <w:lvl w:ilvl="5">
      <w:start w:val="1"/>
      <w:numFmt w:val="lowerRoman"/>
      <w:lvlText w:val="%6."/>
      <w:lvlJc w:val="right"/>
      <w:pPr>
        <w:tabs>
          <w:tab w:val="num" w:pos="4907"/>
        </w:tabs>
        <w:ind w:left="4907" w:hanging="180"/>
      </w:pPr>
      <w:rPr>
        <w:rFonts w:cs="Times New Roman" w:hint="default"/>
      </w:rPr>
    </w:lvl>
    <w:lvl w:ilvl="6">
      <w:start w:val="1"/>
      <w:numFmt w:val="decimal"/>
      <w:lvlText w:val="%7."/>
      <w:lvlJc w:val="left"/>
      <w:pPr>
        <w:tabs>
          <w:tab w:val="num" w:pos="5627"/>
        </w:tabs>
        <w:ind w:left="5627" w:hanging="360"/>
      </w:pPr>
      <w:rPr>
        <w:rFonts w:cs="Times New Roman" w:hint="default"/>
      </w:rPr>
    </w:lvl>
    <w:lvl w:ilvl="7">
      <w:start w:val="1"/>
      <w:numFmt w:val="lowerLetter"/>
      <w:lvlText w:val="%8."/>
      <w:lvlJc w:val="left"/>
      <w:pPr>
        <w:tabs>
          <w:tab w:val="num" w:pos="6347"/>
        </w:tabs>
        <w:ind w:left="6347" w:hanging="360"/>
      </w:pPr>
      <w:rPr>
        <w:rFonts w:cs="Times New Roman" w:hint="default"/>
      </w:rPr>
    </w:lvl>
    <w:lvl w:ilvl="8">
      <w:start w:val="1"/>
      <w:numFmt w:val="lowerRoman"/>
      <w:lvlText w:val="%9."/>
      <w:lvlJc w:val="right"/>
      <w:pPr>
        <w:tabs>
          <w:tab w:val="num" w:pos="7067"/>
        </w:tabs>
        <w:ind w:left="7067" w:hanging="180"/>
      </w:pPr>
      <w:rPr>
        <w:rFonts w:cs="Times New Roman" w:hint="default"/>
      </w:rPr>
    </w:lvl>
  </w:abstractNum>
  <w:abstractNum w:abstractNumId="25">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6">
    <w:nsid w:val="7A061760"/>
    <w:multiLevelType w:val="multilevel"/>
    <w:tmpl w:val="AE7EC1C2"/>
    <w:lvl w:ilvl="0">
      <w:start w:val="1"/>
      <w:numFmt w:val="decimal"/>
      <w:lvlText w:val="%1."/>
      <w:lvlJc w:val="left"/>
      <w:pPr>
        <w:tabs>
          <w:tab w:val="num" w:pos="227"/>
        </w:tabs>
        <w:ind w:left="227" w:hanging="227"/>
      </w:pPr>
      <w:rPr>
        <w:rFonts w:ascii="Verdana" w:hAnsi="Verdana" w:cs="Times New Roman"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27">
    <w:nsid w:val="7C8B3678"/>
    <w:multiLevelType w:val="multilevel"/>
    <w:tmpl w:val="A5BCA77A"/>
    <w:lvl w:ilvl="0">
      <w:start w:val="1"/>
      <w:numFmt w:val="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cs="Times New Roman" w:hint="default"/>
      </w:rPr>
    </w:lvl>
    <w:lvl w:ilvl="3">
      <w:start w:val="1"/>
      <w:numFmt w:val="decimal"/>
      <w:lvlText w:val="%4."/>
      <w:lvlJc w:val="left"/>
      <w:pPr>
        <w:tabs>
          <w:tab w:val="num" w:pos="3467"/>
        </w:tabs>
        <w:ind w:left="3467" w:hanging="360"/>
      </w:pPr>
      <w:rPr>
        <w:rFonts w:cs="Times New Roman" w:hint="default"/>
      </w:rPr>
    </w:lvl>
    <w:lvl w:ilvl="4">
      <w:start w:val="1"/>
      <w:numFmt w:val="lowerLetter"/>
      <w:lvlText w:val="%5."/>
      <w:lvlJc w:val="left"/>
      <w:pPr>
        <w:tabs>
          <w:tab w:val="num" w:pos="4187"/>
        </w:tabs>
        <w:ind w:left="4187" w:hanging="360"/>
      </w:pPr>
      <w:rPr>
        <w:rFonts w:cs="Times New Roman" w:hint="default"/>
      </w:rPr>
    </w:lvl>
    <w:lvl w:ilvl="5">
      <w:start w:val="1"/>
      <w:numFmt w:val="lowerRoman"/>
      <w:lvlText w:val="%6."/>
      <w:lvlJc w:val="right"/>
      <w:pPr>
        <w:tabs>
          <w:tab w:val="num" w:pos="4907"/>
        </w:tabs>
        <w:ind w:left="4907" w:hanging="180"/>
      </w:pPr>
      <w:rPr>
        <w:rFonts w:cs="Times New Roman" w:hint="default"/>
      </w:rPr>
    </w:lvl>
    <w:lvl w:ilvl="6">
      <w:start w:val="1"/>
      <w:numFmt w:val="decimal"/>
      <w:lvlText w:val="%7."/>
      <w:lvlJc w:val="left"/>
      <w:pPr>
        <w:tabs>
          <w:tab w:val="num" w:pos="5627"/>
        </w:tabs>
        <w:ind w:left="5627" w:hanging="360"/>
      </w:pPr>
      <w:rPr>
        <w:rFonts w:cs="Times New Roman" w:hint="default"/>
      </w:rPr>
    </w:lvl>
    <w:lvl w:ilvl="7">
      <w:start w:val="1"/>
      <w:numFmt w:val="lowerLetter"/>
      <w:lvlText w:val="%8."/>
      <w:lvlJc w:val="left"/>
      <w:pPr>
        <w:tabs>
          <w:tab w:val="num" w:pos="6347"/>
        </w:tabs>
        <w:ind w:left="6347" w:hanging="360"/>
      </w:pPr>
      <w:rPr>
        <w:rFonts w:cs="Times New Roman" w:hint="default"/>
      </w:rPr>
    </w:lvl>
    <w:lvl w:ilvl="8">
      <w:start w:val="1"/>
      <w:numFmt w:val="lowerRoman"/>
      <w:lvlText w:val="%9."/>
      <w:lvlJc w:val="right"/>
      <w:pPr>
        <w:tabs>
          <w:tab w:val="num" w:pos="7067"/>
        </w:tabs>
        <w:ind w:left="7067" w:hanging="180"/>
      </w:pPr>
      <w:rPr>
        <w:rFonts w:cs="Times New Roman" w:hint="default"/>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7"/>
  </w:num>
  <w:num w:numId="9">
    <w:abstractNumId w:val="6"/>
  </w:num>
  <w:num w:numId="10">
    <w:abstractNumId w:val="5"/>
  </w:num>
  <w:num w:numId="11">
    <w:abstractNumId w:val="4"/>
  </w:num>
  <w:num w:numId="12">
    <w:abstractNumId w:val="17"/>
  </w:num>
  <w:num w:numId="13">
    <w:abstractNumId w:val="3"/>
  </w:num>
  <w:num w:numId="14">
    <w:abstractNumId w:val="2"/>
  </w:num>
  <w:num w:numId="15">
    <w:abstractNumId w:val="1"/>
  </w:num>
  <w:num w:numId="16">
    <w:abstractNumId w:val="0"/>
  </w:num>
  <w:num w:numId="17">
    <w:abstractNumId w:val="11"/>
  </w:num>
  <w:num w:numId="18">
    <w:abstractNumId w:val="14"/>
  </w:num>
  <w:num w:numId="19">
    <w:abstractNumId w:val="18"/>
  </w:num>
  <w:num w:numId="20">
    <w:abstractNumId w:val="15"/>
  </w:num>
  <w:num w:numId="21">
    <w:abstractNumId w:val="12"/>
  </w:num>
  <w:num w:numId="22">
    <w:abstractNumId w:val="12"/>
  </w:num>
  <w:num w:numId="23">
    <w:abstractNumId w:val="12"/>
  </w:num>
  <w:num w:numId="24">
    <w:abstractNumId w:val="12"/>
  </w:num>
  <w:num w:numId="25">
    <w:abstractNumId w:val="12"/>
  </w:num>
  <w:num w:numId="26">
    <w:abstractNumId w:val="23"/>
  </w:num>
  <w:num w:numId="27">
    <w:abstractNumId w:val="23"/>
  </w:num>
  <w:num w:numId="28">
    <w:abstractNumId w:val="23"/>
  </w:num>
  <w:num w:numId="29">
    <w:abstractNumId w:val="23"/>
  </w:num>
  <w:num w:numId="30">
    <w:abstractNumId w:val="12"/>
  </w:num>
  <w:num w:numId="31">
    <w:abstractNumId w:val="12"/>
  </w:num>
  <w:num w:numId="32">
    <w:abstractNumId w:val="12"/>
  </w:num>
  <w:num w:numId="33">
    <w:abstractNumId w:val="12"/>
  </w:num>
  <w:num w:numId="34">
    <w:abstractNumId w:val="12"/>
  </w:num>
  <w:num w:numId="35">
    <w:abstractNumId w:val="23"/>
  </w:num>
  <w:num w:numId="36">
    <w:abstractNumId w:val="23"/>
  </w:num>
  <w:num w:numId="37">
    <w:abstractNumId w:val="23"/>
  </w:num>
  <w:num w:numId="38">
    <w:abstractNumId w:val="23"/>
  </w:num>
  <w:num w:numId="39">
    <w:abstractNumId w:val="13"/>
  </w:num>
  <w:num w:numId="40">
    <w:abstractNumId w:val="7"/>
  </w:num>
  <w:num w:numId="41">
    <w:abstractNumId w:val="17"/>
  </w:num>
  <w:num w:numId="42">
    <w:abstractNumId w:val="3"/>
  </w:num>
  <w:num w:numId="43">
    <w:abstractNumId w:val="22"/>
  </w:num>
  <w:num w:numId="44">
    <w:abstractNumId w:val="10"/>
  </w:num>
  <w:num w:numId="45">
    <w:abstractNumId w:val="19"/>
  </w:num>
  <w:num w:numId="46">
    <w:abstractNumId w:val="25"/>
  </w:num>
  <w:num w:numId="47">
    <w:abstractNumId w:val="16"/>
  </w:num>
  <w:num w:numId="48">
    <w:abstractNumId w:val="26"/>
  </w:num>
  <w:num w:numId="49">
    <w:abstractNumId w:val="24"/>
  </w:num>
  <w:num w:numId="50">
    <w:abstractNumId w:val="20"/>
  </w:num>
  <w:num w:numId="51">
    <w:abstractNumId w:val="27"/>
  </w:num>
  <w:num w:numId="52">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removePersonalInformation/>
  <w:stylePaneFormatFilter w:val="3001"/>
  <w:defaultTabStop w:val="227"/>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08D5"/>
    <w:rsid w:val="000050A5"/>
    <w:rsid w:val="00011769"/>
    <w:rsid w:val="0001192B"/>
    <w:rsid w:val="00013862"/>
    <w:rsid w:val="00016082"/>
    <w:rsid w:val="000161DE"/>
    <w:rsid w:val="00020189"/>
    <w:rsid w:val="00020EE4"/>
    <w:rsid w:val="00023E9A"/>
    <w:rsid w:val="00034A84"/>
    <w:rsid w:val="00035E67"/>
    <w:rsid w:val="00040D96"/>
    <w:rsid w:val="000527C8"/>
    <w:rsid w:val="000574E1"/>
    <w:rsid w:val="000646A8"/>
    <w:rsid w:val="00071F28"/>
    <w:rsid w:val="00073B7F"/>
    <w:rsid w:val="00080A91"/>
    <w:rsid w:val="00092799"/>
    <w:rsid w:val="00092C5F"/>
    <w:rsid w:val="00096680"/>
    <w:rsid w:val="000A0081"/>
    <w:rsid w:val="000A174A"/>
    <w:rsid w:val="000A480F"/>
    <w:rsid w:val="000A5D58"/>
    <w:rsid w:val="000A65AC"/>
    <w:rsid w:val="000B024D"/>
    <w:rsid w:val="000B1867"/>
    <w:rsid w:val="000B7281"/>
    <w:rsid w:val="000B7FAB"/>
    <w:rsid w:val="000C1D25"/>
    <w:rsid w:val="000C3C69"/>
    <w:rsid w:val="000C3EA9"/>
    <w:rsid w:val="000D1B10"/>
    <w:rsid w:val="000D595D"/>
    <w:rsid w:val="000F5BE0"/>
    <w:rsid w:val="00104564"/>
    <w:rsid w:val="001075CB"/>
    <w:rsid w:val="00123704"/>
    <w:rsid w:val="00123C1B"/>
    <w:rsid w:val="001253AA"/>
    <w:rsid w:val="001270C7"/>
    <w:rsid w:val="00127C7F"/>
    <w:rsid w:val="00132CC3"/>
    <w:rsid w:val="00133C6D"/>
    <w:rsid w:val="001350E7"/>
    <w:rsid w:val="00135F63"/>
    <w:rsid w:val="0014786A"/>
    <w:rsid w:val="001516A4"/>
    <w:rsid w:val="00151E5F"/>
    <w:rsid w:val="00151EB5"/>
    <w:rsid w:val="00154122"/>
    <w:rsid w:val="001569AB"/>
    <w:rsid w:val="00163A66"/>
    <w:rsid w:val="00164ED2"/>
    <w:rsid w:val="00165C45"/>
    <w:rsid w:val="001726F3"/>
    <w:rsid w:val="001729C1"/>
    <w:rsid w:val="001819CD"/>
    <w:rsid w:val="001853CE"/>
    <w:rsid w:val="00185576"/>
    <w:rsid w:val="00185951"/>
    <w:rsid w:val="00186811"/>
    <w:rsid w:val="001A1B27"/>
    <w:rsid w:val="001A2BEA"/>
    <w:rsid w:val="001A6D93"/>
    <w:rsid w:val="001B069E"/>
    <w:rsid w:val="001D47BA"/>
    <w:rsid w:val="001D7088"/>
    <w:rsid w:val="001E0B0C"/>
    <w:rsid w:val="001E34C6"/>
    <w:rsid w:val="001E46B3"/>
    <w:rsid w:val="001E5581"/>
    <w:rsid w:val="001E7000"/>
    <w:rsid w:val="001E7389"/>
    <w:rsid w:val="001F3C70"/>
    <w:rsid w:val="00204C59"/>
    <w:rsid w:val="0021228E"/>
    <w:rsid w:val="00214F2B"/>
    <w:rsid w:val="00216367"/>
    <w:rsid w:val="0023624F"/>
    <w:rsid w:val="002373C5"/>
    <w:rsid w:val="00237ECE"/>
    <w:rsid w:val="002428E3"/>
    <w:rsid w:val="00245748"/>
    <w:rsid w:val="002607CA"/>
    <w:rsid w:val="00260BAF"/>
    <w:rsid w:val="00264424"/>
    <w:rsid w:val="002650F7"/>
    <w:rsid w:val="00273F3B"/>
    <w:rsid w:val="00275984"/>
    <w:rsid w:val="00280F74"/>
    <w:rsid w:val="00281752"/>
    <w:rsid w:val="0028393E"/>
    <w:rsid w:val="0028576F"/>
    <w:rsid w:val="00286998"/>
    <w:rsid w:val="00291AB7"/>
    <w:rsid w:val="00292DBE"/>
    <w:rsid w:val="002A2ECB"/>
    <w:rsid w:val="002B153C"/>
    <w:rsid w:val="002C0991"/>
    <w:rsid w:val="002C423A"/>
    <w:rsid w:val="002D317B"/>
    <w:rsid w:val="002D502D"/>
    <w:rsid w:val="002E0F69"/>
    <w:rsid w:val="002E19A3"/>
    <w:rsid w:val="002E2689"/>
    <w:rsid w:val="002E74A5"/>
    <w:rsid w:val="002F16CC"/>
    <w:rsid w:val="00306A9E"/>
    <w:rsid w:val="00312597"/>
    <w:rsid w:val="00313EE8"/>
    <w:rsid w:val="00314773"/>
    <w:rsid w:val="003208D5"/>
    <w:rsid w:val="00326D99"/>
    <w:rsid w:val="0033353A"/>
    <w:rsid w:val="00341FA0"/>
    <w:rsid w:val="00344E82"/>
    <w:rsid w:val="0035177E"/>
    <w:rsid w:val="00353932"/>
    <w:rsid w:val="00353BC3"/>
    <w:rsid w:val="00355453"/>
    <w:rsid w:val="0036252A"/>
    <w:rsid w:val="00364D9D"/>
    <w:rsid w:val="003721D1"/>
    <w:rsid w:val="0037321A"/>
    <w:rsid w:val="0037421D"/>
    <w:rsid w:val="00383DA1"/>
    <w:rsid w:val="00386089"/>
    <w:rsid w:val="00390A16"/>
    <w:rsid w:val="00392541"/>
    <w:rsid w:val="00395575"/>
    <w:rsid w:val="00395F40"/>
    <w:rsid w:val="003A0424"/>
    <w:rsid w:val="003A06C8"/>
    <w:rsid w:val="003A0D7C"/>
    <w:rsid w:val="003A6CAD"/>
    <w:rsid w:val="003B7EE7"/>
    <w:rsid w:val="003D39EC"/>
    <w:rsid w:val="003E3D54"/>
    <w:rsid w:val="003E3DD5"/>
    <w:rsid w:val="003F07C6"/>
    <w:rsid w:val="003F44B7"/>
    <w:rsid w:val="00407B7E"/>
    <w:rsid w:val="00407C74"/>
    <w:rsid w:val="00413D48"/>
    <w:rsid w:val="004211CC"/>
    <w:rsid w:val="004248C1"/>
    <w:rsid w:val="00436F50"/>
    <w:rsid w:val="00441AC2"/>
    <w:rsid w:val="0044249B"/>
    <w:rsid w:val="00451A5B"/>
    <w:rsid w:val="00452BCD"/>
    <w:rsid w:val="00452CEA"/>
    <w:rsid w:val="00461E67"/>
    <w:rsid w:val="00465B52"/>
    <w:rsid w:val="00474B75"/>
    <w:rsid w:val="00482A7E"/>
    <w:rsid w:val="00483F0B"/>
    <w:rsid w:val="00496319"/>
    <w:rsid w:val="004A3F66"/>
    <w:rsid w:val="004A7831"/>
    <w:rsid w:val="004B5465"/>
    <w:rsid w:val="004B7803"/>
    <w:rsid w:val="004C2487"/>
    <w:rsid w:val="004D024B"/>
    <w:rsid w:val="004D3DBE"/>
    <w:rsid w:val="004D58E8"/>
    <w:rsid w:val="004D72CA"/>
    <w:rsid w:val="004E271C"/>
    <w:rsid w:val="004E7B23"/>
    <w:rsid w:val="004F44C2"/>
    <w:rsid w:val="005100E7"/>
    <w:rsid w:val="00516022"/>
    <w:rsid w:val="005219B8"/>
    <w:rsid w:val="00521CEE"/>
    <w:rsid w:val="005429DC"/>
    <w:rsid w:val="00542B3F"/>
    <w:rsid w:val="00552D8D"/>
    <w:rsid w:val="005534E3"/>
    <w:rsid w:val="00556C6D"/>
    <w:rsid w:val="00566DED"/>
    <w:rsid w:val="00573041"/>
    <w:rsid w:val="00575B80"/>
    <w:rsid w:val="0057640F"/>
    <w:rsid w:val="00581BBC"/>
    <w:rsid w:val="0059561C"/>
    <w:rsid w:val="00596166"/>
    <w:rsid w:val="005C388F"/>
    <w:rsid w:val="005C3FE0"/>
    <w:rsid w:val="005C4D95"/>
    <w:rsid w:val="005C740C"/>
    <w:rsid w:val="005D1E37"/>
    <w:rsid w:val="005D301F"/>
    <w:rsid w:val="005D3921"/>
    <w:rsid w:val="005D5DB8"/>
    <w:rsid w:val="005E112C"/>
    <w:rsid w:val="005E2FCE"/>
    <w:rsid w:val="005E6706"/>
    <w:rsid w:val="00600CF0"/>
    <w:rsid w:val="006035B7"/>
    <w:rsid w:val="006042CC"/>
    <w:rsid w:val="006048F4"/>
    <w:rsid w:val="0060660A"/>
    <w:rsid w:val="00617A44"/>
    <w:rsid w:val="006215E9"/>
    <w:rsid w:val="00625CD0"/>
    <w:rsid w:val="006323B7"/>
    <w:rsid w:val="00647E2F"/>
    <w:rsid w:val="00653606"/>
    <w:rsid w:val="00661591"/>
    <w:rsid w:val="00662B36"/>
    <w:rsid w:val="0066632F"/>
    <w:rsid w:val="00674AB0"/>
    <w:rsid w:val="006828A8"/>
    <w:rsid w:val="00687F5A"/>
    <w:rsid w:val="006906E5"/>
    <w:rsid w:val="0069315D"/>
    <w:rsid w:val="006A30BE"/>
    <w:rsid w:val="006B775E"/>
    <w:rsid w:val="006C2535"/>
    <w:rsid w:val="006C25A5"/>
    <w:rsid w:val="006C2D9B"/>
    <w:rsid w:val="006C441E"/>
    <w:rsid w:val="006E3546"/>
    <w:rsid w:val="006E3806"/>
    <w:rsid w:val="006E5318"/>
    <w:rsid w:val="006E7D82"/>
    <w:rsid w:val="006F0F93"/>
    <w:rsid w:val="006F31F2"/>
    <w:rsid w:val="006F3670"/>
    <w:rsid w:val="00714DC5"/>
    <w:rsid w:val="00715237"/>
    <w:rsid w:val="00717741"/>
    <w:rsid w:val="00723E60"/>
    <w:rsid w:val="007254A5"/>
    <w:rsid w:val="00725748"/>
    <w:rsid w:val="00733978"/>
    <w:rsid w:val="0073720D"/>
    <w:rsid w:val="00737692"/>
    <w:rsid w:val="00740712"/>
    <w:rsid w:val="00742AB9"/>
    <w:rsid w:val="007449AB"/>
    <w:rsid w:val="00754FBF"/>
    <w:rsid w:val="00766978"/>
    <w:rsid w:val="00775BAD"/>
    <w:rsid w:val="0077662C"/>
    <w:rsid w:val="00783559"/>
    <w:rsid w:val="00797AA5"/>
    <w:rsid w:val="007A0DFD"/>
    <w:rsid w:val="007A4105"/>
    <w:rsid w:val="007A5D29"/>
    <w:rsid w:val="007A733B"/>
    <w:rsid w:val="007B4503"/>
    <w:rsid w:val="007B729C"/>
    <w:rsid w:val="007C406E"/>
    <w:rsid w:val="007C5183"/>
    <w:rsid w:val="007D45AF"/>
    <w:rsid w:val="007D5DCF"/>
    <w:rsid w:val="007F2A27"/>
    <w:rsid w:val="00800CCA"/>
    <w:rsid w:val="00806120"/>
    <w:rsid w:val="00807E4C"/>
    <w:rsid w:val="00812028"/>
    <w:rsid w:val="00813082"/>
    <w:rsid w:val="00814D03"/>
    <w:rsid w:val="00816B72"/>
    <w:rsid w:val="00826E32"/>
    <w:rsid w:val="00827E58"/>
    <w:rsid w:val="0083178B"/>
    <w:rsid w:val="00833695"/>
    <w:rsid w:val="008336B7"/>
    <w:rsid w:val="00842CD8"/>
    <w:rsid w:val="00846884"/>
    <w:rsid w:val="008468A5"/>
    <w:rsid w:val="008478F4"/>
    <w:rsid w:val="008547BA"/>
    <w:rsid w:val="008553C7"/>
    <w:rsid w:val="00857FEB"/>
    <w:rsid w:val="0086101E"/>
    <w:rsid w:val="00872271"/>
    <w:rsid w:val="00887E81"/>
    <w:rsid w:val="00890DD0"/>
    <w:rsid w:val="008B3929"/>
    <w:rsid w:val="008B4CB3"/>
    <w:rsid w:val="008D3FCA"/>
    <w:rsid w:val="008E49AD"/>
    <w:rsid w:val="008F3246"/>
    <w:rsid w:val="008F508C"/>
    <w:rsid w:val="00910642"/>
    <w:rsid w:val="00923961"/>
    <w:rsid w:val="009311C8"/>
    <w:rsid w:val="00933376"/>
    <w:rsid w:val="00933A2F"/>
    <w:rsid w:val="00940E72"/>
    <w:rsid w:val="00941DC2"/>
    <w:rsid w:val="00960908"/>
    <w:rsid w:val="0096431B"/>
    <w:rsid w:val="009659ED"/>
    <w:rsid w:val="00970C7C"/>
    <w:rsid w:val="009718F9"/>
    <w:rsid w:val="00975112"/>
    <w:rsid w:val="00984803"/>
    <w:rsid w:val="00986981"/>
    <w:rsid w:val="00994FDA"/>
    <w:rsid w:val="009A3B71"/>
    <w:rsid w:val="009A61BC"/>
    <w:rsid w:val="009B0017"/>
    <w:rsid w:val="009B0B9C"/>
    <w:rsid w:val="009C1A8D"/>
    <w:rsid w:val="009C3F20"/>
    <w:rsid w:val="009D0046"/>
    <w:rsid w:val="009D6A0B"/>
    <w:rsid w:val="009F20F8"/>
    <w:rsid w:val="00A0257B"/>
    <w:rsid w:val="00A2047E"/>
    <w:rsid w:val="00A212FE"/>
    <w:rsid w:val="00A21E76"/>
    <w:rsid w:val="00A30E68"/>
    <w:rsid w:val="00A34AA0"/>
    <w:rsid w:val="00A36ED4"/>
    <w:rsid w:val="00A44542"/>
    <w:rsid w:val="00A445DB"/>
    <w:rsid w:val="00A552B6"/>
    <w:rsid w:val="00A5652A"/>
    <w:rsid w:val="00A56946"/>
    <w:rsid w:val="00A56A26"/>
    <w:rsid w:val="00A62BE2"/>
    <w:rsid w:val="00A7726B"/>
    <w:rsid w:val="00A818BE"/>
    <w:rsid w:val="00A831FD"/>
    <w:rsid w:val="00A87199"/>
    <w:rsid w:val="00A970D3"/>
    <w:rsid w:val="00AA0EC7"/>
    <w:rsid w:val="00AB523F"/>
    <w:rsid w:val="00AB5933"/>
    <w:rsid w:val="00AC5990"/>
    <w:rsid w:val="00AD3A06"/>
    <w:rsid w:val="00AE013D"/>
    <w:rsid w:val="00AE0EC7"/>
    <w:rsid w:val="00AE11B7"/>
    <w:rsid w:val="00AF193A"/>
    <w:rsid w:val="00AF4D05"/>
    <w:rsid w:val="00AF6739"/>
    <w:rsid w:val="00AF7237"/>
    <w:rsid w:val="00B00D75"/>
    <w:rsid w:val="00B070CB"/>
    <w:rsid w:val="00B10986"/>
    <w:rsid w:val="00B13207"/>
    <w:rsid w:val="00B1372A"/>
    <w:rsid w:val="00B178E5"/>
    <w:rsid w:val="00B21609"/>
    <w:rsid w:val="00B26CCF"/>
    <w:rsid w:val="00B3752D"/>
    <w:rsid w:val="00B42DFA"/>
    <w:rsid w:val="00B443D1"/>
    <w:rsid w:val="00B46920"/>
    <w:rsid w:val="00B531DD"/>
    <w:rsid w:val="00B62A58"/>
    <w:rsid w:val="00B65B02"/>
    <w:rsid w:val="00B67EC6"/>
    <w:rsid w:val="00B71DC2"/>
    <w:rsid w:val="00B74D25"/>
    <w:rsid w:val="00B93893"/>
    <w:rsid w:val="00B96161"/>
    <w:rsid w:val="00BA649C"/>
    <w:rsid w:val="00BB5D80"/>
    <w:rsid w:val="00BC3B53"/>
    <w:rsid w:val="00BC3B96"/>
    <w:rsid w:val="00BC4AE3"/>
    <w:rsid w:val="00BE15E7"/>
    <w:rsid w:val="00BE3F88"/>
    <w:rsid w:val="00BE4756"/>
    <w:rsid w:val="00BF1F97"/>
    <w:rsid w:val="00BF3D8F"/>
    <w:rsid w:val="00C00E6C"/>
    <w:rsid w:val="00C0778E"/>
    <w:rsid w:val="00C20614"/>
    <w:rsid w:val="00C206F1"/>
    <w:rsid w:val="00C27023"/>
    <w:rsid w:val="00C35015"/>
    <w:rsid w:val="00C36F05"/>
    <w:rsid w:val="00C4096B"/>
    <w:rsid w:val="00C40C60"/>
    <w:rsid w:val="00C477EE"/>
    <w:rsid w:val="00C5258E"/>
    <w:rsid w:val="00C6478F"/>
    <w:rsid w:val="00C8233F"/>
    <w:rsid w:val="00C84D65"/>
    <w:rsid w:val="00C97C80"/>
    <w:rsid w:val="00CA075D"/>
    <w:rsid w:val="00CA47D3"/>
    <w:rsid w:val="00CB79C7"/>
    <w:rsid w:val="00CD362D"/>
    <w:rsid w:val="00CF053F"/>
    <w:rsid w:val="00CF309A"/>
    <w:rsid w:val="00CF51D4"/>
    <w:rsid w:val="00D0285D"/>
    <w:rsid w:val="00D078E1"/>
    <w:rsid w:val="00D100E9"/>
    <w:rsid w:val="00D21E4B"/>
    <w:rsid w:val="00D2312B"/>
    <w:rsid w:val="00D23522"/>
    <w:rsid w:val="00D40C0E"/>
    <w:rsid w:val="00D516BE"/>
    <w:rsid w:val="00D5423B"/>
    <w:rsid w:val="00D54F4E"/>
    <w:rsid w:val="00D609B5"/>
    <w:rsid w:val="00D60BA4"/>
    <w:rsid w:val="00D62419"/>
    <w:rsid w:val="00D62C92"/>
    <w:rsid w:val="00D768F1"/>
    <w:rsid w:val="00D77870"/>
    <w:rsid w:val="00D80CCE"/>
    <w:rsid w:val="00D85C11"/>
    <w:rsid w:val="00D95C88"/>
    <w:rsid w:val="00D97B2E"/>
    <w:rsid w:val="00DB36FE"/>
    <w:rsid w:val="00DB7806"/>
    <w:rsid w:val="00DC4E31"/>
    <w:rsid w:val="00DC7A25"/>
    <w:rsid w:val="00DD0742"/>
    <w:rsid w:val="00DD0E47"/>
    <w:rsid w:val="00DD2AB8"/>
    <w:rsid w:val="00DE578A"/>
    <w:rsid w:val="00DE79C4"/>
    <w:rsid w:val="00DF0F7A"/>
    <w:rsid w:val="00DF2583"/>
    <w:rsid w:val="00DF54D9"/>
    <w:rsid w:val="00E10DC6"/>
    <w:rsid w:val="00E11F8E"/>
    <w:rsid w:val="00E12B2D"/>
    <w:rsid w:val="00E12CF5"/>
    <w:rsid w:val="00E16D97"/>
    <w:rsid w:val="00E17467"/>
    <w:rsid w:val="00E2393D"/>
    <w:rsid w:val="00E26E62"/>
    <w:rsid w:val="00E3731D"/>
    <w:rsid w:val="00E419AB"/>
    <w:rsid w:val="00E4222F"/>
    <w:rsid w:val="00E45930"/>
    <w:rsid w:val="00E50D43"/>
    <w:rsid w:val="00E5685F"/>
    <w:rsid w:val="00E634E3"/>
    <w:rsid w:val="00E658F6"/>
    <w:rsid w:val="00E664DF"/>
    <w:rsid w:val="00E770E9"/>
    <w:rsid w:val="00E77F89"/>
    <w:rsid w:val="00E859A9"/>
    <w:rsid w:val="00EA7215"/>
    <w:rsid w:val="00EA78AE"/>
    <w:rsid w:val="00EB4605"/>
    <w:rsid w:val="00EB5017"/>
    <w:rsid w:val="00EC0DFF"/>
    <w:rsid w:val="00EC237D"/>
    <w:rsid w:val="00EC55A9"/>
    <w:rsid w:val="00ED072A"/>
    <w:rsid w:val="00ED4B19"/>
    <w:rsid w:val="00EE4A1F"/>
    <w:rsid w:val="00EF18C0"/>
    <w:rsid w:val="00EF1B5A"/>
    <w:rsid w:val="00EF2CCA"/>
    <w:rsid w:val="00EF7FE6"/>
    <w:rsid w:val="00F03963"/>
    <w:rsid w:val="00F1256D"/>
    <w:rsid w:val="00F12E23"/>
    <w:rsid w:val="00F13A4E"/>
    <w:rsid w:val="00F149FB"/>
    <w:rsid w:val="00F172BB"/>
    <w:rsid w:val="00F21BEF"/>
    <w:rsid w:val="00F35FA4"/>
    <w:rsid w:val="00F41E50"/>
    <w:rsid w:val="00F44DAD"/>
    <w:rsid w:val="00F46948"/>
    <w:rsid w:val="00F50F86"/>
    <w:rsid w:val="00F53F91"/>
    <w:rsid w:val="00F61919"/>
    <w:rsid w:val="00F61A72"/>
    <w:rsid w:val="00F663C3"/>
    <w:rsid w:val="00F66F13"/>
    <w:rsid w:val="00F73B3D"/>
    <w:rsid w:val="00F74073"/>
    <w:rsid w:val="00F75F07"/>
    <w:rsid w:val="00F7701C"/>
    <w:rsid w:val="00F86FB5"/>
    <w:rsid w:val="00F8713B"/>
    <w:rsid w:val="00F93F9E"/>
    <w:rsid w:val="00FB06ED"/>
    <w:rsid w:val="00FB09D2"/>
    <w:rsid w:val="00FC36AB"/>
    <w:rsid w:val="00FD08F1"/>
    <w:rsid w:val="00FE2C36"/>
    <w:rsid w:val="00FE4F08"/>
    <w:rsid w:val="00FE4F31"/>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8D5"/>
    <w:pPr>
      <w:spacing w:line="240" w:lineRule="atLeast"/>
    </w:pPr>
    <w:rPr>
      <w:rFonts w:ascii="Verdana" w:hAnsi="Verdana"/>
      <w:sz w:val="18"/>
      <w:szCs w:val="24"/>
    </w:rPr>
  </w:style>
  <w:style w:type="paragraph" w:styleId="Heading1">
    <w:name w:val="heading 1"/>
    <w:basedOn w:val="Normal"/>
    <w:next w:val="Normal"/>
    <w:link w:val="Heading1Char"/>
    <w:uiPriority w:val="99"/>
    <w:qFormat/>
    <w:rsid w:val="00264424"/>
    <w:pPr>
      <w:pageBreakBefore/>
      <w:widowControl w:val="0"/>
      <w:numPr>
        <w:numId w:val="28"/>
      </w:numPr>
      <w:tabs>
        <w:tab w:val="clear" w:pos="360"/>
        <w:tab w:val="num" w:pos="0"/>
      </w:tabs>
      <w:spacing w:after="700" w:line="300" w:lineRule="atLeast"/>
      <w:ind w:left="0"/>
      <w:contextualSpacing/>
      <w:outlineLvl w:val="0"/>
    </w:pPr>
    <w:rPr>
      <w:rFonts w:cs="Arial"/>
      <w:bCs/>
      <w:kern w:val="32"/>
      <w:sz w:val="24"/>
      <w:szCs w:val="18"/>
    </w:rPr>
  </w:style>
  <w:style w:type="paragraph" w:styleId="Heading2">
    <w:name w:val="heading 2"/>
    <w:basedOn w:val="Heading1"/>
    <w:next w:val="Normal"/>
    <w:link w:val="Heading2Char"/>
    <w:uiPriority w:val="99"/>
    <w:qFormat/>
    <w:rsid w:val="00264424"/>
    <w:pPr>
      <w:keepNext/>
      <w:pageBreakBefore w:val="0"/>
      <w:numPr>
        <w:ilvl w:val="1"/>
      </w:numPr>
      <w:spacing w:before="200" w:after="0"/>
      <w:outlineLvl w:val="1"/>
    </w:pPr>
    <w:rPr>
      <w:b/>
      <w:bCs w:val="0"/>
      <w:iCs/>
      <w:sz w:val="18"/>
      <w:szCs w:val="28"/>
    </w:rPr>
  </w:style>
  <w:style w:type="paragraph" w:styleId="Heading3">
    <w:name w:val="heading 3"/>
    <w:basedOn w:val="Heading1"/>
    <w:next w:val="Normal"/>
    <w:link w:val="Heading3Char"/>
    <w:uiPriority w:val="99"/>
    <w:qFormat/>
    <w:rsid w:val="00264424"/>
    <w:pPr>
      <w:keepNext/>
      <w:pageBreakBefore w:val="0"/>
      <w:numPr>
        <w:ilvl w:val="2"/>
      </w:numPr>
      <w:spacing w:before="240" w:after="0" w:line="240" w:lineRule="atLeast"/>
      <w:contextualSpacing w:val="0"/>
      <w:outlineLvl w:val="2"/>
    </w:pPr>
    <w:rPr>
      <w:bCs w:val="0"/>
      <w:i/>
      <w:sz w:val="18"/>
      <w:szCs w:val="26"/>
    </w:rPr>
  </w:style>
  <w:style w:type="paragraph" w:styleId="Heading4">
    <w:name w:val="heading 4"/>
    <w:basedOn w:val="Heading1"/>
    <w:next w:val="Normal"/>
    <w:link w:val="Heading4Char"/>
    <w:uiPriority w:val="99"/>
    <w:qFormat/>
    <w:rsid w:val="00264424"/>
    <w:pPr>
      <w:keepNext/>
      <w:pageBreakBefore w:val="0"/>
      <w:numPr>
        <w:ilvl w:val="3"/>
      </w:numPr>
      <w:tabs>
        <w:tab w:val="clear" w:pos="540"/>
        <w:tab w:val="num" w:pos="0"/>
      </w:tabs>
      <w:spacing w:before="240" w:after="0" w:line="240" w:lineRule="atLeast"/>
      <w:ind w:left="0"/>
      <w:contextualSpacing w:val="0"/>
      <w:outlineLvl w:val="3"/>
    </w:pPr>
    <w:rPr>
      <w:bCs w:val="0"/>
      <w:sz w:val="18"/>
      <w:szCs w:val="28"/>
    </w:rPr>
  </w:style>
  <w:style w:type="paragraph" w:styleId="Heading5">
    <w:name w:val="heading 5"/>
    <w:basedOn w:val="Normal"/>
    <w:next w:val="Normal"/>
    <w:link w:val="Heading5Char"/>
    <w:uiPriority w:val="99"/>
    <w:qFormat/>
    <w:rsid w:val="00264424"/>
    <w:pPr>
      <w:numPr>
        <w:ilvl w:val="4"/>
        <w:numId w:val="28"/>
      </w:numPr>
      <w:tabs>
        <w:tab w:val="clear" w:pos="388"/>
        <w:tab w:val="num" w:pos="-152"/>
      </w:tabs>
      <w:spacing w:before="240" w:after="60"/>
      <w:ind w:left="-152"/>
      <w:outlineLvl w:val="4"/>
    </w:pPr>
    <w:rPr>
      <w:b/>
      <w:bCs/>
      <w:i/>
      <w:iCs/>
      <w:sz w:val="26"/>
      <w:szCs w:val="26"/>
    </w:rPr>
  </w:style>
  <w:style w:type="paragraph" w:styleId="Heading6">
    <w:name w:val="heading 6"/>
    <w:basedOn w:val="Normal"/>
    <w:next w:val="Normal"/>
    <w:link w:val="Heading6Char"/>
    <w:uiPriority w:val="99"/>
    <w:qFormat/>
    <w:rsid w:val="00264424"/>
    <w:pPr>
      <w:numPr>
        <w:ilvl w:val="5"/>
        <w:numId w:val="32"/>
      </w:numPr>
      <w:tabs>
        <w:tab w:val="clear" w:pos="-8"/>
        <w:tab w:val="num" w:pos="532"/>
      </w:tabs>
      <w:spacing w:before="240" w:after="60"/>
      <w:ind w:left="532"/>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264424"/>
    <w:pPr>
      <w:numPr>
        <w:ilvl w:val="6"/>
        <w:numId w:val="32"/>
      </w:numPr>
      <w:tabs>
        <w:tab w:val="clear" w:pos="136"/>
        <w:tab w:val="num" w:pos="676"/>
      </w:tabs>
      <w:spacing w:before="240" w:after="60"/>
      <w:ind w:left="676"/>
      <w:outlineLvl w:val="6"/>
    </w:pPr>
    <w:rPr>
      <w:rFonts w:ascii="Times New Roman" w:hAnsi="Times New Roman"/>
      <w:sz w:val="24"/>
    </w:rPr>
  </w:style>
  <w:style w:type="paragraph" w:styleId="Heading8">
    <w:name w:val="heading 8"/>
    <w:basedOn w:val="Normal"/>
    <w:next w:val="Normal"/>
    <w:link w:val="Heading8Char"/>
    <w:uiPriority w:val="99"/>
    <w:qFormat/>
    <w:rsid w:val="00264424"/>
    <w:pPr>
      <w:numPr>
        <w:ilvl w:val="7"/>
        <w:numId w:val="32"/>
      </w:numPr>
      <w:tabs>
        <w:tab w:val="clear" w:pos="280"/>
        <w:tab w:val="num" w:pos="820"/>
      </w:tabs>
      <w:spacing w:before="240" w:after="60"/>
      <w:ind w:left="820"/>
      <w:outlineLvl w:val="7"/>
    </w:pPr>
    <w:rPr>
      <w:rFonts w:ascii="Times New Roman" w:hAnsi="Times New Roman"/>
      <w:i/>
      <w:iCs/>
      <w:sz w:val="24"/>
    </w:rPr>
  </w:style>
  <w:style w:type="paragraph" w:styleId="Heading9">
    <w:name w:val="heading 9"/>
    <w:basedOn w:val="Normal"/>
    <w:next w:val="Normal"/>
    <w:link w:val="Heading9Char"/>
    <w:uiPriority w:val="99"/>
    <w:qFormat/>
    <w:rsid w:val="00264424"/>
    <w:pPr>
      <w:numPr>
        <w:ilvl w:val="8"/>
        <w:numId w:val="32"/>
      </w:numPr>
      <w:tabs>
        <w:tab w:val="clear" w:pos="424"/>
        <w:tab w:val="num" w:pos="964"/>
      </w:tabs>
      <w:spacing w:before="240" w:after="60"/>
      <w:ind w:left="96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DF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54DF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54DF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54DF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854DF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854DFC"/>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854DFC"/>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54DFC"/>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854DFC"/>
    <w:rPr>
      <w:rFonts w:asciiTheme="majorHAnsi" w:eastAsiaTheme="majorEastAsia" w:hAnsiTheme="majorHAnsi" w:cstheme="majorBidi"/>
    </w:rPr>
  </w:style>
  <w:style w:type="paragraph" w:styleId="Header">
    <w:name w:val="header"/>
    <w:basedOn w:val="Normal"/>
    <w:link w:val="HeaderChar"/>
    <w:uiPriority w:val="99"/>
    <w:rsid w:val="00264424"/>
    <w:pPr>
      <w:tabs>
        <w:tab w:val="center" w:pos="4536"/>
        <w:tab w:val="right" w:pos="9072"/>
      </w:tabs>
    </w:pPr>
  </w:style>
  <w:style w:type="character" w:customStyle="1" w:styleId="HeaderChar">
    <w:name w:val="Header Char"/>
    <w:basedOn w:val="DefaultParagraphFont"/>
    <w:link w:val="Header"/>
    <w:uiPriority w:val="99"/>
    <w:semiHidden/>
    <w:rsid w:val="00854DFC"/>
    <w:rPr>
      <w:rFonts w:ascii="Verdana" w:hAnsi="Verdana"/>
      <w:sz w:val="18"/>
      <w:szCs w:val="24"/>
    </w:rPr>
  </w:style>
  <w:style w:type="paragraph" w:styleId="Footer">
    <w:name w:val="footer"/>
    <w:basedOn w:val="Normal"/>
    <w:link w:val="FooterChar"/>
    <w:uiPriority w:val="99"/>
    <w:rsid w:val="00264424"/>
    <w:pPr>
      <w:tabs>
        <w:tab w:val="center" w:pos="4536"/>
        <w:tab w:val="right" w:pos="9072"/>
      </w:tabs>
    </w:pPr>
  </w:style>
  <w:style w:type="character" w:customStyle="1" w:styleId="FooterChar">
    <w:name w:val="Footer Char"/>
    <w:basedOn w:val="DefaultParagraphFont"/>
    <w:link w:val="Footer"/>
    <w:uiPriority w:val="99"/>
    <w:semiHidden/>
    <w:rsid w:val="00854DFC"/>
    <w:rPr>
      <w:rFonts w:ascii="Verdana" w:hAnsi="Verdana"/>
      <w:sz w:val="18"/>
      <w:szCs w:val="24"/>
    </w:rPr>
  </w:style>
  <w:style w:type="table" w:styleId="TableGrid">
    <w:name w:val="Table Grid"/>
    <w:basedOn w:val="TableNormal"/>
    <w:uiPriority w:val="99"/>
    <w:rsid w:val="00264424"/>
    <w:pPr>
      <w:spacing w:line="24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Adres">
    <w:name w:val="Huisstijl-Adres"/>
    <w:basedOn w:val="Normal"/>
    <w:uiPriority w:val="99"/>
    <w:rsid w:val="00575B80"/>
    <w:pPr>
      <w:tabs>
        <w:tab w:val="left" w:pos="192"/>
      </w:tabs>
      <w:adjustRightInd w:val="0"/>
      <w:spacing w:after="90" w:line="180" w:lineRule="exact"/>
    </w:pPr>
    <w:rPr>
      <w:rFonts w:cs="Verdana"/>
      <w:noProof/>
      <w:sz w:val="13"/>
      <w:szCs w:val="13"/>
    </w:rPr>
  </w:style>
  <w:style w:type="character" w:customStyle="1" w:styleId="Huisstijl-GegevenCharChar">
    <w:name w:val="Huisstijl-Gegeven Char Char"/>
    <w:basedOn w:val="DefaultParagraphFont"/>
    <w:link w:val="Huisstijl-Gegeven"/>
    <w:uiPriority w:val="99"/>
    <w:locked/>
    <w:rsid w:val="000B7FAB"/>
    <w:rPr>
      <w:rFonts w:ascii="Verdana" w:hAnsi="Verdana" w:cs="Times New Roman"/>
      <w:noProof/>
      <w:sz w:val="24"/>
      <w:szCs w:val="24"/>
      <w:lang w:val="nl-NL" w:eastAsia="nl-NL" w:bidi="ar-SA"/>
    </w:rPr>
  </w:style>
  <w:style w:type="paragraph" w:customStyle="1" w:styleId="Huisstijl-Gegeven">
    <w:name w:val="Huisstijl-Gegeven"/>
    <w:basedOn w:val="Normal"/>
    <w:link w:val="Huisstijl-GegevenCharChar"/>
    <w:uiPriority w:val="99"/>
    <w:rsid w:val="000B7FAB"/>
    <w:pPr>
      <w:spacing w:after="92" w:line="180" w:lineRule="exact"/>
    </w:pPr>
    <w:rPr>
      <w:noProof/>
      <w:sz w:val="13"/>
    </w:rPr>
  </w:style>
  <w:style w:type="paragraph" w:customStyle="1" w:styleId="Bestandsnaam">
    <w:name w:val="Bestandsnaam"/>
    <w:basedOn w:val="Header"/>
    <w:uiPriority w:val="99"/>
    <w:rsid w:val="000A480F"/>
    <w:pPr>
      <w:tabs>
        <w:tab w:val="clear" w:pos="4536"/>
        <w:tab w:val="clear" w:pos="9072"/>
        <w:tab w:val="center" w:pos="4153"/>
        <w:tab w:val="right" w:pos="8306"/>
      </w:tabs>
      <w:spacing w:line="280" w:lineRule="exact"/>
    </w:pPr>
    <w:rPr>
      <w:rFonts w:ascii="Times New Roman" w:hAnsi="Times New Roman"/>
      <w:sz w:val="16"/>
      <w:szCs w:val="20"/>
      <w:lang w:eastAsia="en-US"/>
    </w:rPr>
  </w:style>
  <w:style w:type="character" w:customStyle="1" w:styleId="Huisstijl-Rubricering">
    <w:name w:val="Huisstijl-Rubricering"/>
    <w:basedOn w:val="DefaultParagraphFont"/>
    <w:uiPriority w:val="99"/>
    <w:rsid w:val="00264424"/>
    <w:rPr>
      <w:rFonts w:ascii="Verdana" w:hAnsi="Verdana" w:cs="Times New Roman"/>
      <w:b/>
      <w:smallCaps/>
      <w:sz w:val="13"/>
      <w:vertAlign w:val="baseline"/>
    </w:rPr>
  </w:style>
  <w:style w:type="paragraph" w:customStyle="1" w:styleId="Huisstijl-NAW">
    <w:name w:val="Huisstijl-NAW"/>
    <w:basedOn w:val="Normal"/>
    <w:uiPriority w:val="99"/>
    <w:rsid w:val="000B7FAB"/>
    <w:pPr>
      <w:adjustRightInd w:val="0"/>
    </w:pPr>
    <w:rPr>
      <w:rFonts w:cs="Verdana"/>
      <w:noProof/>
      <w:szCs w:val="18"/>
    </w:rPr>
  </w:style>
  <w:style w:type="character" w:styleId="Hyperlink">
    <w:name w:val="Hyperlink"/>
    <w:basedOn w:val="DefaultParagraphFont"/>
    <w:uiPriority w:val="99"/>
    <w:rsid w:val="00264424"/>
    <w:rPr>
      <w:rFonts w:ascii="Verdana" w:hAnsi="Verdana" w:cs="Times New Roman"/>
      <w:color w:val="000000"/>
      <w:u w:val="single"/>
    </w:rPr>
  </w:style>
  <w:style w:type="paragraph" w:customStyle="1" w:styleId="Huisstijl-Retouradres">
    <w:name w:val="Huisstijl-Retouradres"/>
    <w:basedOn w:val="Normal"/>
    <w:uiPriority w:val="99"/>
    <w:rsid w:val="000B7FAB"/>
    <w:pPr>
      <w:spacing w:line="180" w:lineRule="exact"/>
    </w:pPr>
    <w:rPr>
      <w:noProof/>
      <w:sz w:val="13"/>
    </w:rPr>
  </w:style>
  <w:style w:type="paragraph" w:customStyle="1" w:styleId="Huisstijl-Kopje">
    <w:name w:val="Huisstijl-Kopje"/>
    <w:basedOn w:val="Huisstijl-Gegeven"/>
    <w:uiPriority w:val="99"/>
    <w:rsid w:val="000B7FAB"/>
    <w:pPr>
      <w:spacing w:after="0"/>
    </w:pPr>
    <w:rPr>
      <w:b/>
    </w:rPr>
  </w:style>
  <w:style w:type="paragraph" w:customStyle="1" w:styleId="Huisstijl-Voorwaarden">
    <w:name w:val="Huisstijl-Voorwaarden"/>
    <w:basedOn w:val="Normal"/>
    <w:uiPriority w:val="99"/>
    <w:rsid w:val="000B7FAB"/>
    <w:pPr>
      <w:spacing w:line="180" w:lineRule="exact"/>
    </w:pPr>
    <w:rPr>
      <w:i/>
      <w:noProof/>
      <w:sz w:val="13"/>
    </w:rPr>
  </w:style>
  <w:style w:type="paragraph" w:customStyle="1" w:styleId="Huisstijl-KixCode">
    <w:name w:val="Huisstijl-KixCode"/>
    <w:basedOn w:val="Normal"/>
    <w:uiPriority w:val="99"/>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Normal"/>
    <w:uiPriority w:val="99"/>
    <w:rsid w:val="00264424"/>
    <w:pPr>
      <w:spacing w:line="180" w:lineRule="exact"/>
    </w:pPr>
    <w:rPr>
      <w:noProof/>
      <w:sz w:val="13"/>
    </w:rPr>
  </w:style>
  <w:style w:type="paragraph" w:customStyle="1" w:styleId="Minuut">
    <w:name w:val="Minuut"/>
    <w:basedOn w:val="Normal"/>
    <w:uiPriority w:val="99"/>
    <w:rsid w:val="000A480F"/>
    <w:pPr>
      <w:spacing w:line="280" w:lineRule="exact"/>
    </w:pPr>
    <w:rPr>
      <w:rFonts w:ascii="Times New Roman" w:hAnsi="Times New Roman"/>
      <w:b/>
      <w:sz w:val="20"/>
      <w:szCs w:val="20"/>
      <w:lang w:eastAsia="en-US"/>
    </w:rPr>
  </w:style>
  <w:style w:type="paragraph" w:styleId="ListBullet">
    <w:name w:val="List Bullet"/>
    <w:basedOn w:val="Normal"/>
    <w:uiPriority w:val="99"/>
    <w:rsid w:val="00B62A58"/>
    <w:pPr>
      <w:numPr>
        <w:numId w:val="49"/>
      </w:numPr>
    </w:pPr>
  </w:style>
  <w:style w:type="paragraph" w:styleId="ListNumber">
    <w:name w:val="List Number"/>
    <w:basedOn w:val="Normal"/>
    <w:uiPriority w:val="99"/>
    <w:rsid w:val="00D62C92"/>
    <w:pPr>
      <w:numPr>
        <w:numId w:val="9"/>
      </w:numPr>
      <w:tabs>
        <w:tab w:val="clear" w:pos="926"/>
        <w:tab w:val="num" w:pos="227"/>
      </w:tabs>
      <w:ind w:left="227" w:hanging="227"/>
    </w:pPr>
  </w:style>
  <w:style w:type="paragraph" w:styleId="ListNumber2">
    <w:name w:val="List Number 2"/>
    <w:basedOn w:val="Normal"/>
    <w:uiPriority w:val="99"/>
    <w:rsid w:val="00D62C92"/>
    <w:pPr>
      <w:numPr>
        <w:numId w:val="10"/>
      </w:numPr>
      <w:tabs>
        <w:tab w:val="clear" w:pos="1209"/>
        <w:tab w:val="num" w:pos="454"/>
      </w:tabs>
      <w:ind w:left="454" w:hanging="227"/>
    </w:pPr>
  </w:style>
  <w:style w:type="paragraph" w:styleId="Caption">
    <w:name w:val="caption"/>
    <w:basedOn w:val="Normal"/>
    <w:next w:val="Normal"/>
    <w:uiPriority w:val="99"/>
    <w:qFormat/>
    <w:rsid w:val="00556C6D"/>
    <w:rPr>
      <w:b/>
      <w:bCs/>
      <w:szCs w:val="20"/>
    </w:rPr>
  </w:style>
  <w:style w:type="paragraph" w:customStyle="1" w:styleId="Huisstijl-Adres2">
    <w:name w:val="Huisstijl-Adres2"/>
    <w:basedOn w:val="Huisstijl-Adres"/>
    <w:uiPriority w:val="99"/>
    <w:rsid w:val="00556C6D"/>
    <w:pPr>
      <w:spacing w:after="0"/>
    </w:pPr>
  </w:style>
  <w:style w:type="character" w:styleId="EndnoteReference">
    <w:name w:val="endnote reference"/>
    <w:basedOn w:val="DefaultParagraphFont"/>
    <w:uiPriority w:val="99"/>
    <w:semiHidden/>
    <w:rsid w:val="00556C6D"/>
    <w:rPr>
      <w:rFonts w:cs="Times New Roman"/>
      <w:vertAlign w:val="superscript"/>
    </w:rPr>
  </w:style>
  <w:style w:type="paragraph" w:styleId="EndnoteText">
    <w:name w:val="endnote text"/>
    <w:basedOn w:val="Normal"/>
    <w:link w:val="EndnoteTextChar"/>
    <w:uiPriority w:val="99"/>
    <w:semiHidden/>
    <w:rsid w:val="00556C6D"/>
    <w:rPr>
      <w:sz w:val="20"/>
      <w:szCs w:val="20"/>
    </w:rPr>
  </w:style>
  <w:style w:type="character" w:customStyle="1" w:styleId="EndnoteTextChar">
    <w:name w:val="Endnote Text Char"/>
    <w:basedOn w:val="DefaultParagraphFont"/>
    <w:link w:val="EndnoteText"/>
    <w:uiPriority w:val="99"/>
    <w:semiHidden/>
    <w:rsid w:val="00854DFC"/>
    <w:rPr>
      <w:rFonts w:ascii="Verdana" w:hAnsi="Verdana"/>
      <w:sz w:val="20"/>
      <w:szCs w:val="20"/>
    </w:rPr>
  </w:style>
  <w:style w:type="character" w:styleId="FootnoteReference">
    <w:name w:val="footnote reference"/>
    <w:basedOn w:val="DefaultParagraphFont"/>
    <w:uiPriority w:val="99"/>
    <w:semiHidden/>
    <w:rsid w:val="00556C6D"/>
    <w:rPr>
      <w:rFonts w:cs="Times New Roman"/>
      <w:vertAlign w:val="superscript"/>
    </w:rPr>
  </w:style>
  <w:style w:type="paragraph" w:styleId="FootnoteText">
    <w:name w:val="footnote text"/>
    <w:basedOn w:val="Normal"/>
    <w:link w:val="FootnoteTextChar"/>
    <w:uiPriority w:val="99"/>
    <w:semiHidden/>
    <w:rsid w:val="00556C6D"/>
    <w:pPr>
      <w:tabs>
        <w:tab w:val="left" w:pos="600"/>
      </w:tabs>
      <w:spacing w:line="180" w:lineRule="atLeast"/>
      <w:ind w:left="240" w:hanging="240"/>
    </w:pPr>
    <w:rPr>
      <w:sz w:val="13"/>
      <w:szCs w:val="20"/>
    </w:rPr>
  </w:style>
  <w:style w:type="character" w:customStyle="1" w:styleId="FootnoteTextChar">
    <w:name w:val="Footnote Text Char"/>
    <w:basedOn w:val="DefaultParagraphFont"/>
    <w:link w:val="FootnoteText"/>
    <w:uiPriority w:val="99"/>
    <w:semiHidden/>
    <w:rsid w:val="00854DFC"/>
    <w:rPr>
      <w:rFonts w:ascii="Verdana" w:hAnsi="Verdana"/>
      <w:sz w:val="20"/>
      <w:szCs w:val="20"/>
    </w:rPr>
  </w:style>
  <w:style w:type="paragraph" w:customStyle="1" w:styleId="Huisstijl-Bijschrift">
    <w:name w:val="Huisstijl-Bijschrift"/>
    <w:basedOn w:val="Normal"/>
    <w:next w:val="Normal"/>
    <w:uiPriority w:val="99"/>
    <w:rsid w:val="00264424"/>
    <w:rPr>
      <w:i/>
    </w:rPr>
  </w:style>
  <w:style w:type="character" w:customStyle="1" w:styleId="Huisstijl-Koptekst">
    <w:name w:val="Huisstijl-Koptekst"/>
    <w:basedOn w:val="DefaultParagraphFont"/>
    <w:uiPriority w:val="99"/>
    <w:rsid w:val="00264424"/>
    <w:rPr>
      <w:rFonts w:ascii="Verdana" w:hAnsi="Verdana" w:cs="Times New Roman"/>
      <w:sz w:val="13"/>
      <w:vertAlign w:val="baseline"/>
    </w:rPr>
  </w:style>
  <w:style w:type="table" w:customStyle="1" w:styleId="Huisstijl-Tabel">
    <w:name w:val="Huisstijl-Tabel"/>
    <w:uiPriority w:val="99"/>
    <w:rsid w:val="00264424"/>
    <w:rPr>
      <w:rFonts w:ascii="Verdana" w:hAnsi="Verdana"/>
      <w:sz w:val="14"/>
      <w:szCs w:val="20"/>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style>
  <w:style w:type="paragraph" w:customStyle="1" w:styleId="Huisstijl-TabelTitel">
    <w:name w:val="Huisstijl-TabelTitel"/>
    <w:basedOn w:val="Normal"/>
    <w:next w:val="Normal"/>
    <w:uiPriority w:val="99"/>
    <w:rsid w:val="00264424"/>
    <w:rPr>
      <w:b/>
      <w:sz w:val="14"/>
    </w:rPr>
  </w:style>
  <w:style w:type="paragraph" w:customStyle="1" w:styleId="Huisstijl-TabelTekst">
    <w:name w:val="Huisstijl-TabelTekst"/>
    <w:basedOn w:val="Huisstijl-TabelTitel"/>
    <w:uiPriority w:val="99"/>
    <w:rsid w:val="00264424"/>
    <w:rPr>
      <w:b w:val="0"/>
    </w:rPr>
  </w:style>
  <w:style w:type="paragraph" w:customStyle="1" w:styleId="Kopzondernummering">
    <w:name w:val="Kop zonder nummering"/>
    <w:basedOn w:val="Normal"/>
    <w:uiPriority w:val="99"/>
    <w:rsid w:val="00264424"/>
    <w:pPr>
      <w:spacing w:after="700" w:line="300" w:lineRule="atLeast"/>
      <w:contextualSpacing/>
    </w:pPr>
    <w:rPr>
      <w:sz w:val="24"/>
    </w:rPr>
  </w:style>
  <w:style w:type="paragraph" w:customStyle="1" w:styleId="Kop-Inhoudsopgave">
    <w:name w:val="Kop-Inhoudsopgave"/>
    <w:basedOn w:val="Kopzondernummering"/>
    <w:next w:val="Normal"/>
    <w:uiPriority w:val="99"/>
    <w:rsid w:val="00264424"/>
  </w:style>
  <w:style w:type="paragraph" w:styleId="NormalWeb">
    <w:name w:val="Normal (Web)"/>
    <w:basedOn w:val="Normal"/>
    <w:uiPriority w:val="99"/>
    <w:rsid w:val="00264424"/>
  </w:style>
  <w:style w:type="paragraph" w:styleId="Subtitle">
    <w:name w:val="Subtitle"/>
    <w:basedOn w:val="Normal"/>
    <w:next w:val="Normal"/>
    <w:link w:val="SubtitleChar"/>
    <w:uiPriority w:val="99"/>
    <w:qFormat/>
    <w:rsid w:val="00264424"/>
    <w:pPr>
      <w:spacing w:line="320" w:lineRule="atLeast"/>
      <w:outlineLvl w:val="1"/>
    </w:pPr>
    <w:rPr>
      <w:sz w:val="24"/>
    </w:rPr>
  </w:style>
  <w:style w:type="character" w:customStyle="1" w:styleId="SubtitleChar">
    <w:name w:val="Subtitle Char"/>
    <w:basedOn w:val="DefaultParagraphFont"/>
    <w:link w:val="Subtitle"/>
    <w:uiPriority w:val="11"/>
    <w:rsid w:val="00854DFC"/>
    <w:rPr>
      <w:rFonts w:asciiTheme="majorHAnsi" w:eastAsiaTheme="majorEastAsia" w:hAnsiTheme="majorHAnsi" w:cstheme="majorBidi"/>
      <w:sz w:val="24"/>
      <w:szCs w:val="24"/>
    </w:rPr>
  </w:style>
  <w:style w:type="paragraph" w:styleId="Title">
    <w:name w:val="Title"/>
    <w:basedOn w:val="Normal"/>
    <w:link w:val="TitleChar"/>
    <w:uiPriority w:val="99"/>
    <w:qFormat/>
    <w:rsid w:val="00264424"/>
    <w:pPr>
      <w:spacing w:line="320" w:lineRule="atLeast"/>
      <w:outlineLvl w:val="0"/>
    </w:pPr>
    <w:rPr>
      <w:rFonts w:cs="Arial"/>
      <w:b/>
      <w:bCs/>
      <w:kern w:val="28"/>
      <w:sz w:val="24"/>
      <w:szCs w:val="32"/>
    </w:rPr>
  </w:style>
  <w:style w:type="character" w:customStyle="1" w:styleId="TitleChar">
    <w:name w:val="Title Char"/>
    <w:basedOn w:val="DefaultParagraphFont"/>
    <w:link w:val="Title"/>
    <w:uiPriority w:val="10"/>
    <w:rsid w:val="00854DFC"/>
    <w:rPr>
      <w:rFonts w:asciiTheme="majorHAnsi" w:eastAsiaTheme="majorEastAsia" w:hAnsiTheme="majorHAnsi" w:cstheme="majorBidi"/>
      <w:b/>
      <w:bCs/>
      <w:kern w:val="28"/>
      <w:sz w:val="32"/>
      <w:szCs w:val="32"/>
    </w:rPr>
  </w:style>
  <w:style w:type="paragraph" w:styleId="TOC1">
    <w:name w:val="toc 1"/>
    <w:basedOn w:val="Normal"/>
    <w:next w:val="Normal"/>
    <w:uiPriority w:val="99"/>
    <w:semiHidden/>
    <w:rsid w:val="00264424"/>
  </w:style>
  <w:style w:type="paragraph" w:styleId="TOC2">
    <w:name w:val="toc 2"/>
    <w:basedOn w:val="TOC1"/>
    <w:next w:val="Normal"/>
    <w:uiPriority w:val="99"/>
    <w:semiHidden/>
    <w:rsid w:val="00264424"/>
    <w:pPr>
      <w:tabs>
        <w:tab w:val="left" w:pos="0"/>
      </w:tabs>
      <w:spacing w:before="240"/>
      <w:ind w:left="-1160"/>
    </w:pPr>
    <w:rPr>
      <w:b/>
    </w:rPr>
  </w:style>
  <w:style w:type="paragraph" w:styleId="TOC3">
    <w:name w:val="toc 3"/>
    <w:basedOn w:val="TOC2"/>
    <w:next w:val="Normal"/>
    <w:uiPriority w:val="99"/>
    <w:semiHidden/>
    <w:rsid w:val="00264424"/>
    <w:pPr>
      <w:spacing w:before="0"/>
    </w:pPr>
    <w:rPr>
      <w:b w:val="0"/>
    </w:rPr>
  </w:style>
  <w:style w:type="paragraph" w:styleId="TOC4">
    <w:name w:val="toc 4"/>
    <w:basedOn w:val="TOC3"/>
    <w:next w:val="Normal"/>
    <w:uiPriority w:val="99"/>
    <w:semiHidden/>
    <w:rsid w:val="00264424"/>
  </w:style>
  <w:style w:type="paragraph" w:styleId="TOC5">
    <w:name w:val="toc 5"/>
    <w:basedOn w:val="Normal"/>
    <w:next w:val="Normal"/>
    <w:autoRedefine/>
    <w:uiPriority w:val="99"/>
    <w:semiHidden/>
    <w:rsid w:val="00264424"/>
    <w:pPr>
      <w:ind w:left="720"/>
    </w:pPr>
  </w:style>
  <w:style w:type="paragraph" w:styleId="BalloonText">
    <w:name w:val="Balloon Text"/>
    <w:basedOn w:val="Normal"/>
    <w:link w:val="BalloonTextChar"/>
    <w:uiPriority w:val="99"/>
    <w:rsid w:val="00A56A2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56A26"/>
    <w:rPr>
      <w:rFonts w:ascii="Tahoma" w:hAnsi="Tahoma" w:cs="Tahoma"/>
      <w:sz w:val="16"/>
      <w:szCs w:val="16"/>
      <w:lang w:val="nl-NL" w:eastAsia="nl-NL"/>
    </w:rPr>
  </w:style>
  <w:style w:type="numbering" w:customStyle="1" w:styleId="StyleNumbered">
    <w:name w:val="Style Numbered"/>
    <w:rsid w:val="00854DFC"/>
    <w:pPr>
      <w:numPr>
        <w:numId w:val="44"/>
      </w:numPr>
    </w:pPr>
  </w:style>
  <w:style w:type="numbering" w:customStyle="1" w:styleId="StyleBulleted">
    <w:name w:val="Style Bulleted"/>
    <w:rsid w:val="00854DFC"/>
    <w:pPr>
      <w:numPr>
        <w:numId w:val="4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63</ap:Words>
  <ap:Characters>349</ap:Characters>
  <ap:DocSecurity>0</ap:DocSecurity>
  <ap:Lines>0</ap:Lines>
  <ap:Paragraphs>0</ap:Paragraphs>
  <ap:ScaleCrop>false</ap:ScaleCrop>
  <ap:LinksUpToDate>false</ap:LinksUpToDate>
  <ap:CharactersWithSpaces>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2012-08-29T15:21:00.0000000Z</dcterms:created>
  <dcterms:modified xsi:type="dcterms:W3CDTF">2012-08-29T15:21:00.0000000Z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oFAAXzy6TWd89pg7CyTZazDzfxjgVZdC5WWBTYQhvfyfByvVbutXU9BmL2KKaSy4ZIiCHxcy6cLHg6iccV+zOyc+7J3+R/gcj4YCqbyrEhG6PRitfc5bExCym4wOZ5w3pj6Swbd96UW92mn7DQD/DOCYSSSH/BL6yqf7+8OERupqSE/6aK/qhU+SVdC2npd5Znm62Z4zBFd9vOBSZiacquxeAHgg20xwWePj+kRsWBUmbzag0TkDIGoy9</vt:lpwstr>
  </property>
  <property fmtid="{D5CDD505-2E9C-101B-9397-08002B2CF9AE}" pid="3" name="MAIL_MSG_ID2">
    <vt:lpwstr>NL0KpoFct/JqPJ98G9HZIecTeKG0zXfoOJJz+N+fkI/pzPaE5Olvf73mEIh00jdcfzryQERPOHTcjrl3M7nDWM0KA936/8s7EZ9AhwMpSkW</vt:lpwstr>
  </property>
  <property fmtid="{D5CDD505-2E9C-101B-9397-08002B2CF9AE}" pid="4" name="RESPONSE_SENDER_NAME">
    <vt:lpwstr>gAAAdya76B99d4hLGUR1rQ+8TxTv0GGEPdix</vt:lpwstr>
  </property>
  <property fmtid="{D5CDD505-2E9C-101B-9397-08002B2CF9AE}" pid="5" name="EMAIL_OWNER_ADDRESS">
    <vt:lpwstr>4AAAUmLmXdMZevSB1w4H+jNTOYqguqCj/Z3ApaYZMttZwP0bTsEXeIz+FQ==</vt:lpwstr>
  </property>
  <property fmtid="{D5CDD505-2E9C-101B-9397-08002B2CF9AE}" pid="6" name="ContentTypeId">
    <vt:lpwstr>0x010100E51D69EC2C345347ADB3F5A97322E927</vt:lpwstr>
  </property>
</Properties>
</file>