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22503F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E1490C">
      <w:pPr>
        <w:pStyle w:val="Huisstijl-Aanhef"/>
      </w:pPr>
      <w:r>
        <w:lastRenderedPageBreak/>
        <w:t>Geachte voorzitter,</w:t>
      </w:r>
    </w:p>
    <w:p w:rsidRPr="00126BD9" w:rsidR="00EC5AD1" w:rsidP="00EC5AD1" w:rsidRDefault="00EC5AD1">
      <w:pPr>
        <w:rPr>
          <w:i/>
        </w:rPr>
      </w:pPr>
      <w:r>
        <w:rPr>
          <w:kern w:val="0"/>
        </w:rPr>
        <w:t>Hierbij zend ik u de beantwoording op het verslag van een schriftelijk overleg inzake het tuchtrecht voor beroepsbeoefenaren in de individuele gezondheidszorg</w:t>
      </w:r>
      <w:r w:rsidR="00A8301B">
        <w:rPr>
          <w:kern w:val="0"/>
        </w:rPr>
        <w:t xml:space="preserve"> </w:t>
      </w:r>
      <w:r w:rsidR="00A8301B">
        <w:t>(</w:t>
      </w:r>
      <w:r w:rsidRPr="00A8301B" w:rsidR="00A8301B">
        <w:t>nds-tk-2012D15566)</w:t>
      </w:r>
      <w:r>
        <w:rPr>
          <w:kern w:val="0"/>
        </w:rPr>
        <w:t>.</w:t>
      </w:r>
    </w:p>
    <w:p w:rsidRPr="00126BD9" w:rsidR="00EC5AD1" w:rsidP="00EC5AD1" w:rsidRDefault="00EC5AD1">
      <w:pPr>
        <w:pStyle w:val="Huisstijl-Ondertekeningvervolg"/>
        <w:rPr>
          <w:i w:val="0"/>
        </w:rPr>
      </w:pPr>
    </w:p>
    <w:p w:rsidRPr="00126BD9" w:rsidR="00EC5AD1" w:rsidP="00EC5AD1" w:rsidRDefault="00EC5AD1">
      <w:pPr>
        <w:pStyle w:val="Huisstijl-Ondertekeningvervolg"/>
        <w:rPr>
          <w:i w:val="0"/>
        </w:rPr>
      </w:pPr>
    </w:p>
    <w:p w:rsidRPr="00AA54F2" w:rsidR="00EC5AD1" w:rsidP="00EC5AD1" w:rsidRDefault="00EC5AD1">
      <w:r w:rsidRPr="00AA54F2">
        <w:t>Hoogachtend,</w:t>
      </w:r>
    </w:p>
    <w:p w:rsidR="00EC5AD1" w:rsidP="00EC5AD1" w:rsidRDefault="00EC5AD1">
      <w:pPr>
        <w:pStyle w:val="Huisstijl-Ondertekening"/>
      </w:pPr>
      <w:r w:rsidRPr="00A128D4">
        <w:t>de Minister van Volksgezondheid,</w:t>
      </w:r>
      <w:r w:rsidRPr="00A128D4">
        <w:br/>
        <w:t>Welzijn en Sport,</w:t>
      </w:r>
      <w:r w:rsidRPr="00A128D4">
        <w:br/>
      </w:r>
      <w:r w:rsidRPr="00A128D4">
        <w:br/>
      </w:r>
      <w:r w:rsidRPr="00A128D4">
        <w:br/>
      </w:r>
      <w:r w:rsidRPr="00A128D4">
        <w:br/>
      </w:r>
      <w:r w:rsidRPr="00A128D4">
        <w:br/>
        <w:t>mw. drs. E.I. Schippers</w:t>
      </w:r>
    </w:p>
    <w:p w:rsidR="00CD5856" w:rsidP="00EC5AD1" w:rsidRDefault="00CD5856"/>
    <w:sectPr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F06" w:rsidRDefault="00B43F06">
      <w:r>
        <w:separator/>
      </w:r>
    </w:p>
  </w:endnote>
  <w:endnote w:type="continuationSeparator" w:id="0">
    <w:p w:rsidR="00B43F06" w:rsidRDefault="00B43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F06" w:rsidRDefault="00B43F06">
      <w:r>
        <w:rPr>
          <w:color w:val="000000"/>
        </w:rPr>
        <w:separator/>
      </w:r>
    </w:p>
  </w:footnote>
  <w:footnote w:type="continuationSeparator" w:id="0">
    <w:p w:rsidR="00B43F06" w:rsidRDefault="00B43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06" w:rsidRDefault="00B43F06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E13F9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B43F06" w:rsidRDefault="00B43F06">
                <w:pPr>
                  <w:pStyle w:val="Huisstijl-AfzendgegevensW1"/>
                </w:pPr>
                <w:r>
                  <w:t>Bezoekadres:</w:t>
                </w:r>
              </w:p>
              <w:p w:rsidR="00B43F06" w:rsidRDefault="00B43F06">
                <w:pPr>
                  <w:pStyle w:val="Huisstijl-Afzendgegevens"/>
                </w:pPr>
                <w:r w:rsidRPr="001B41E1">
                  <w:t>Parnassusplein 5</w:t>
                </w:r>
              </w:p>
              <w:p w:rsidR="00B43F06" w:rsidRDefault="00B43F06">
                <w:pPr>
                  <w:pStyle w:val="Huisstijl-Afzendgegevens"/>
                </w:pPr>
                <w:r w:rsidRPr="001B41E1">
                  <w:t>2511 VX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B43F06" w:rsidRDefault="00B43F06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B43F06" w:rsidRDefault="00B43F06">
                <w:pPr>
                  <w:pStyle w:val="Huisstijl-ReferentiegegevenskopW2"/>
                </w:pPr>
                <w:r w:rsidRPr="001B41E1">
                  <w:t>Kenmerk</w:t>
                </w:r>
              </w:p>
              <w:p w:rsidR="00B43F06" w:rsidRPr="0008351F" w:rsidRDefault="00B43F06" w:rsidP="0008351F">
                <w:pPr>
                  <w:pStyle w:val="Huisstijl-Afzendgegevens"/>
                </w:pPr>
                <w:r w:rsidRPr="0008351F">
                  <w:t>MEVA/BOA-3121342</w:t>
                </w:r>
              </w:p>
              <w:p w:rsidR="00B43F06" w:rsidRPr="0008351F" w:rsidRDefault="00B43F06" w:rsidP="0008351F">
                <w:pPr>
                  <w:pStyle w:val="Huisstijl-Referentiegegevens"/>
                </w:pPr>
              </w:p>
              <w:p w:rsidR="00B43F06" w:rsidRPr="002B504F" w:rsidRDefault="00B43F06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B43F06" w:rsidRPr="009A31BF" w:rsidRDefault="00B43F06">
                <w:pPr>
                  <w:pStyle w:val="Huisstijl-Referentiegegevens"/>
                </w:pPr>
                <w:r w:rsidRPr="009A31BF">
                  <w:t>1</w:t>
                </w:r>
              </w:p>
              <w:p w:rsidR="00B43F06" w:rsidRDefault="00B43F06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B43F06" w:rsidRDefault="00B43F06"/>
            </w:txbxContent>
          </v:textbox>
          <w10:wrap anchorx="page" anchory="page"/>
        </v:shape>
      </w:pict>
    </w:r>
    <w:r w:rsidR="003E13F9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B43F06" w:rsidRDefault="0022503F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       5 juli 2012</w:t>
                </w:r>
              </w:p>
              <w:p w:rsidR="00B43F06" w:rsidRDefault="00B43F06" w:rsidP="00A8301B">
                <w:pPr>
                  <w:pStyle w:val="Huisstijl-Toezendgegevens"/>
                </w:pPr>
                <w:r>
                  <w:t>Betreft</w:t>
                </w:r>
                <w:r>
                  <w:tab/>
                </w:r>
                <w:r>
                  <w:tab/>
                </w:r>
                <w:r>
                  <w:tab/>
                </w:r>
                <w:r w:rsidRPr="001B41E1">
                  <w:t>Beantwoording vso tuchtrecht</w:t>
                </w:r>
                <w:r>
                  <w:t xml:space="preserve"> (</w:t>
                </w:r>
                <w:r w:rsidRPr="00A8301B">
                  <w:t>nds-tk-2012D15566)</w:t>
                </w:r>
              </w:p>
              <w:p w:rsidR="00B43F06" w:rsidRDefault="00B43F0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3E13F9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B43F06" w:rsidRDefault="00B43F0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3E13F9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B43F06" w:rsidRDefault="00B43F06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3E13F9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B43F06" w:rsidRDefault="00B43F06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 w:rsidR="003E13F9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B43F06" w:rsidRDefault="00B43F06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22503F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r w:rsidR="0022503F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06" w:rsidRDefault="003E13F9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B43F06" w:rsidRDefault="00B43F0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B43F06" w:rsidRDefault="00B43F06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2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B43F06" w:rsidRDefault="00B43F06"/>
              <w:p w:rsidR="00B43F06" w:rsidRDefault="00B43F06">
                <w:pPr>
                  <w:pStyle w:val="Huisstijl-Paginanummer"/>
                </w:pPr>
              </w:p>
              <w:p w:rsidR="00B43F06" w:rsidRDefault="00B43F0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06" w:rsidRDefault="003E13F9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B43F06" w:rsidRDefault="00B43F0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744471"/>
                    <w:dataBinding w:prefixMappings="xmlns:dg='http://docgen.org/date' " w:xpath="/dg:DocgenData[1]/dg:Date[1]" w:storeItemID="{8B4A5E83-B412-4E85-A518-49B561F5E4DF}"/>
                    <w:date w:fullDate="2012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2012</w:t>
                    </w:r>
                  </w:sdtContent>
                </w:sdt>
              </w:p>
              <w:p w:rsidR="00B43F06" w:rsidRDefault="00B43F0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Beantwoording vso tuchtrecht</w:t>
                </w:r>
              </w:p>
              <w:p w:rsidR="00B43F06" w:rsidRDefault="00B43F0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B43F06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B43F06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B43F06" w:rsidRDefault="00B43F06">
                <w:pPr>
                  <w:pStyle w:val="Huisstijl-Afzendgegevens"/>
                </w:pPr>
                <w:r w:rsidRPr="001B41E1">
                  <w:t>Parnassusplein 5</w:t>
                </w:r>
              </w:p>
              <w:p w:rsidR="00B43F06" w:rsidRDefault="00B43F06">
                <w:pPr>
                  <w:pStyle w:val="Huisstijl-Afzendgegevens"/>
                </w:pPr>
                <w:r w:rsidRPr="001B41E1">
                  <w:t>Den Haag</w:t>
                </w:r>
              </w:p>
              <w:p w:rsidR="00B43F06" w:rsidRDefault="00B43F06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B43F06" w:rsidRPr="00EC5AD1" w:rsidRDefault="00B43F06">
                <w:pPr>
                  <w:pStyle w:val="Huisstijl-AfzendgegevenskopW1"/>
                  <w:rPr>
                    <w:lang w:val="en-US"/>
                  </w:rPr>
                </w:pPr>
                <w:r w:rsidRPr="00EC5AD1">
                  <w:rPr>
                    <w:lang w:val="en-US"/>
                  </w:rPr>
                  <w:t>Contactpersoon</w:t>
                </w:r>
              </w:p>
              <w:p w:rsidR="00B43F06" w:rsidRPr="00EC5AD1" w:rsidRDefault="00B43F06">
                <w:pPr>
                  <w:pStyle w:val="Huisstijl-Afzendgegevens"/>
                  <w:rPr>
                    <w:lang w:val="en-US"/>
                  </w:rPr>
                </w:pPr>
                <w:r w:rsidRPr="00EC5AD1">
                  <w:rPr>
                    <w:lang w:val="en-US"/>
                  </w:rPr>
                  <w:t>mr. D. Mugge</w:t>
                </w:r>
              </w:p>
              <w:p w:rsidR="00B43F06" w:rsidRPr="00EC5AD1" w:rsidRDefault="00B43F06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EC5AD1">
                  <w:rPr>
                    <w:lang w:val="en-US"/>
                  </w:rPr>
                  <w:t>T</w:t>
                </w:r>
                <w:r w:rsidRPr="00EC5AD1">
                  <w:rPr>
                    <w:lang w:val="en-US"/>
                  </w:rPr>
                  <w:tab/>
                  <w:t>070-3407405</w:t>
                </w:r>
              </w:p>
              <w:p w:rsidR="00B43F06" w:rsidRDefault="00B43F06">
                <w:pPr>
                  <w:pStyle w:val="Huisstijl-Afzendgegevens"/>
                </w:pPr>
                <w:r w:rsidRPr="001B41E1">
                  <w:t>d.mugge@minvws.nl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B43F06" w:rsidRDefault="00B43F06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B43F06" w:rsidRDefault="00B43F06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B43F06" w:rsidRDefault="00B43F0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B43F06" w:rsidRDefault="00B43F06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3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8351F"/>
    <w:rsid w:val="00050D5B"/>
    <w:rsid w:val="000801D7"/>
    <w:rsid w:val="0008351F"/>
    <w:rsid w:val="000B45B1"/>
    <w:rsid w:val="000E54B6"/>
    <w:rsid w:val="00113778"/>
    <w:rsid w:val="00172CD9"/>
    <w:rsid w:val="001B41E1"/>
    <w:rsid w:val="0022503F"/>
    <w:rsid w:val="00241BB9"/>
    <w:rsid w:val="002501C5"/>
    <w:rsid w:val="002B1D9F"/>
    <w:rsid w:val="002B504F"/>
    <w:rsid w:val="003451E2"/>
    <w:rsid w:val="00347F1B"/>
    <w:rsid w:val="003B7941"/>
    <w:rsid w:val="003E13F9"/>
    <w:rsid w:val="0045486D"/>
    <w:rsid w:val="00582E97"/>
    <w:rsid w:val="005D327A"/>
    <w:rsid w:val="005E0FF1"/>
    <w:rsid w:val="00697032"/>
    <w:rsid w:val="007D23C6"/>
    <w:rsid w:val="007F380D"/>
    <w:rsid w:val="00893C24"/>
    <w:rsid w:val="008A21F4"/>
    <w:rsid w:val="008D618A"/>
    <w:rsid w:val="00991285"/>
    <w:rsid w:val="009A31BF"/>
    <w:rsid w:val="00A8301B"/>
    <w:rsid w:val="00AA61EA"/>
    <w:rsid w:val="00B43F06"/>
    <w:rsid w:val="00B8296E"/>
    <w:rsid w:val="00BA7566"/>
    <w:rsid w:val="00C3438D"/>
    <w:rsid w:val="00CA061B"/>
    <w:rsid w:val="00CD4AED"/>
    <w:rsid w:val="00CD5856"/>
    <w:rsid w:val="00D118A0"/>
    <w:rsid w:val="00DB4108"/>
    <w:rsid w:val="00E1490C"/>
    <w:rsid w:val="00E85620"/>
    <w:rsid w:val="00EC5AD1"/>
    <w:rsid w:val="00ED2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customStyle="1" w:styleId="Default">
    <w:name w:val="Default"/>
    <w:rsid w:val="00A8301B"/>
    <w:pPr>
      <w:widowControl/>
      <w:suppressAutoHyphens w:val="0"/>
      <w:autoSpaceDE w:val="0"/>
      <w:adjustRightInd w:val="0"/>
      <w:textAlignment w:val="auto"/>
    </w:pPr>
    <w:rPr>
      <w:rFonts w:ascii="Verdana" w:hAnsi="Verdana" w:cs="Verdana"/>
      <w:color w:val="000000"/>
      <w:kern w:val="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GGED\Local%20Settings\Temporary%20Internet%20Files\Content.IE5\CJ9UIE8V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46</ap:Words>
  <ap:Characters>253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2012-06-27T12:33:00.0000000Z</lastPrinted>
  <dcterms:created xsi:type="dcterms:W3CDTF">2012-07-05T09:37:00.0000000Z</dcterms:created>
  <dcterms:modified xsi:type="dcterms:W3CDTF">2012-07-05T09:37:00.0000000Z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0x0101006C7831593B1AB94B85094857F11C3E90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