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381782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A7308C" w:rsidRDefault="00A7308C">
      <w:pPr>
        <w:pStyle w:val="Huisstijl-Aanhef"/>
      </w:pPr>
    </w:p>
    <w:p w:rsidR="00CD5856" w:rsidRDefault="00E1490C">
      <w:pPr>
        <w:pStyle w:val="Huisstijl-Aanhef"/>
      </w:pPr>
      <w:r>
        <w:t>Geachte voorzitter,</w:t>
      </w:r>
    </w:p>
    <w:p w:rsidRPr="007D641A" w:rsidR="005A5225" w:rsidP="005A5225" w:rsidRDefault="005A5225">
      <w:r w:rsidRPr="007D641A">
        <w:t>Hierbij bied ik u de nota n</w:t>
      </w:r>
      <w:r>
        <w:t>aar aanleiding van het verslag inzake</w:t>
      </w:r>
      <w:r w:rsidRPr="007D641A">
        <w:t xml:space="preserve"> </w:t>
      </w:r>
      <w:r>
        <w:t xml:space="preserve">het bovenvermeld voorstel </w:t>
      </w:r>
      <w:r w:rsidR="00AD2DE1">
        <w:t>aan</w:t>
      </w:r>
      <w:r>
        <w:t>.</w:t>
      </w:r>
    </w:p>
    <w:p w:rsidR="00CD5856" w:rsidRDefault="00CD5856"/>
    <w:p w:rsidRPr="009A31BF" w:rsidR="00CD5856" w:rsidRDefault="00E1490C">
      <w:pPr>
        <w:pStyle w:val="Huisstijl-Slotzin"/>
      </w:pPr>
      <w:r w:rsidRPr="009A31BF">
        <w:t>Hoogachtend,</w:t>
      </w:r>
    </w:p>
    <w:p w:rsidR="00050D5B" w:rsidP="00113778" w:rsidRDefault="00050D5B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  <w:r>
        <w:br/>
        <w:t>mw. drs. E.I. Schippers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25" w:rsidRDefault="005A5225">
      <w:r>
        <w:separator/>
      </w:r>
    </w:p>
  </w:endnote>
  <w:endnote w:type="continuationSeparator" w:id="0">
    <w:p w:rsidR="005A5225" w:rsidRDefault="005A5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25" w:rsidRDefault="005A5225">
      <w:r>
        <w:rPr>
          <w:color w:val="000000"/>
        </w:rPr>
        <w:separator/>
      </w:r>
    </w:p>
  </w:footnote>
  <w:footnote w:type="continuationSeparator" w:id="0">
    <w:p w:rsidR="005A5225" w:rsidRDefault="005A5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1490C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C66ABC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2511 VX</w:t>
                </w:r>
                <w:r w:rsidR="00E1490C">
                  <w:t xml:space="preserve">  </w:t>
                </w: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DWJZ-31</w:t>
                </w:r>
                <w:r w:rsidR="008D1A7F">
                  <w:t>8789</w:t>
                </w:r>
              </w:p>
              <w:p w:rsidR="00CD5856" w:rsidRPr="002B504F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 w:rsidRDefault="00FB6406">
                <w:pPr>
                  <w:pStyle w:val="Huisstijl-Referentiegegevens"/>
                </w:pPr>
                <w:r>
                  <w:t>1</w:t>
                </w:r>
              </w:p>
              <w:p w:rsidR="00CD5856" w:rsidRDefault="00E1490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 w:rsidR="00C66ABC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D5856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E1490C">
                  <w:tab/>
                </w:r>
                <w:r w:rsidR="00381782">
                  <w:t>12 juni 2012</w:t>
                </w:r>
              </w:p>
              <w:p w:rsidR="00CD5856" w:rsidRDefault="00697032" w:rsidP="00A7308C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850" w:hanging="850"/>
                </w:pPr>
                <w:r>
                  <w:t>Betreft</w:t>
                </w:r>
                <w:r w:rsidR="00E1490C">
                  <w:tab/>
                </w:r>
                <w:r w:rsidR="001B41E1" w:rsidRPr="001B41E1">
                  <w:t>Nota naar aanleiding van</w:t>
                </w:r>
                <w:r w:rsidR="005A5225">
                  <w:t xml:space="preserve"> het verslag </w:t>
                </w:r>
                <w:r w:rsidR="00284F9B">
                  <w:t>inzake</w:t>
                </w:r>
                <w:r w:rsidR="005A5225">
                  <w:t xml:space="preserve"> </w:t>
                </w:r>
                <w:r w:rsidR="00AD2DE1">
                  <w:t xml:space="preserve">wijziging van de Geneesmiddelenwet ter implementatie van richtlijn 2010/84/EU ter verbetering van de publieke gezondheid door het systeem van de geneesmiddelenbewaking van humane geneesmiddelen efficiënter te maken (33 208) 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C66ABC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C66ABC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C66ABC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  <w:r w:rsidR="00C66ABC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381782">
                    <w:rPr>
                      <w:noProof/>
                    </w:rPr>
                    <w:t>1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381782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C66ABC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DWJZ-31XXXX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E1490C">
                    <w:t>2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fldSimple w:instr=" SECTIONPAGES  \* Arabic  \* MERGEFORMAT ">
                  <w:r w:rsidR="00E1490C">
                    <w:t>2</w:t>
                  </w:r>
                </w:fldSimple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C66ABC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0217548"/>
                    <w:dataBinding w:prefixMappings="xmlns:dg='http://docgen.org/date' " w:xpath="/dg:DocgenData[1]/dg:Date[1]" w:storeItemID="{C2BD2627-4A2F-4249-AFCC-473AC8B2DDCE}"/>
                    <w:date w:fullDate="2012-05-02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 mei 2012</w:t>
                    </w:r>
                  </w:sdtContent>
                </w:sdt>
              </w:p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  <w:r w:rsidR="001B41E1">
                  <w:t>Nota naar aanleiding van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E1490C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J.M. van Egmond</w:t>
                </w:r>
              </w:p>
              <w:p w:rsidR="00CD5856" w:rsidRDefault="00E1490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="001B41E1" w:rsidRPr="001B41E1">
                  <w:t>070-3406486</w:t>
                </w:r>
              </w:p>
              <w:p w:rsidR="00CD5856" w:rsidRDefault="00E1490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</w:r>
                <w:r w:rsidR="001B41E1" w:rsidRPr="001B41E1">
                  <w:t>070-3405984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jm.v.egmond@minvws.nl</w:t>
                </w:r>
              </w:p>
              <w:p w:rsidR="00CD5856" w:rsidRDefault="00E1490C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1B41E1">
                <w:pPr>
                  <w:pStyle w:val="Huisstijl-Referentiegegevens"/>
                </w:pPr>
                <w:r>
                  <w:t>DWJZ-31XXXX</w:t>
                </w:r>
              </w:p>
              <w:p w:rsidR="00CD5856" w:rsidRDefault="00E1490C">
                <w:pPr>
                  <w:pStyle w:val="Huisstijl-ReferentiegegevenskopW1"/>
                </w:pPr>
                <w:r>
                  <w:t>Afschrift aan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auteur</w:t>
                </w:r>
                <w:r w:rsidRPr="001B41E1">
                  <w:br/>
                  <w:t>beleidsmedewerker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CD5856" w:rsidRDefault="00E1490C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CD5856" w:rsidRDefault="00E1490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C41DE"/>
    <w:rsid w:val="00050D5B"/>
    <w:rsid w:val="000B45B1"/>
    <w:rsid w:val="000E54B6"/>
    <w:rsid w:val="00113778"/>
    <w:rsid w:val="0015287C"/>
    <w:rsid w:val="00172CD9"/>
    <w:rsid w:val="001B41E1"/>
    <w:rsid w:val="001C41DE"/>
    <w:rsid w:val="00241BB9"/>
    <w:rsid w:val="00284F9B"/>
    <w:rsid w:val="002B1D9F"/>
    <w:rsid w:val="002B504F"/>
    <w:rsid w:val="003451E2"/>
    <w:rsid w:val="00347F1B"/>
    <w:rsid w:val="00381782"/>
    <w:rsid w:val="0045486D"/>
    <w:rsid w:val="004F6983"/>
    <w:rsid w:val="00582E97"/>
    <w:rsid w:val="005A5225"/>
    <w:rsid w:val="005D327A"/>
    <w:rsid w:val="00697032"/>
    <w:rsid w:val="007D23C6"/>
    <w:rsid w:val="007F380D"/>
    <w:rsid w:val="00841E83"/>
    <w:rsid w:val="00893C24"/>
    <w:rsid w:val="008A21F4"/>
    <w:rsid w:val="008C13D0"/>
    <w:rsid w:val="008D1A7F"/>
    <w:rsid w:val="008D618A"/>
    <w:rsid w:val="00922700"/>
    <w:rsid w:val="009A31BF"/>
    <w:rsid w:val="00A7308C"/>
    <w:rsid w:val="00AA61EA"/>
    <w:rsid w:val="00AD2DE1"/>
    <w:rsid w:val="00B8296E"/>
    <w:rsid w:val="00BA7566"/>
    <w:rsid w:val="00C3438D"/>
    <w:rsid w:val="00C66ABC"/>
    <w:rsid w:val="00CA061B"/>
    <w:rsid w:val="00CD4AED"/>
    <w:rsid w:val="00CD5856"/>
    <w:rsid w:val="00DF4420"/>
    <w:rsid w:val="00E1490C"/>
    <w:rsid w:val="00FB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GMONDJM\Local%20Settings\Temporary%20Internet%20Files\Content.IE5\5X33127J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185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2012-06-07T09:48:00.0000000Z</lastPrinted>
  <dcterms:created xsi:type="dcterms:W3CDTF">2012-06-12T13:24:00.0000000Z</dcterms:created>
  <dcterms:modified xsi:type="dcterms:W3CDTF">2012-06-12T13:24:00.0000000Z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0x010100304F4C35585A4B4399409E7D32885892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