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1748FB" w:rsidP="001748FB" w:rsidRDefault="001748FB"/>
        <w:p w:rsidR="00241BB9" w:rsidRDefault="009B3318">
          <w:pPr>
            <w:spacing w:line="240" w:lineRule="auto"/>
          </w:pPr>
        </w:p>
      </w:sdtContent>
    </w:sdt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 w:rsidSect="001748FB">
          <w:headerReference w:type="default" r:id="rId9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BD3A7E" w:rsidRDefault="00BD3A7E">
      <w:pPr>
        <w:pStyle w:val="Huisstijl-Aanhef"/>
      </w:pPr>
    </w:p>
    <w:p w:rsidR="00BD3A7E" w:rsidRDefault="00BD3A7E">
      <w:pPr>
        <w:pStyle w:val="Huisstijl-Aanhef"/>
      </w:pPr>
    </w:p>
    <w:p w:rsidR="00CD5856" w:rsidRDefault="00E1490C">
      <w:pPr>
        <w:pStyle w:val="Huisstijl-Aanhef"/>
      </w:pPr>
      <w:r>
        <w:t>Geachte voorzitter,</w:t>
      </w:r>
    </w:p>
    <w:p w:rsidR="00BD3A7E" w:rsidP="000D7306" w:rsidRDefault="00BD3A7E">
      <w:bookmarkStart w:name="Text1" w:id="0"/>
    </w:p>
    <w:p w:rsidR="000D7306" w:rsidP="000D7306" w:rsidRDefault="000D7306">
      <w:r>
        <w:t xml:space="preserve">Hierbij zend ik u de nota naar aanleiding van het verslag inzake </w:t>
      </w:r>
      <w:r w:rsidR="00FE3B3A">
        <w:t>het bovenvermelde voorstel</w:t>
      </w:r>
      <w:r w:rsidR="00091DD0">
        <w:t xml:space="preserve"> van wet</w:t>
      </w:r>
      <w:r w:rsidR="00FE3B3A">
        <w:t>.</w:t>
      </w:r>
      <w:r w:rsidR="00BD3A7E">
        <w:t xml:space="preserve"> </w:t>
      </w:r>
    </w:p>
    <w:p w:rsidR="000D7306" w:rsidP="000D7306" w:rsidRDefault="000D7306"/>
    <w:p w:rsidR="000D7306" w:rsidRDefault="000D7306">
      <w:r>
        <w:t xml:space="preserve"> </w:t>
      </w:r>
    </w:p>
    <w:bookmarkEnd w:id="0"/>
    <w:p w:rsidR="00CD5856" w:rsidRDefault="00CD5856"/>
    <w:p w:rsidR="00050D5B" w:rsidP="00113778" w:rsidRDefault="00FE3B3A">
      <w:pPr>
        <w:pStyle w:val="Huisstijl-Ondertekening"/>
      </w:pPr>
      <w:r>
        <w:t>D</w:t>
      </w:r>
      <w:r w:rsidR="00050D5B">
        <w:t xml:space="preserve">e </w:t>
      </w:r>
      <w:r w:rsidR="004A5A5D">
        <w:t xml:space="preserve">Staatssecretaris </w:t>
      </w:r>
      <w:r w:rsidR="00050D5B">
        <w:t xml:space="preserve"> van Volksgezondheid,</w:t>
      </w:r>
      <w:r w:rsidR="00050D5B">
        <w:br/>
        <w:t>Welzijn en Sport,</w:t>
      </w:r>
      <w:r w:rsidR="00050D5B">
        <w:br/>
      </w:r>
      <w:r w:rsidR="00050D5B">
        <w:br/>
      </w:r>
      <w:r w:rsidR="00050D5B">
        <w:br/>
      </w:r>
      <w:r w:rsidR="00050D5B">
        <w:br/>
      </w:r>
      <w:r w:rsidR="00050D5B">
        <w:br/>
      </w:r>
    </w:p>
    <w:p w:rsidR="004A5A5D" w:rsidP="004A5A5D" w:rsidRDefault="004A5A5D">
      <w:pPr>
        <w:pStyle w:val="Huisstijl-Ondertekening"/>
      </w:pPr>
      <w:r>
        <w:t>mw. drs. M.L.L.E. Veldhuijzen van Zanten-Hyllner</w:t>
      </w:r>
    </w:p>
    <w:p w:rsidRPr="009A31BF" w:rsidR="00CD5856" w:rsidP="009A3759" w:rsidRDefault="00CD5856">
      <w:pPr>
        <w:rPr>
          <w:i/>
        </w:rPr>
      </w:pPr>
    </w:p>
    <w:sectPr w:rsidRPr="009A31BF" w:rsidR="00CD5856" w:rsidSect="00CD5856">
      <w:headerReference w:type="default" r:id="rId10"/>
      <w:headerReference w:type="first" r:id="rId11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10B" w:rsidRDefault="0066410B">
      <w:r>
        <w:separator/>
      </w:r>
    </w:p>
  </w:endnote>
  <w:endnote w:type="continuationSeparator" w:id="0">
    <w:p w:rsidR="0066410B" w:rsidRDefault="00664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DejaVu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10B" w:rsidRDefault="0066410B">
      <w:r>
        <w:rPr>
          <w:color w:val="000000"/>
        </w:rPr>
        <w:separator/>
      </w:r>
    </w:p>
  </w:footnote>
  <w:footnote w:type="continuationSeparator" w:id="0">
    <w:p w:rsidR="0066410B" w:rsidRDefault="006641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4C4" w:rsidRDefault="00CB74C4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9B3318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54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inset="0,0,0,0">
            <w:txbxContent>
              <w:p w:rsidR="00CB74C4" w:rsidRDefault="00CB74C4">
                <w:pPr>
                  <w:pStyle w:val="Huisstijl-AfzendgegevensW1"/>
                </w:pPr>
                <w:r>
                  <w:t>Bezoekadres:</w:t>
                </w:r>
              </w:p>
              <w:p w:rsidR="00CB74C4" w:rsidRDefault="00CB74C4">
                <w:pPr>
                  <w:pStyle w:val="Huisstijl-Afzendgegevens"/>
                </w:pPr>
                <w:r w:rsidRPr="001B41E1">
                  <w:t>Parnassusplein 5</w:t>
                </w:r>
              </w:p>
              <w:p w:rsidR="00CB74C4" w:rsidRDefault="00CB74C4">
                <w:pPr>
                  <w:pStyle w:val="Huisstijl-Afzendgegevens"/>
                </w:pPr>
                <w:r w:rsidRPr="001B41E1">
                  <w:t>2511 VX</w:t>
                </w:r>
                <w:r>
                  <w:t xml:space="preserve">  </w:t>
                </w:r>
                <w:r w:rsidRPr="001B41E1">
                  <w:t>Den Haag</w:t>
                </w:r>
              </w:p>
              <w:p w:rsidR="00CB74C4" w:rsidRDefault="00CB74C4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B74C4" w:rsidRDefault="00CB74C4">
                <w:pPr>
                  <w:pStyle w:val="Huisstijl-ReferentiegegevenskopW2"/>
                </w:pPr>
                <w:r w:rsidRPr="001B41E1">
                  <w:t>Kenmerk</w:t>
                </w:r>
              </w:p>
              <w:p w:rsidR="00924EFA" w:rsidRPr="00924EFA" w:rsidRDefault="004A5A5D" w:rsidP="00924EFA">
                <w:pPr>
                  <w:pStyle w:val="Huisstijl-Referentiegegevens"/>
                </w:pPr>
                <w:r>
                  <w:t>DMO/SFI-3108819</w:t>
                </w:r>
              </w:p>
              <w:p w:rsidR="00CB74C4" w:rsidRPr="002B504F" w:rsidRDefault="00CB74C4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CB74C4" w:rsidRDefault="00CB74C4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B74C4" w:rsidRDefault="00CB74C4"/>
            </w:txbxContent>
          </v:textbox>
          <w10:wrap anchorx="page" anchory="page"/>
        </v:shape>
      </w:pict>
    </w:r>
    <w:r w:rsidR="009B3318">
      <w:rPr>
        <w:lang w:eastAsia="nl-NL" w:bidi="ar-SA"/>
      </w:rPr>
      <w:pict>
        <v:shape id="Text Box 29" o:spid="_x0000_s2053" type="#_x0000_t202" style="position:absolute;margin-left:79.65pt;margin-top:296.85pt;width:323.1pt;height:1in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fit-shape-to-text:t" inset="0,0,0,0">
            <w:txbxContent>
              <w:p w:rsidR="00CB74C4" w:rsidRDefault="00CB74C4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</w:r>
                <w:r w:rsidR="009A3759">
                  <w:t>19 maart 2012</w:t>
                </w:r>
              </w:p>
              <w:p w:rsidR="00CB74C4" w:rsidRDefault="00CB74C4" w:rsidP="000D7306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134" w:hanging="1134"/>
                </w:pPr>
                <w:r>
                  <w:t>Betreft</w:t>
                </w:r>
                <w:r>
                  <w:tab/>
                  <w:t>Nota naar aanleiding van het verslag inzake het voorstel van wet tot wijziging van de Wet</w:t>
                </w:r>
                <w:r w:rsidR="004A5A5D">
                  <w:t xml:space="preserve"> maatschappelijke ondersteuning in verband met de uitbreiding van gemeentelijke taken op het terrein van de bestuurlijke verantwoordelijkheid (33127)</w:t>
                </w:r>
              </w:p>
              <w:p w:rsidR="00CB74C4" w:rsidRDefault="00CB74C4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9B3318">
      <w:rPr>
        <w:lang w:eastAsia="nl-NL" w:bidi="ar-SA"/>
      </w:rPr>
      <w:pict>
        <v:shape id="Text Box 28" o:spid="_x0000_s2052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inset="0,0,0,0">
            <w:txbxContent>
              <w:p w:rsidR="00CB74C4" w:rsidRDefault="00CB74C4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9B3318">
      <w:rPr>
        <w:lang w:eastAsia="nl-NL" w:bidi="ar-SA"/>
      </w:rPr>
      <w:pict>
        <v:shape id="Text Box 27" o:spid="_x0000_s2051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inset="0,0,0,0">
            <w:txbxContent>
              <w:p w:rsidR="00CB74C4" w:rsidRDefault="00CB74C4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9B3318">
      <w:rPr>
        <w:lang w:eastAsia="nl-NL" w:bidi="ar-SA"/>
      </w:rPr>
      <w:pict>
        <v:shape id="Text Box 26" o:spid="_x0000_s2050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inset="0,0,0,0">
            <w:txbxContent>
              <w:p w:rsidR="00CB74C4" w:rsidRDefault="00CB74C4">
                <w:pPr>
                  <w:pStyle w:val="Huisstijl-Retouradres"/>
                </w:pPr>
                <w:r w:rsidRPr="001B41E1">
                  <w:t>&gt; Retouradres</w:t>
                </w:r>
                <w:r>
                  <w:t xml:space="preserve"> Postbus 20350 2500 EH  Den Haag</w:t>
                </w:r>
              </w:p>
            </w:txbxContent>
          </v:textbox>
          <w10:wrap anchorx="page" anchory="page"/>
          <w10:anchorlock/>
        </v:shape>
      </w:pict>
    </w:r>
    <w:r w:rsidR="009B3318">
      <w:rPr>
        <w:lang w:eastAsia="nl-NL" w:bidi="ar-SA"/>
      </w:rPr>
      <w:pict>
        <v:shape id="Text Box 25" o:spid="_x0000_s2049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inset="0,0,0,0">
            <w:txbxContent>
              <w:p w:rsidR="00CB74C4" w:rsidRDefault="00CB74C4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 w:rsidR="009A3759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r w:rsidR="009A3759">
                  <w:t>1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4C4" w:rsidRDefault="009B3318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style="mso-next-textbox:#Text Box 5" inset="0,0,0,0">
            <w:txbxContent>
              <w:p w:rsidR="00CB74C4" w:rsidRDefault="00CB74C4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style="mso-next-textbox:#Text Box 18" inset="0,0,0,0">
            <w:txbxContent>
              <w:p w:rsidR="00CB74C4" w:rsidRDefault="00CB74C4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 w:rsidR="009A3759">
                    <w:rPr>
                      <w:noProof/>
                    </w:rPr>
                    <w:t>2</w:t>
                  </w:r>
                </w:fldSimple>
                <w:r>
                  <w:t xml:space="preserve"> van </w:t>
                </w:r>
                <w:fldSimple w:instr=" SECTIONPAGES  \* Arabic  \* MERGEFORMAT ">
                  <w:r w:rsidR="009A3759">
                    <w:rPr>
                      <w:noProof/>
                    </w:rPr>
                    <w:t>2</w:t>
                  </w:r>
                </w:fldSimple>
              </w:p>
              <w:p w:rsidR="00CB74C4" w:rsidRDefault="00CB74C4"/>
              <w:p w:rsidR="00CB74C4" w:rsidRDefault="00CB74C4">
                <w:pPr>
                  <w:pStyle w:val="Huisstijl-Paginanummer"/>
                </w:pPr>
              </w:p>
              <w:p w:rsidR="00CB74C4" w:rsidRDefault="00CB74C4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4C4" w:rsidRDefault="009B3318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60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next-textbox:#Text Box 16;mso-fit-shape-to-text:t" inset="0,0,0,0">
            <w:txbxContent>
              <w:p w:rsidR="00CB74C4" w:rsidRDefault="009B331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sdt>
                  <w:sdtPr>
                    <w:alias w:val="Date"/>
                    <w:tag w:val="Date"/>
                    <w:id w:val="17637175"/>
                    <w:dataBinding w:prefixMappings="xmlns:dg='http://docgen.org/date' " w:xpath="/dg:DocgenData[1]/dg:Date[1]" w:storeItemID="{D30C9D9E-2492-46A5-8DA4-04332E3D3FCE}"/>
                    <w:date w:fullDate="2011-10-28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 w:rsidR="00CB74C4">
                      <w:t>28 oktober 2011</w:t>
                    </w:r>
                  </w:sdtContent>
                </w:sdt>
              </w:p>
              <w:p w:rsidR="00CB74C4" w:rsidRDefault="00CB74C4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CB74C4" w:rsidRDefault="00CB74C4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CB74C4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CB74C4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6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style="mso-next-textbox:#_x0000_s2061" inset="0,0,0,0">
            <w:txbxContent>
              <w:p w:rsidR="00CB74C4" w:rsidRDefault="00CB74C4">
                <w:pPr>
                  <w:pStyle w:val="Huisstijl-Afzendgegevens"/>
                </w:pPr>
                <w:r w:rsidRPr="001B41E1">
                  <w:t>Parnassusplein 5</w:t>
                </w:r>
              </w:p>
              <w:p w:rsidR="00CB74C4" w:rsidRDefault="00CB74C4">
                <w:pPr>
                  <w:pStyle w:val="Huisstijl-Afzendgegevens"/>
                </w:pPr>
                <w:r w:rsidRPr="001B41E1">
                  <w:t>Den Haag</w:t>
                </w:r>
              </w:p>
              <w:p w:rsidR="00CB74C4" w:rsidRDefault="00CB74C4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B74C4" w:rsidRPr="000D7306" w:rsidRDefault="00CB74C4">
                <w:pPr>
                  <w:pStyle w:val="Huisstijl-AfzendgegevenskopW1"/>
                  <w:rPr>
                    <w:lang w:val="en-US"/>
                  </w:rPr>
                </w:pPr>
                <w:r w:rsidRPr="000D7306">
                  <w:rPr>
                    <w:lang w:val="en-US"/>
                  </w:rPr>
                  <w:t>Contactpersoon</w:t>
                </w:r>
              </w:p>
              <w:p w:rsidR="00CB74C4" w:rsidRPr="000D7306" w:rsidRDefault="00CB74C4">
                <w:pPr>
                  <w:pStyle w:val="Huisstijl-Afzendgegevens"/>
                  <w:rPr>
                    <w:lang w:val="en-US"/>
                  </w:rPr>
                </w:pPr>
                <w:r w:rsidRPr="000D7306">
                  <w:rPr>
                    <w:lang w:val="en-US"/>
                  </w:rPr>
                  <w:t>drs. I. Been</w:t>
                </w:r>
              </w:p>
              <w:p w:rsidR="00CB74C4" w:rsidRPr="000D7306" w:rsidRDefault="00CB74C4">
                <w:pPr>
                  <w:pStyle w:val="Huisstijl-AfzendgegevensW1"/>
                  <w:tabs>
                    <w:tab w:val="clear" w:pos="170"/>
                    <w:tab w:val="left" w:pos="-13750"/>
                  </w:tabs>
                  <w:rPr>
                    <w:lang w:val="en-US"/>
                  </w:rPr>
                </w:pPr>
                <w:r w:rsidRPr="000D7306">
                  <w:rPr>
                    <w:lang w:val="en-US"/>
                  </w:rPr>
                  <w:t>T</w:t>
                </w:r>
                <w:r w:rsidRPr="000D7306">
                  <w:rPr>
                    <w:lang w:val="en-US"/>
                  </w:rPr>
                  <w:tab/>
                  <w:t>070-3407412</w:t>
                </w:r>
              </w:p>
              <w:p w:rsidR="00CB74C4" w:rsidRDefault="00CB74C4">
                <w:pPr>
                  <w:pStyle w:val="Huisstijl-Afzendgegevens"/>
                </w:pPr>
                <w:r w:rsidRPr="001B41E1">
                  <w:t>i.been@minvws.nl</w:t>
                </w:r>
              </w:p>
              <w:p w:rsidR="00CB74C4" w:rsidRDefault="00CB74C4">
                <w:pPr>
                  <w:pStyle w:val="Huisstijl-ReferentiegegevenskopW2"/>
                </w:pPr>
                <w:r>
                  <w:t>Afschrift aan</w:t>
                </w:r>
              </w:p>
              <w:p w:rsidR="00CB74C4" w:rsidRDefault="00CB74C4">
                <w:pPr>
                  <w:pStyle w:val="Huisstijl-Referentiegegevens"/>
                </w:pPr>
                <w:r w:rsidRPr="001B41E1">
                  <w:t>Wtcg-team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8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style="mso-next-textbox:#_x0000_s2058" inset="0,0,0,0">
            <w:txbxContent>
              <w:p w:rsidR="00CB74C4" w:rsidRDefault="00CB74C4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style="mso-next-textbox:#_x0000_s2062" inset="0,0,0,0">
            <w:txbxContent>
              <w:p w:rsidR="00CB74C4" w:rsidRDefault="00CB74C4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1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59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style="mso-next-textbox:#_x0000_s2059" inset="0,0,0,0">
            <w:txbxContent>
              <w:p w:rsidR="00CB74C4" w:rsidRDefault="00CB74C4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style="mso-next-textbox:#_x0000_s2057" inset="0,0,0,0">
            <w:txbxContent>
              <w:p w:rsidR="00CB74C4" w:rsidRDefault="00CB74C4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44ADD"/>
    <w:multiLevelType w:val="hybridMultilevel"/>
    <w:tmpl w:val="9BB4B5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F0655"/>
    <w:multiLevelType w:val="hybridMultilevel"/>
    <w:tmpl w:val="947601C8"/>
    <w:lvl w:ilvl="0" w:tplc="C3F421F2">
      <w:start w:val="626"/>
      <w:numFmt w:val="bullet"/>
      <w:lvlText w:val="-"/>
      <w:lvlJc w:val="left"/>
      <w:pPr>
        <w:ind w:left="720" w:hanging="360"/>
      </w:pPr>
      <w:rPr>
        <w:rFonts w:ascii="Verdana" w:eastAsia="DejaVu Sans" w:hAnsi="Verdana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853E4B"/>
    <w:multiLevelType w:val="hybridMultilevel"/>
    <w:tmpl w:val="A202D4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D3A7E"/>
    <w:rsid w:val="0000595A"/>
    <w:rsid w:val="00014418"/>
    <w:rsid w:val="00037E58"/>
    <w:rsid w:val="00040D34"/>
    <w:rsid w:val="00041BB6"/>
    <w:rsid w:val="0004385C"/>
    <w:rsid w:val="00050D5B"/>
    <w:rsid w:val="0005240B"/>
    <w:rsid w:val="00055839"/>
    <w:rsid w:val="00091DD0"/>
    <w:rsid w:val="000B45B1"/>
    <w:rsid w:val="000D7306"/>
    <w:rsid w:val="000D7980"/>
    <w:rsid w:val="000E2F61"/>
    <w:rsid w:val="000E4F7A"/>
    <w:rsid w:val="000E54B6"/>
    <w:rsid w:val="000F5BCC"/>
    <w:rsid w:val="000F6319"/>
    <w:rsid w:val="00107B46"/>
    <w:rsid w:val="00107BC6"/>
    <w:rsid w:val="00113778"/>
    <w:rsid w:val="00121EFE"/>
    <w:rsid w:val="00122534"/>
    <w:rsid w:val="00157D9F"/>
    <w:rsid w:val="00172CD9"/>
    <w:rsid w:val="001748FB"/>
    <w:rsid w:val="001A1F75"/>
    <w:rsid w:val="001B41E1"/>
    <w:rsid w:val="001C06A0"/>
    <w:rsid w:val="0022407E"/>
    <w:rsid w:val="00241BB9"/>
    <w:rsid w:val="00294824"/>
    <w:rsid w:val="002A0906"/>
    <w:rsid w:val="002B1D9F"/>
    <w:rsid w:val="002B2178"/>
    <w:rsid w:val="002B504F"/>
    <w:rsid w:val="002D602E"/>
    <w:rsid w:val="003149F1"/>
    <w:rsid w:val="00317BCE"/>
    <w:rsid w:val="00321AA3"/>
    <w:rsid w:val="00340ECB"/>
    <w:rsid w:val="003451E2"/>
    <w:rsid w:val="00347F1B"/>
    <w:rsid w:val="00376FCD"/>
    <w:rsid w:val="00396AD4"/>
    <w:rsid w:val="00396F81"/>
    <w:rsid w:val="003B031B"/>
    <w:rsid w:val="003F1831"/>
    <w:rsid w:val="00411842"/>
    <w:rsid w:val="004236F3"/>
    <w:rsid w:val="00444B65"/>
    <w:rsid w:val="0045092A"/>
    <w:rsid w:val="0045486D"/>
    <w:rsid w:val="00471442"/>
    <w:rsid w:val="004A0156"/>
    <w:rsid w:val="004A4711"/>
    <w:rsid w:val="004A5A5D"/>
    <w:rsid w:val="004B5F72"/>
    <w:rsid w:val="004C1C24"/>
    <w:rsid w:val="004C59D9"/>
    <w:rsid w:val="004E3E33"/>
    <w:rsid w:val="005229CA"/>
    <w:rsid w:val="00556EC7"/>
    <w:rsid w:val="00571CDB"/>
    <w:rsid w:val="00582E97"/>
    <w:rsid w:val="00591F83"/>
    <w:rsid w:val="00597200"/>
    <w:rsid w:val="005C7DEF"/>
    <w:rsid w:val="00613025"/>
    <w:rsid w:val="00624578"/>
    <w:rsid w:val="006374BD"/>
    <w:rsid w:val="0064531F"/>
    <w:rsid w:val="00651499"/>
    <w:rsid w:val="0066410B"/>
    <w:rsid w:val="00675157"/>
    <w:rsid w:val="006E353E"/>
    <w:rsid w:val="006E5C41"/>
    <w:rsid w:val="006F2495"/>
    <w:rsid w:val="00710335"/>
    <w:rsid w:val="00726DA5"/>
    <w:rsid w:val="007414EF"/>
    <w:rsid w:val="00745E0E"/>
    <w:rsid w:val="007524C6"/>
    <w:rsid w:val="00755601"/>
    <w:rsid w:val="007A34F4"/>
    <w:rsid w:val="007C5022"/>
    <w:rsid w:val="007D23C6"/>
    <w:rsid w:val="007D2785"/>
    <w:rsid w:val="007D5A69"/>
    <w:rsid w:val="007F380D"/>
    <w:rsid w:val="007F7B42"/>
    <w:rsid w:val="008061BD"/>
    <w:rsid w:val="00832E4D"/>
    <w:rsid w:val="00840611"/>
    <w:rsid w:val="00865D17"/>
    <w:rsid w:val="00893C24"/>
    <w:rsid w:val="008A21F4"/>
    <w:rsid w:val="008A4563"/>
    <w:rsid w:val="008B441A"/>
    <w:rsid w:val="008D618A"/>
    <w:rsid w:val="00924EFA"/>
    <w:rsid w:val="009265C4"/>
    <w:rsid w:val="0094242A"/>
    <w:rsid w:val="009629BB"/>
    <w:rsid w:val="00962E58"/>
    <w:rsid w:val="0097599C"/>
    <w:rsid w:val="009804CB"/>
    <w:rsid w:val="00983687"/>
    <w:rsid w:val="009864C1"/>
    <w:rsid w:val="009A31BF"/>
    <w:rsid w:val="009A3759"/>
    <w:rsid w:val="009B1D35"/>
    <w:rsid w:val="009B3318"/>
    <w:rsid w:val="009B6D89"/>
    <w:rsid w:val="009D1DCE"/>
    <w:rsid w:val="00A47E35"/>
    <w:rsid w:val="00A54DB0"/>
    <w:rsid w:val="00A55DB2"/>
    <w:rsid w:val="00A561EA"/>
    <w:rsid w:val="00A67A86"/>
    <w:rsid w:val="00A723A8"/>
    <w:rsid w:val="00A9396B"/>
    <w:rsid w:val="00AA61EA"/>
    <w:rsid w:val="00AC2ABF"/>
    <w:rsid w:val="00AF4C92"/>
    <w:rsid w:val="00B05ABF"/>
    <w:rsid w:val="00B14B61"/>
    <w:rsid w:val="00B54FCF"/>
    <w:rsid w:val="00B66E9E"/>
    <w:rsid w:val="00B8296E"/>
    <w:rsid w:val="00BA2645"/>
    <w:rsid w:val="00BA4480"/>
    <w:rsid w:val="00BA74FF"/>
    <w:rsid w:val="00BA7566"/>
    <w:rsid w:val="00BC01A8"/>
    <w:rsid w:val="00BD3A7E"/>
    <w:rsid w:val="00BE642D"/>
    <w:rsid w:val="00BF0521"/>
    <w:rsid w:val="00BF0721"/>
    <w:rsid w:val="00BF0A09"/>
    <w:rsid w:val="00C0258A"/>
    <w:rsid w:val="00C11FE0"/>
    <w:rsid w:val="00C3438D"/>
    <w:rsid w:val="00C466C3"/>
    <w:rsid w:val="00C46C20"/>
    <w:rsid w:val="00C55CB9"/>
    <w:rsid w:val="00C83866"/>
    <w:rsid w:val="00C842EC"/>
    <w:rsid w:val="00CA061B"/>
    <w:rsid w:val="00CA21E0"/>
    <w:rsid w:val="00CA21FF"/>
    <w:rsid w:val="00CB74C4"/>
    <w:rsid w:val="00CD1D2D"/>
    <w:rsid w:val="00CD4AED"/>
    <w:rsid w:val="00CD5856"/>
    <w:rsid w:val="00CD5DD6"/>
    <w:rsid w:val="00CE7270"/>
    <w:rsid w:val="00CF00F3"/>
    <w:rsid w:val="00CF4D8D"/>
    <w:rsid w:val="00D04920"/>
    <w:rsid w:val="00D22739"/>
    <w:rsid w:val="00D22BB0"/>
    <w:rsid w:val="00D22E44"/>
    <w:rsid w:val="00D50900"/>
    <w:rsid w:val="00D55794"/>
    <w:rsid w:val="00D65FF3"/>
    <w:rsid w:val="00D70B49"/>
    <w:rsid w:val="00D71098"/>
    <w:rsid w:val="00D73F84"/>
    <w:rsid w:val="00D924A0"/>
    <w:rsid w:val="00D93900"/>
    <w:rsid w:val="00DB019D"/>
    <w:rsid w:val="00DB64E2"/>
    <w:rsid w:val="00DD69EF"/>
    <w:rsid w:val="00DF0EA7"/>
    <w:rsid w:val="00E053EA"/>
    <w:rsid w:val="00E1490C"/>
    <w:rsid w:val="00E60DBF"/>
    <w:rsid w:val="00E61E5F"/>
    <w:rsid w:val="00EB7CDC"/>
    <w:rsid w:val="00F5425B"/>
    <w:rsid w:val="00F64F4E"/>
    <w:rsid w:val="00F748CA"/>
    <w:rsid w:val="00F76764"/>
    <w:rsid w:val="00F90040"/>
    <w:rsid w:val="00F91D06"/>
    <w:rsid w:val="00F931D3"/>
    <w:rsid w:val="00F959C2"/>
    <w:rsid w:val="00FD0D38"/>
    <w:rsid w:val="00FE3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CE7270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E60DBF"/>
    <w:pPr>
      <w:spacing w:line="240" w:lineRule="auto"/>
    </w:pPr>
    <w:rPr>
      <w:rFonts w:cs="Mangal"/>
      <w:sz w:val="20"/>
      <w:szCs w:val="18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E60DBF"/>
    <w:rPr>
      <w:rFonts w:ascii="Verdana" w:hAnsi="Verdana" w:cs="Mangal"/>
      <w:sz w:val="20"/>
      <w:szCs w:val="18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60DBF"/>
    <w:rPr>
      <w:vertAlign w:val="superscript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46C2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C46C20"/>
    <w:pPr>
      <w:spacing w:line="240" w:lineRule="auto"/>
    </w:pPr>
    <w:rPr>
      <w:rFonts w:cs="Mangal"/>
      <w:sz w:val="20"/>
      <w:szCs w:val="18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C46C20"/>
    <w:rPr>
      <w:rFonts w:ascii="Verdana" w:hAnsi="Verdana" w:cs="Mangal"/>
      <w:sz w:val="20"/>
      <w:szCs w:val="18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46C2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46C20"/>
    <w:rPr>
      <w:b/>
      <w:bCs/>
    </w:rPr>
  </w:style>
  <w:style w:type="paragraph" w:styleId="Lijstalinea">
    <w:name w:val="List Paragraph"/>
    <w:basedOn w:val="Standaard"/>
    <w:uiPriority w:val="34"/>
    <w:qFormat/>
    <w:rsid w:val="00597200"/>
    <w:pPr>
      <w:ind w:left="720"/>
      <w:contextualSpacing/>
    </w:pPr>
    <w:rPr>
      <w:rFonts w:cs="Mangal"/>
    </w:rPr>
  </w:style>
  <w:style w:type="character" w:customStyle="1" w:styleId="Kop3Char">
    <w:name w:val="Kop 3 Char"/>
    <w:basedOn w:val="Standaardalinea-lettertype"/>
    <w:link w:val="Kop3"/>
    <w:uiPriority w:val="9"/>
    <w:rsid w:val="00CE7270"/>
    <w:rPr>
      <w:rFonts w:asciiTheme="majorHAnsi" w:eastAsiaTheme="majorEastAsia" w:hAnsiTheme="majorHAnsi" w:cs="Mangal"/>
      <w:b/>
      <w:bCs/>
      <w:color w:val="4F81BD" w:themeColor="accent1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webSettings" Target="webSettings.xml" Id="rId6" /><Relationship Type="http://schemas.openxmlformats.org/officeDocument/2006/relationships/header" Target="header3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ENI\Local%20Settings\Temporary%20Internet%20Files\Content.IE5\MYEX7CWM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38</ap:Words>
  <ap:Characters>214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251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lastPrinted>2011-11-04T12:38:00.0000000Z</lastPrinted>
  <dcterms:created xsi:type="dcterms:W3CDTF">2012-03-19T13:27:00.0000000Z</dcterms:created>
  <dcterms:modified xsi:type="dcterms:W3CDTF">2012-03-19T13:27:00.0000000Z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0x010100F7D07B20C180AC40AAA3E03E88D2CEB8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