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5798297"/>
        <w:docPartObj>
          <w:docPartGallery w:val="Cover Pages"/>
          <w:docPartUnique/>
        </w:docPartObj>
      </w:sdtPr>
      <w:sdtContent>
        <w:p w:rsidR="00551255" w:rsidP="00551255" w:rsidRDefault="00551255"/>
        <w:p w:rsidR="00241BB9" w:rsidRDefault="00251754">
          <w:pPr>
            <w:spacing w:line="240" w:lineRule="auto"/>
          </w:pPr>
        </w:p>
      </w:sdtContent>
    </w:sdt>
    <w:p w:rsidR="00CD5856" w:rsidRDefault="00CD5856">
      <w:pPr>
        <w:spacing w:line="240" w:lineRule="auto"/>
      </w:pPr>
    </w:p>
    <w:p w:rsidR="00CD5856" w:rsidRDefault="00CD5856"/>
    <w:p w:rsidR="00CD5856" w:rsidRDefault="00CD5856"/>
    <w:p w:rsidR="00CD5856" w:rsidRDefault="00CD5856">
      <w:pPr>
        <w:sectPr w:rsidR="00CD5856" w:rsidSect="00551255">
          <w:headerReference w:type="default" r:id="rId9"/>
          <w:type w:val="continuous"/>
          <w:pgSz w:w="11905" w:h="16837"/>
          <w:pgMar w:top="2948" w:right="2778" w:bottom="1049" w:left="1588" w:header="6521" w:footer="709" w:gutter="0"/>
          <w:pgNumType w:start="1"/>
          <w:cols w:space="708"/>
          <w:docGrid w:linePitch="326"/>
        </w:sectPr>
      </w:pPr>
    </w:p>
    <w:p w:rsidR="00CD5856" w:rsidRDefault="00E1490C">
      <w:pPr>
        <w:pStyle w:val="Huisstijl-Aanhef"/>
      </w:pPr>
      <w:r>
        <w:lastRenderedPageBreak/>
        <w:t>Geachte voorzitter,</w:t>
      </w:r>
    </w:p>
    <w:p w:rsidR="00CD5856" w:rsidRDefault="00AF2C99">
      <w:r>
        <w:t xml:space="preserve">Hierbij bied ik u </w:t>
      </w:r>
      <w:r w:rsidR="000C5ED7">
        <w:t xml:space="preserve">mede namens de Minister van Veiligheid en Justitie </w:t>
      </w:r>
      <w:r>
        <w:t>een tweede nota van wijziging aan bij het bovengenoemde voorstel van wet</w:t>
      </w:r>
      <w:r w:rsidR="00C9024A">
        <w:t>.</w:t>
      </w:r>
    </w:p>
    <w:p w:rsidRPr="009A31BF" w:rsidR="00CD5856" w:rsidRDefault="00E1490C">
      <w:pPr>
        <w:pStyle w:val="Huisstijl-Slotzin"/>
      </w:pPr>
      <w:r w:rsidRPr="009A31BF">
        <w:t>Hoogachtend,</w:t>
      </w:r>
    </w:p>
    <w:p w:rsidRPr="009A31BF" w:rsidR="00CD5856" w:rsidRDefault="00CD5856">
      <w:pPr>
        <w:pStyle w:val="Huisstijl-Ondertekeningvervolg"/>
        <w:rPr>
          <w:i w:val="0"/>
        </w:rPr>
      </w:pPr>
    </w:p>
    <w:p w:rsidR="00AF2C99" w:rsidRDefault="00AF2C99">
      <w:pPr>
        <w:pStyle w:val="Huisstijl-Ondertekeningvervolgtitel"/>
      </w:pPr>
      <w:r>
        <w:t>de Minister van Volksgezondheid,</w:t>
      </w:r>
    </w:p>
    <w:p w:rsidR="00AF2C99" w:rsidRDefault="00AF2C99">
      <w:pPr>
        <w:pStyle w:val="Huisstijl-Ondertekeningvervolgtitel"/>
      </w:pPr>
      <w:r>
        <w:t>Welzijn en Sport,</w:t>
      </w:r>
    </w:p>
    <w:p w:rsidR="00AF2C99" w:rsidRDefault="00AF2C99">
      <w:pPr>
        <w:pStyle w:val="Huisstijl-Ondertekeningvervolgtitel"/>
      </w:pPr>
    </w:p>
    <w:p w:rsidR="00E46FBC" w:rsidRDefault="00E46FBC">
      <w:pPr>
        <w:pStyle w:val="Huisstijl-Ondertekeningvervolgtitel"/>
      </w:pPr>
    </w:p>
    <w:p w:rsidR="00E46FBC" w:rsidRDefault="00E46FBC">
      <w:pPr>
        <w:pStyle w:val="Huisstijl-Ondertekeningvervolgtitel"/>
      </w:pPr>
    </w:p>
    <w:p w:rsidR="00E46FBC" w:rsidRDefault="00E46FBC">
      <w:pPr>
        <w:pStyle w:val="Huisstijl-Ondertekeningvervolgtitel"/>
      </w:pPr>
    </w:p>
    <w:p w:rsidR="00CD5856" w:rsidRDefault="00C9024A">
      <w:pPr>
        <w:pStyle w:val="Huisstijl-Ondertekeningvervolgtitel"/>
      </w:pPr>
      <w:r>
        <w:t>m</w:t>
      </w:r>
      <w:r w:rsidR="00AF2C99">
        <w:t xml:space="preserve">w. drs. E.I. Schippers  </w:t>
      </w:r>
    </w:p>
    <w:sectPr w:rsidR="00CD5856" w:rsidSect="00CD5856">
      <w:headerReference w:type="default" r:id="rId10"/>
      <w:headerReference w:type="first" r:id="rId11"/>
      <w:type w:val="continuous"/>
      <w:pgSz w:w="11905" w:h="16837"/>
      <w:pgMar w:top="2948" w:right="2778" w:bottom="1049" w:left="1588" w:header="2750" w:footer="709" w:gutter="0"/>
      <w:cols w:space="708"/>
      <w:titlePg/>
      <w:docGrid w:linePitch="326"/>
      <w:paperSrc w:first="4" w:other="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2C99" w:rsidRDefault="00AF2C99">
      <w:r>
        <w:separator/>
      </w:r>
    </w:p>
  </w:endnote>
  <w:endnote w:type="continuationSeparator" w:id="0">
    <w:p w:rsidR="00AF2C99" w:rsidRDefault="00AF2C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Times New Roman"/>
    <w:charset w:val="00"/>
    <w:family w:val="swiss"/>
    <w:pitch w:val="variable"/>
    <w:sig w:usb0="E7002EFF" w:usb1="D200FDFF" w:usb2="0A042029" w:usb3="00000000" w:csb0="800001F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2C99" w:rsidRDefault="00AF2C99">
      <w:r>
        <w:rPr>
          <w:color w:val="000000"/>
        </w:rPr>
        <w:separator/>
      </w:r>
    </w:p>
  </w:footnote>
  <w:footnote w:type="continuationSeparator" w:id="0">
    <w:p w:rsidR="00AF2C99" w:rsidRDefault="00AF2C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251754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9" o:spid="_x0000_s4109" type="#_x0000_t202" style="position:absolute;margin-left:79.65pt;margin-top:271.35pt;width:323.1pt;height:60pt;z-index:251661312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" strokecolor="white [3212]" strokeweight="0">
          <v:textbox style="mso-fit-shape-to-text:t" inset="0,0,0,0">
            <w:txbxContent>
              <w:p w:rsidR="00CD5856" w:rsidRDefault="00697032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Datum</w:t>
                </w:r>
                <w:r w:rsidR="00551255">
                  <w:t xml:space="preserve"> 19 januari 2012</w:t>
                </w:r>
                <w:r w:rsidR="00E1490C">
                  <w:tab/>
                </w:r>
              </w:p>
              <w:p w:rsidR="00CD5856" w:rsidRDefault="00697032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Betreft</w:t>
                </w:r>
                <w:r w:rsidR="00AF2C99">
                  <w:t xml:space="preserve"> Tweede nota </w:t>
                </w:r>
                <w:r w:rsidR="00C15952">
                  <w:t>van wijziging bij voorstel van w</w:t>
                </w:r>
                <w:r w:rsidR="00AF2C99">
                  <w:t>et houdende wijziging van de Embryowet in verband met de evaluatie van deze wet 32</w:t>
                </w:r>
                <w:r w:rsidR="00141271">
                  <w:t xml:space="preserve"> </w:t>
                </w:r>
                <w:r w:rsidR="00AF2C99">
                  <w:t>610</w:t>
                </w:r>
                <w:r w:rsidR="00E1490C">
                  <w:tab/>
                </w:r>
              </w:p>
              <w:p w:rsidR="00CD5856" w:rsidRDefault="00CD5856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anchorx="page" anchory="page"/>
        </v:shape>
      </w:pict>
    </w:r>
    <w:r w:rsidR="00E1490C">
      <w:rPr>
        <w:noProof/>
        <w:lang w:eastAsia="nl-NL" w:bidi="ar-SA"/>
      </w:rPr>
      <w:drawing>
        <wp:anchor distT="0" distB="0" distL="114300" distR="114300" simplePos="0" relativeHeight="251650048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7684" cy="1582310"/>
          <wp:effectExtent l="19050" t="0" r="5466" b="0"/>
          <wp:wrapNone/>
          <wp:docPr id="6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 id="Text Box 30" o:spid="_x0000_s4110" type="#_x0000_t202" style="position:absolute;margin-left:466.35pt;margin-top:154.8pt;width:99.2pt;height:630.7pt;z-index:251662336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" strokecolor="white [3212]" strokeweight="0">
          <v:textbox inset="0,0,0,0">
            <w:txbxContent>
              <w:p w:rsidR="00CD5856" w:rsidRDefault="00E1490C">
                <w:pPr>
                  <w:pStyle w:val="Huisstijl-AfzendgegevensW1"/>
                </w:pPr>
                <w:r>
                  <w:t>Bezoekadres:</w:t>
                </w:r>
              </w:p>
              <w:p w:rsidR="00CD5856" w:rsidRDefault="001B41E1">
                <w:pPr>
                  <w:pStyle w:val="Huisstijl-Afzendgegevens"/>
                </w:pPr>
                <w:r w:rsidRPr="001B41E1">
                  <w:t>Parnassusplein 5</w:t>
                </w:r>
              </w:p>
              <w:p w:rsidR="00CD5856" w:rsidRDefault="001B41E1">
                <w:pPr>
                  <w:pStyle w:val="Huisstijl-Afzendgegevens"/>
                </w:pPr>
                <w:r w:rsidRPr="001B41E1">
                  <w:t>2511 VX</w:t>
                </w:r>
                <w:r w:rsidR="00E1490C">
                  <w:t xml:space="preserve">  </w:t>
                </w:r>
                <w:r w:rsidRPr="001B41E1">
                  <w:t>Den Haag</w:t>
                </w:r>
              </w:p>
              <w:p w:rsidR="00CD5856" w:rsidRDefault="001B41E1">
                <w:pPr>
                  <w:pStyle w:val="Huisstijl-Afzendgegevens"/>
                </w:pPr>
                <w:r w:rsidRPr="001B41E1">
                  <w:t>www.rijksoverheid.nl</w:t>
                </w:r>
              </w:p>
              <w:p w:rsidR="00CD5856" w:rsidRDefault="001B41E1">
                <w:pPr>
                  <w:pStyle w:val="Huisstijl-ReferentiegegevenskopW2"/>
                </w:pPr>
                <w:r w:rsidRPr="001B41E1">
                  <w:t>Kenmerk</w:t>
                </w:r>
              </w:p>
              <w:p w:rsidR="006F02A4" w:rsidRDefault="006F02A4" w:rsidP="006F02A4">
                <w:pPr>
                  <w:pStyle w:val="Huisstijl-Referentiegegevens"/>
                </w:pPr>
                <w:r>
                  <w:t>DWJZ-3100473</w:t>
                </w:r>
              </w:p>
              <w:p w:rsidR="006F02A4" w:rsidRPr="006F02A4" w:rsidRDefault="006F02A4" w:rsidP="006F02A4">
                <w:pPr>
                  <w:pStyle w:val="Huisstijl-Referentiegegevens"/>
                </w:pPr>
              </w:p>
              <w:p w:rsidR="006F02A4" w:rsidRDefault="001B41E1">
                <w:pPr>
                  <w:pStyle w:val="Huisstijl-ReferentiegegevenskopW1"/>
                </w:pPr>
                <w:r w:rsidRPr="002B504F">
                  <w:t>Bijlage(n)</w:t>
                </w:r>
              </w:p>
              <w:p w:rsidR="00CD5856" w:rsidRPr="00071442" w:rsidRDefault="00071442">
                <w:pPr>
                  <w:pStyle w:val="Huisstijl-ReferentiegegevenskopW1"/>
                  <w:rPr>
                    <w:b w:val="0"/>
                  </w:rPr>
                </w:pPr>
                <w:r>
                  <w:rPr>
                    <w:b w:val="0"/>
                  </w:rPr>
                  <w:t>1</w:t>
                </w:r>
              </w:p>
              <w:p w:rsidR="00CD5856" w:rsidRDefault="00E1490C">
                <w:pPr>
                  <w:pStyle w:val="Huisstijl-Algemenevoorwaarden"/>
                </w:pPr>
                <w:r>
                  <w:t>Correspondentie uitsluitend richten aan het retouradres met vermelding van de datum en het kenmerk van deze brief.</w:t>
                </w:r>
              </w:p>
              <w:p w:rsidR="00CD5856" w:rsidRDefault="00CD5856"/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28" o:spid="_x0000_s4108" type="#_x0000_t202" style="position:absolute;margin-left:79.4pt;margin-top:266.5pt;width:323.15pt;height:14.15pt;z-index:251660288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" strokecolor="white [3212]" strokeweight="0">
          <v:textbox inset="0,0,0,0">
            <w:txbxContent>
              <w:p w:rsidR="00CD5856" w:rsidRDefault="00CD5856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27" o:spid="_x0000_s4107" type="#_x0000_t202" style="position:absolute;margin-left:79.4pt;margin-top:153.1pt;width:263.6pt;height:85.05pt;z-index:251659264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" strokecolor="white [3212]" strokeweight="0">
          <v:textbox inset="0,0,0,0">
            <w:txbxContent>
              <w:p w:rsidR="00CD5856" w:rsidRDefault="001B41E1">
                <w:pPr>
                  <w:pStyle w:val="Huisstijl-Toezendgegevens"/>
                </w:pPr>
                <w:r>
                  <w:t>De Voorzitter van de Tweede Kamer</w:t>
                </w:r>
                <w:r>
                  <w:br/>
                  <w:t>der Staten-Generaal</w:t>
                </w:r>
                <w:r>
                  <w:br/>
                  <w:t>Postbus 20018</w:t>
                </w:r>
                <w:r>
                  <w:br/>
                  <w:t>2500 EA DEN HAAG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26" o:spid="_x0000_s4106" type="#_x0000_t202" style="position:absolute;margin-left:79.4pt;margin-top:134.95pt;width:282.75pt;height:11.35pt;z-index:25165824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" strokecolor="white [3212]" strokeweight="0">
          <o:lock v:ext="edit" aspectratio="t"/>
          <v:textbox inset="0,0,0,0">
            <w:txbxContent>
              <w:p w:rsidR="00CD5856" w:rsidRDefault="001B41E1">
                <w:pPr>
                  <w:pStyle w:val="Huisstijl-Retouradres"/>
                </w:pPr>
                <w:r w:rsidRPr="001B41E1">
                  <w:t>&gt; Retouradres</w:t>
                </w:r>
                <w:r w:rsidR="00E1490C">
                  <w:t xml:space="preserve"> Postbus 20350 2500 E</w:t>
                </w:r>
                <w:r w:rsidR="005D327A">
                  <w:t>J</w:t>
                </w:r>
                <w:r w:rsidR="00E1490C">
                  <w:t xml:space="preserve">  Den Haag</w:t>
                </w:r>
              </w:p>
            </w:txbxContent>
          </v:textbox>
          <w10:wrap anchorx="page" anchory="page"/>
          <w10:anchorlock/>
        </v:shape>
      </w:pict>
    </w:r>
    <w:r>
      <w:rPr>
        <w:lang w:eastAsia="nl-NL" w:bidi="ar-SA"/>
      </w:rPr>
      <w:pict>
        <v:shape id="Text Box 25" o:spid="_x0000_s4105" type="#_x0000_t202" style="position:absolute;margin-left:466.35pt;margin-top:805.15pt;width:99.2pt;height:14.6pt;z-index:251657216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" strokecolor="white [3212]" strokeweight="0">
          <v:textbox inset="0,0,0,0">
            <w:txbxContent>
              <w:p w:rsidR="00CD5856" w:rsidRDefault="001B41E1">
                <w:pPr>
                  <w:pStyle w:val="Huisstijl-Paginanummer"/>
                </w:pPr>
                <w:r>
                  <w:t>Pagina</w:t>
                </w:r>
                <w:r w:rsidR="00E1490C">
                  <w:t xml:space="preserve"> </w:t>
                </w:r>
                <w:fldSimple w:instr=" PAGE    \* MERGEFORMAT ">
                  <w:r w:rsidR="00551255">
                    <w:rPr>
                      <w:noProof/>
                    </w:rPr>
                    <w:t>1</w:t>
                  </w:r>
                </w:fldSimple>
                <w:r w:rsidR="00E1490C">
                  <w:t xml:space="preserve"> </w:t>
                </w:r>
                <w:r>
                  <w:t>van</w:t>
                </w:r>
                <w:r w:rsidR="00E1490C">
                  <w:t xml:space="preserve"> </w:t>
                </w:r>
                <w:r w:rsidR="00551255">
                  <w:t>1</w:t>
                </w:r>
              </w:p>
            </w:txbxContent>
          </v:textbox>
          <w10:wrap anchorx="page" anchory="page"/>
          <w10:anchorlock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251754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4104" type="#_x0000_t202" style="position:absolute;margin-left:466.35pt;margin-top:152.5pt;width:99.2pt;height:630.7pt;z-index:25166336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" strokecolor="white [3212]" strokeweight="0">
          <v:textbox inset="0,0,0,0">
            <w:txbxContent>
              <w:p w:rsidR="00460A24" w:rsidRDefault="00460A24"/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18" o:spid="_x0000_s4103" type="#_x0000_t202" style="position:absolute;margin-left:466.35pt;margin-top:805.15pt;width:99.2pt;height:16.85pt;z-index:251664384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" strokecolor="white [3212]" strokeweight="0">
          <v:textbox inset="0,0,0,0">
            <w:txbxContent>
              <w:p w:rsidR="00CD5856" w:rsidRDefault="001B41E1">
                <w:pPr>
                  <w:pStyle w:val="Huisstijl-Paginanummer"/>
                </w:pPr>
                <w:r>
                  <w:t>Pagina</w:t>
                </w:r>
                <w:r w:rsidR="00E1490C">
                  <w:t xml:space="preserve"> </w:t>
                </w:r>
                <w:fldSimple w:instr=" PAGE    \* MERGEFORMAT ">
                  <w:r w:rsidR="00E1490C">
                    <w:t>2</w:t>
                  </w:r>
                </w:fldSimple>
                <w:r w:rsidR="00E1490C">
                  <w:t xml:space="preserve"> </w:t>
                </w:r>
                <w:r>
                  <w:t>van</w:t>
                </w:r>
                <w:r w:rsidR="00E1490C">
                  <w:t xml:space="preserve"> </w:t>
                </w:r>
                <w:fldSimple w:instr=" SECTIONPAGES  \* Arabic  \* MERGEFORMAT ">
                  <w:r w:rsidR="00E1490C">
                    <w:t>2</w:t>
                  </w:r>
                </w:fldSimple>
              </w:p>
              <w:p w:rsidR="00CD5856" w:rsidRDefault="00CD5856"/>
              <w:p w:rsidR="00CD5856" w:rsidRDefault="00CD5856">
                <w:pPr>
                  <w:pStyle w:val="Huisstijl-Paginanummer"/>
                </w:pPr>
              </w:p>
              <w:p w:rsidR="00CD5856" w:rsidRDefault="00CD5856">
                <w:pPr>
                  <w:pStyle w:val="Huisstijl-Paginanummer"/>
                </w:pPr>
              </w:p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251754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4102" type="#_x0000_t202" style="position:absolute;margin-left:79.5pt;margin-top:296.75pt;width:323.1pt;height:36pt;z-index:25166848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" strokecolor="white [3212]" strokeweight="0">
          <v:textbox style="mso-fit-shape-to-text:t" inset="0,0,0,0">
            <w:txbxContent>
              <w:p w:rsidR="00CD5856" w:rsidRDefault="00251754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sdt>
                  <w:sdtPr>
                    <w:alias w:val="Date"/>
                    <w:tag w:val="Date"/>
                    <w:id w:val="18806080"/>
                    <w:dataBinding w:prefixMappings="xmlns:dg='http://docgen.org/date' " w:xpath="/dg:DocgenData[1]/dg:Date[1]" w:storeItemID="{7D6F7F98-3D3E-4A09-9E35-6F23FB74757D}"/>
                    <w:date w:fullDate="2012-01-11T00:00:00Z">
                      <w:dateFormat w:val="d MMMM YYYY"/>
                      <w:lid w:val="nl-NL"/>
                      <w:storeMappedDataAs w:val="dateTime"/>
                      <w:calendar w:val="gregorian"/>
                    </w:date>
                  </w:sdtPr>
                  <w:sdtContent>
                    <w:r w:rsidR="006F02A4">
                      <w:t>11 januari 2012</w:t>
                    </w:r>
                  </w:sdtContent>
                </w:sdt>
              </w:p>
              <w:p w:rsidR="00CD5856" w:rsidRDefault="00E1490C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Betreft</w:t>
                </w:r>
                <w:r>
                  <w:tab/>
                </w:r>
              </w:p>
              <w:p w:rsidR="00CD5856" w:rsidRDefault="00CD5856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type="topAndBottom" anchorx="page" anchory="page"/>
        </v:shape>
      </w:pict>
    </w:r>
    <w:r w:rsidR="00E1490C">
      <w:rPr>
        <w:noProof/>
        <w:lang w:eastAsia="nl-NL" w:bidi="ar-SA"/>
      </w:rPr>
      <w:drawing>
        <wp:anchor distT="0" distB="0" distL="114300" distR="114300" simplePos="0" relativeHeight="251648000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4400" cy="1580400"/>
          <wp:effectExtent l="0" t="0" r="0" b="0"/>
          <wp:wrapNone/>
          <wp:docPr id="3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E1490C">
      <w:rPr>
        <w:noProof/>
        <w:lang w:eastAsia="nl-NL" w:bidi="ar-SA"/>
      </w:rPr>
      <w:drawing>
        <wp:anchor distT="0" distB="0" distL="114300" distR="114300" simplePos="0" relativeHeight="251646976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64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 id="_x0000_s4101" type="#_x0000_t202" style="position:absolute;margin-left:466.35pt;margin-top:154.7pt;width:99.2pt;height:630.7pt;z-index:251669504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" strokecolor="white [3212]" strokeweight="0">
          <v:textbox inset="0,0,0,0">
            <w:txbxContent>
              <w:p w:rsidR="00CD5856" w:rsidRDefault="001B41E1">
                <w:pPr>
                  <w:pStyle w:val="Huisstijl-Afzendgegevens"/>
                </w:pPr>
                <w:r w:rsidRPr="001B41E1">
                  <w:t>Parnassusplein 5</w:t>
                </w:r>
              </w:p>
              <w:p w:rsidR="00CD5856" w:rsidRDefault="001B41E1">
                <w:pPr>
                  <w:pStyle w:val="Huisstijl-Afzendgegevens"/>
                </w:pPr>
                <w:r w:rsidRPr="001B41E1">
                  <w:t>Den Haag</w:t>
                </w:r>
              </w:p>
              <w:p w:rsidR="00CD5856" w:rsidRDefault="001B41E1">
                <w:pPr>
                  <w:pStyle w:val="Huisstijl-Afzendgegevens"/>
                </w:pPr>
                <w:r w:rsidRPr="001B41E1">
                  <w:t>www.rijksoverheid.nl</w:t>
                </w:r>
              </w:p>
              <w:p w:rsidR="00CD5856" w:rsidRPr="00AF2C99" w:rsidRDefault="00E1490C">
                <w:pPr>
                  <w:pStyle w:val="Huisstijl-AfzendgegevenskopW1"/>
                  <w:rPr>
                    <w:lang w:val="en-US"/>
                  </w:rPr>
                </w:pPr>
                <w:r w:rsidRPr="00AF2C99">
                  <w:rPr>
                    <w:lang w:val="en-US"/>
                  </w:rPr>
                  <w:t>Contactpersoon</w:t>
                </w:r>
              </w:p>
              <w:p w:rsidR="00CD5856" w:rsidRPr="00AF2C99" w:rsidRDefault="001B41E1">
                <w:pPr>
                  <w:pStyle w:val="Huisstijl-Afzendgegevens"/>
                  <w:rPr>
                    <w:lang w:val="en-US"/>
                  </w:rPr>
                </w:pPr>
                <w:r w:rsidRPr="00AF2C99">
                  <w:rPr>
                    <w:lang w:val="en-US"/>
                  </w:rPr>
                  <w:t>mr. C. Visser</w:t>
                </w:r>
              </w:p>
              <w:p w:rsidR="00CD5856" w:rsidRPr="00AF2C99" w:rsidRDefault="00E1490C">
                <w:pPr>
                  <w:pStyle w:val="Huisstijl-AfzendgegevensW1"/>
                  <w:tabs>
                    <w:tab w:val="clear" w:pos="170"/>
                    <w:tab w:val="left" w:pos="-13750"/>
                  </w:tabs>
                  <w:rPr>
                    <w:lang w:val="en-US"/>
                  </w:rPr>
                </w:pPr>
                <w:r w:rsidRPr="00AF2C99">
                  <w:rPr>
                    <w:lang w:val="en-US"/>
                  </w:rPr>
                  <w:t>T</w:t>
                </w:r>
                <w:r w:rsidRPr="00AF2C99">
                  <w:rPr>
                    <w:lang w:val="en-US"/>
                  </w:rPr>
                  <w:tab/>
                </w:r>
                <w:r w:rsidR="001B41E1" w:rsidRPr="00AF2C99">
                  <w:rPr>
                    <w:lang w:val="en-US"/>
                  </w:rPr>
                  <w:t>070-3405298</w:t>
                </w:r>
              </w:p>
              <w:p w:rsidR="00CD5856" w:rsidRDefault="00E1490C">
                <w:pPr>
                  <w:pStyle w:val="Huisstijl-Afzendgegevens"/>
                  <w:tabs>
                    <w:tab w:val="clear" w:pos="170"/>
                  </w:tabs>
                </w:pPr>
                <w:r>
                  <w:t>F</w:t>
                </w:r>
                <w:r>
                  <w:tab/>
                </w:r>
                <w:r w:rsidR="001B41E1" w:rsidRPr="001B41E1">
                  <w:t>070-3405984</w:t>
                </w:r>
              </w:p>
              <w:p w:rsidR="00CD5856" w:rsidRDefault="001B41E1">
                <w:pPr>
                  <w:pStyle w:val="Huisstijl-Afzendgegevens"/>
                </w:pPr>
                <w:r w:rsidRPr="001B41E1">
                  <w:t>c.visser@minvws.nl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4100" type="#_x0000_t202" style="position:absolute;margin-left:79.4pt;margin-top:152.95pt;width:235.3pt;height:85.05pt;z-index:251666432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" strokecolor="white [3212]" strokeweight="0">
          <v:textbox inset="0,0,0,0">
            <w:txbxContent>
              <w:p w:rsidR="00CD5856" w:rsidRDefault="001B41E1">
                <w:pPr>
                  <w:pStyle w:val="Huisstijl-Toezendgegevens"/>
                </w:pPr>
                <w:r w:rsidRPr="001B41E1">
                  <w:t>De Voorzitter van de Tweede Kamer</w:t>
                </w:r>
                <w:r w:rsidRPr="001B41E1">
                  <w:br/>
                  <w:t>der Staten-Generaal</w:t>
                </w:r>
                <w:r w:rsidRPr="001B41E1">
                  <w:br/>
                  <w:t>Postbus 20018</w:t>
                </w:r>
                <w:r w:rsidRPr="001B41E1">
                  <w:br/>
                  <w:t>2500 EA DEN HAAG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4099" type="#_x0000_t202" style="position:absolute;margin-left:466.35pt;margin-top:805.1pt;width:57.55pt;height:8.5pt;z-index:251670528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" strokecolor="white [3212]" strokeweight="0">
          <v:textbox inset="0,0,0,0">
            <w:txbxContent>
              <w:p w:rsidR="00CD5856" w:rsidRDefault="00E1490C">
                <w:pPr>
                  <w:pStyle w:val="Huisstijl-Paginanummer"/>
                </w:pPr>
                <w:r>
                  <w:t xml:space="preserve">Pagina </w:t>
                </w:r>
                <w:fldSimple w:instr=" PAGE    \* MERGEFORMAT ">
                  <w:r>
                    <w:t>1</w:t>
                  </w:r>
                </w:fldSimple>
                <w:r>
                  <w:t xml:space="preserve"> van </w:t>
                </w:r>
                <w:fldSimple w:instr=" SECTIONPAGES  \* Arabic  \* MERGEFORMAT ">
                  <w:r>
                    <w:t>1</w:t>
                  </w:r>
                </w:fldSimple>
              </w:p>
            </w:txbxContent>
          </v:textbox>
          <w10:wrap anchorx="page" anchory="page"/>
          <w10:anchorlock/>
        </v:shape>
      </w:pict>
    </w:r>
    <w:r>
      <w:rPr>
        <w:lang w:eastAsia="nl-NL" w:bidi="ar-SA"/>
      </w:rPr>
      <w:pict>
        <v:shape id="_x0000_s4098" type="#_x0000_t202" style="position:absolute;margin-left:79.4pt;margin-top:266.5pt;width:323.15pt;height:14.15pt;z-index:251667456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" strokecolor="white [3212]" strokeweight="0">
          <v:textbox inset="0,0,0,0">
            <w:txbxContent>
              <w:p w:rsidR="00CD5856" w:rsidRDefault="00CD5856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4097" type="#_x0000_t202" style="position:absolute;margin-left:79.4pt;margin-top:135.05pt;width:282.75pt;height:11.35pt;z-index:251665408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" strokecolor="white [3212]" strokeweight="0">
          <o:lock v:ext="edit" aspectratio="t"/>
          <v:textbox inset="0,0,0,0">
            <w:txbxContent>
              <w:p w:rsidR="00CD5856" w:rsidRDefault="00E1490C">
                <w:pPr>
                  <w:pStyle w:val="Huisstijl-Retouradres"/>
                </w:pPr>
                <w:r>
                  <w:t xml:space="preserve">&gt; Retouradres </w:t>
                </w:r>
              </w:p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A576F"/>
    <w:multiLevelType w:val="hybridMultilevel"/>
    <w:tmpl w:val="DB8AF5D4"/>
    <w:lvl w:ilvl="0" w:tplc="1B08408E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001F80"/>
    <w:multiLevelType w:val="hybridMultilevel"/>
    <w:tmpl w:val="B984A6E2"/>
    <w:lvl w:ilvl="0" w:tplc="631CC2B2">
      <w:start w:val="8"/>
      <w:numFmt w:val="bullet"/>
      <w:lvlText w:val="-"/>
      <w:lvlJc w:val="left"/>
      <w:pPr>
        <w:ind w:left="390" w:hanging="360"/>
      </w:pPr>
      <w:rPr>
        <w:rFonts w:ascii="Verdana" w:eastAsia="DejaVu Sans" w:hAnsi="Verdana" w:cs="Lohit Hindi" w:hint="default"/>
      </w:rPr>
    </w:lvl>
    <w:lvl w:ilvl="1" w:tplc="0413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170"/>
  <w:autoHyphenation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4131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0C5ED7"/>
    <w:rsid w:val="00050D5B"/>
    <w:rsid w:val="00071442"/>
    <w:rsid w:val="000B45B1"/>
    <w:rsid w:val="000C5ED7"/>
    <w:rsid w:val="000E54B6"/>
    <w:rsid w:val="00113778"/>
    <w:rsid w:val="00121457"/>
    <w:rsid w:val="00141271"/>
    <w:rsid w:val="00172CD9"/>
    <w:rsid w:val="001B41E1"/>
    <w:rsid w:val="00241869"/>
    <w:rsid w:val="00241BB9"/>
    <w:rsid w:val="00251754"/>
    <w:rsid w:val="002B1D9F"/>
    <w:rsid w:val="002B504F"/>
    <w:rsid w:val="003451E2"/>
    <w:rsid w:val="00347F1B"/>
    <w:rsid w:val="003F2EBF"/>
    <w:rsid w:val="0045486D"/>
    <w:rsid w:val="00454EAA"/>
    <w:rsid w:val="00460A24"/>
    <w:rsid w:val="00551255"/>
    <w:rsid w:val="00582E97"/>
    <w:rsid w:val="00596B9E"/>
    <w:rsid w:val="005D327A"/>
    <w:rsid w:val="00697032"/>
    <w:rsid w:val="006F02A4"/>
    <w:rsid w:val="007D23C6"/>
    <w:rsid w:val="007F380D"/>
    <w:rsid w:val="00893C24"/>
    <w:rsid w:val="008A21F4"/>
    <w:rsid w:val="008D618A"/>
    <w:rsid w:val="009A31BF"/>
    <w:rsid w:val="00AA61EA"/>
    <w:rsid w:val="00AF2C99"/>
    <w:rsid w:val="00B8296E"/>
    <w:rsid w:val="00BA7566"/>
    <w:rsid w:val="00C15952"/>
    <w:rsid w:val="00C3438D"/>
    <w:rsid w:val="00C56D1F"/>
    <w:rsid w:val="00C9024A"/>
    <w:rsid w:val="00CA061B"/>
    <w:rsid w:val="00CD4AED"/>
    <w:rsid w:val="00CD5856"/>
    <w:rsid w:val="00D66064"/>
    <w:rsid w:val="00E024BF"/>
    <w:rsid w:val="00E12FCB"/>
    <w:rsid w:val="00E1490C"/>
    <w:rsid w:val="00E46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D5856"/>
    <w:pPr>
      <w:spacing w:line="240" w:lineRule="exact"/>
    </w:pPr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eading">
    <w:name w:val="Heading"/>
    <w:basedOn w:val="Standaard"/>
    <w:next w:val="Textbody"/>
    <w:rsid w:val="00CD585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ard"/>
    <w:rsid w:val="00CD5856"/>
    <w:pPr>
      <w:spacing w:after="120"/>
    </w:pPr>
  </w:style>
  <w:style w:type="paragraph" w:styleId="Lijst">
    <w:name w:val="List"/>
    <w:basedOn w:val="Textbody"/>
    <w:rsid w:val="00CD5856"/>
  </w:style>
  <w:style w:type="paragraph" w:customStyle="1" w:styleId="Caption1">
    <w:name w:val="Caption1"/>
    <w:basedOn w:val="Standaard"/>
    <w:rsid w:val="00CD5856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ard"/>
    <w:rsid w:val="00CD5856"/>
    <w:pPr>
      <w:suppressLineNumbers/>
    </w:pPr>
  </w:style>
  <w:style w:type="paragraph" w:customStyle="1" w:styleId="Heading11">
    <w:name w:val="Heading 11"/>
    <w:basedOn w:val="Heading"/>
    <w:next w:val="Textbody"/>
    <w:rsid w:val="00CD5856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CD5856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CD5856"/>
    <w:pPr>
      <w:spacing w:before="340" w:after="170"/>
      <w:ind w:left="-850"/>
    </w:pPr>
    <w:rPr>
      <w:b/>
      <w:bCs/>
    </w:rPr>
  </w:style>
  <w:style w:type="paragraph" w:styleId="Titel">
    <w:name w:val="Title"/>
    <w:basedOn w:val="Heading"/>
    <w:next w:val="Subtitel"/>
    <w:rsid w:val="00CD5856"/>
    <w:rPr>
      <w:b/>
      <w:bCs/>
      <w:sz w:val="48"/>
      <w:szCs w:val="36"/>
    </w:rPr>
  </w:style>
  <w:style w:type="paragraph" w:styleId="Subtitel">
    <w:name w:val="Subtitle"/>
    <w:basedOn w:val="Heading"/>
    <w:next w:val="Textbody"/>
    <w:rsid w:val="00CD5856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CD5856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CD5856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CD5856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CD5856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ard"/>
    <w:rsid w:val="00CD5856"/>
    <w:pPr>
      <w:suppressLineNumbers/>
    </w:pPr>
  </w:style>
  <w:style w:type="paragraph" w:customStyle="1" w:styleId="Huisstijl-Retouradres">
    <w:name w:val="Huisstijl - Retouradres"/>
    <w:basedOn w:val="Standaard"/>
    <w:next w:val="Huisstijl-Rubricering"/>
    <w:rsid w:val="00CD5856"/>
    <w:pPr>
      <w:spacing w:after="283" w:line="180" w:lineRule="exact"/>
    </w:pPr>
    <w:rPr>
      <w:sz w:val="13"/>
    </w:rPr>
  </w:style>
  <w:style w:type="paragraph" w:customStyle="1" w:styleId="Huisstijl-Rubricering">
    <w:name w:val="Huisstijl - Rubricering"/>
    <w:basedOn w:val="Standaard"/>
    <w:next w:val="Huisstijl-Toezendgegevens"/>
    <w:rsid w:val="00CD5856"/>
    <w:pPr>
      <w:spacing w:line="180" w:lineRule="exact"/>
    </w:pPr>
    <w:rPr>
      <w:b/>
      <w:sz w:val="13"/>
    </w:rPr>
  </w:style>
  <w:style w:type="paragraph" w:customStyle="1" w:styleId="Huisstijl-Toezendgegevens">
    <w:name w:val="Huisstijl - Toezendgegevens"/>
    <w:basedOn w:val="Standaard"/>
    <w:rsid w:val="00CD5856"/>
  </w:style>
  <w:style w:type="paragraph" w:customStyle="1" w:styleId="Huisstijl-Datumenbetreft">
    <w:name w:val="Huisstijl - Datum en betreft"/>
    <w:basedOn w:val="Standaard"/>
    <w:rsid w:val="00CD5856"/>
    <w:pPr>
      <w:tabs>
        <w:tab w:val="left" w:pos="737"/>
      </w:tabs>
    </w:pPr>
  </w:style>
  <w:style w:type="paragraph" w:customStyle="1" w:styleId="Huisstijl-Aanhef">
    <w:name w:val="Huisstijl - Aanhef"/>
    <w:basedOn w:val="Standaard"/>
    <w:rsid w:val="00CD5856"/>
    <w:pPr>
      <w:spacing w:before="100" w:after="240"/>
    </w:pPr>
  </w:style>
  <w:style w:type="paragraph" w:customStyle="1" w:styleId="Huisstijl-Slotzin">
    <w:name w:val="Huisstijl - Slotzin"/>
    <w:basedOn w:val="Standaard"/>
    <w:next w:val="Huisstijl-Ondertekening"/>
    <w:rsid w:val="00CD5856"/>
    <w:pPr>
      <w:spacing w:before="240"/>
    </w:pPr>
  </w:style>
  <w:style w:type="paragraph" w:customStyle="1" w:styleId="Header1">
    <w:name w:val="Head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CD5856"/>
  </w:style>
  <w:style w:type="paragraph" w:customStyle="1" w:styleId="Huisstijl-Afzendgegevenskop">
    <w:name w:val="Huisstijl - Afzendgegevens kop"/>
    <w:basedOn w:val="Standaard"/>
    <w:rsid w:val="00CD5856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ard"/>
    <w:rsid w:val="00CD5856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2B504F"/>
    <w:pPr>
      <w:spacing w:before="90"/>
    </w:pPr>
    <w:rPr>
      <w:b/>
    </w:rPr>
  </w:style>
  <w:style w:type="paragraph" w:customStyle="1" w:styleId="Huisstijl-ReferentiegegevenskopW1">
    <w:name w:val="Huisstijl - Referentiegegevens kop W1"/>
    <w:basedOn w:val="Standaard"/>
    <w:next w:val="Huisstijl-Referentiegegevens"/>
    <w:rsid w:val="00CD5856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ard"/>
    <w:rsid w:val="00CD5856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CD5856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ard"/>
    <w:rsid w:val="00CD5856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ard"/>
    <w:next w:val="Huisstijl-Ondertekeningvervolg"/>
    <w:rsid w:val="00CD5856"/>
  </w:style>
  <w:style w:type="paragraph" w:customStyle="1" w:styleId="Huisstijl-Ondertekeningvervolg">
    <w:name w:val="Huisstijl - Ondertekening vervolg"/>
    <w:basedOn w:val="Huisstijl-Ondertekening"/>
    <w:rsid w:val="00CD5856"/>
    <w:rPr>
      <w:i/>
    </w:rPr>
  </w:style>
  <w:style w:type="paragraph" w:customStyle="1" w:styleId="Footer1">
    <w:name w:val="Foot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ard"/>
    <w:rsid w:val="00CD5856"/>
    <w:pPr>
      <w:spacing w:line="240" w:lineRule="auto"/>
    </w:pPr>
    <w:rPr>
      <w:sz w:val="13"/>
    </w:rPr>
  </w:style>
  <w:style w:type="character" w:customStyle="1" w:styleId="Placeholder">
    <w:name w:val="Placeholder"/>
    <w:rsid w:val="00CD5856"/>
    <w:rPr>
      <w:smallCaps/>
      <w:color w:val="008080"/>
      <w:u w:val="dotted"/>
    </w:rPr>
  </w:style>
  <w:style w:type="character" w:customStyle="1" w:styleId="NumberingSymbols">
    <w:name w:val="Numbering Symbols"/>
    <w:rsid w:val="00CD5856"/>
    <w:rPr>
      <w:rFonts w:ascii="Verdana" w:hAnsi="Verdana"/>
      <w:sz w:val="18"/>
    </w:rPr>
  </w:style>
  <w:style w:type="character" w:customStyle="1" w:styleId="BulletSymbols">
    <w:name w:val="Bullet Symbols"/>
    <w:rsid w:val="00CD5856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CD5856"/>
    <w:rPr>
      <w:rFonts w:ascii="Verdana" w:hAnsi="Verdana"/>
      <w:sz w:val="26"/>
    </w:rPr>
  </w:style>
  <w:style w:type="paragraph" w:styleId="Koptekst">
    <w:name w:val="header"/>
    <w:basedOn w:val="Standaard"/>
    <w:link w:val="Kop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CD5856"/>
    <w:rPr>
      <w:rFonts w:cs="Mangal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CD5856"/>
    <w:rPr>
      <w:rFonts w:cs="Mangal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D5856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5856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CD5856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CD5856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CD5856"/>
    <w:pPr>
      <w:tabs>
        <w:tab w:val="clear" w:pos="170"/>
        <w:tab w:val="left" w:pos="482"/>
      </w:tabs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CD5856"/>
    <w:rPr>
      <w:i w:val="0"/>
      <w:noProof/>
    </w:rPr>
  </w:style>
  <w:style w:type="table" w:styleId="Tabelraster">
    <w:name w:val="Table Grid"/>
    <w:basedOn w:val="Standaardtabel"/>
    <w:uiPriority w:val="59"/>
    <w:rsid w:val="00CD58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Minuutgegevenskop">
    <w:name w:val="Huisstijl - Minuutgegevens kop"/>
    <w:basedOn w:val="Standaard"/>
    <w:qFormat/>
    <w:rsid w:val="00CD5856"/>
    <w:rPr>
      <w:b/>
      <w:noProof/>
      <w:sz w:val="13"/>
      <w:szCs w:val="13"/>
    </w:rPr>
  </w:style>
  <w:style w:type="paragraph" w:customStyle="1" w:styleId="Huisstijl-Minuutgegevens">
    <w:name w:val="Huisstijl - Minuutgegevens"/>
    <w:basedOn w:val="Standaard"/>
    <w:qFormat/>
    <w:rsid w:val="00CD5856"/>
  </w:style>
  <w:style w:type="paragraph" w:customStyle="1" w:styleId="Huisstijl-Gegevenskop">
    <w:name w:val="Huisstijl - Gegevens kop"/>
    <w:basedOn w:val="Standaard"/>
    <w:qFormat/>
    <w:rsid w:val="00CD5856"/>
    <w:pPr>
      <w:textAlignment w:val="auto"/>
    </w:pPr>
    <w:rPr>
      <w:sz w:val="13"/>
    </w:rPr>
  </w:style>
  <w:style w:type="paragraph" w:customStyle="1" w:styleId="Huisstijl-Gegevens">
    <w:name w:val="Huisstijl - Gegevens"/>
    <w:basedOn w:val="Huisstijl-Gegevenskop"/>
    <w:qFormat/>
    <w:rsid w:val="00CD5856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9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theme" Target="theme/theme1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fontTable" Target="fontTable.xml" Id="rId12" /><Relationship Type="http://schemas.openxmlformats.org/officeDocument/2006/relationships/webSettings" Target="webSettings.xml" Id="rId6" /><Relationship Type="http://schemas.openxmlformats.org/officeDocument/2006/relationships/header" Target="header3.xml" Id="rId11" /><Relationship Type="http://schemas.openxmlformats.org/officeDocument/2006/relationships/settings" Target="settings.xml" Id="rId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isserc\Local%20Settings\Temporary%20Internet%20Files\Content.IE5\9L76JC9P\Tijdelijk_bestand_Brief_Aan_Parlement%5b1%5d.dotx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40</ap:Words>
  <ap:Characters>226</ap:Characters>
  <ap:DocSecurity>0</ap:DocSecurity>
  <ap:Lines>1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265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2012-01-12T15:09:00.0000000Z</lastPrinted>
  <dcterms:created xsi:type="dcterms:W3CDTF">2012-01-19T13:26:00.0000000Z</dcterms:created>
  <dcterms:modified xsi:type="dcterms:W3CDTF">2012-01-19T13:26:00.0000000Z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0x010100C16C6E38035A354E96106D3BE5840FD7</vt:lpwstr>
  </property>
  <property fmtid="{D5CDD505-2E9C-101B-9397-08002B2CF9AE}" pid="3" name="Gereserveerd">
    <vt:lpwstr>true</vt:lpwstr>
  </property>
  <property fmtid="{D5CDD505-2E9C-101B-9397-08002B2CF9AE}" pid="4" name="GereserveerdDoor">
    <vt:lpwstr>bouh0211</vt:lpwstr>
  </property>
  <property fmtid="{D5CDD505-2E9C-101B-9397-08002B2CF9AE}" pid="5" name="Door">
    <vt:lpwstr>Bouwmeester H.</vt:lpwstr>
  </property>
</Properties>
</file>