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0"/>
          <w:cols w:space="708"/>
          <w:docGrid w:linePitch="326"/>
        </w:sectPr>
      </w:pPr>
    </w:p>
    <w:p w:rsidR="00CD5856" w:rsidRDefault="00E1490C">
      <w:pPr>
        <w:pStyle w:val="Huisstijl-Aanhef"/>
      </w:pPr>
      <w:r>
        <w:lastRenderedPageBreak/>
        <w:t>Geachte voorzitter,</w:t>
      </w:r>
    </w:p>
    <w:p w:rsidR="00CD5856" w:rsidRDefault="000111F7">
      <w:bookmarkStart w:name="Text1" w:id="0"/>
      <w:r>
        <w:t xml:space="preserve">Hierbij bied ik u de </w:t>
      </w:r>
      <w:r w:rsidR="00091E49">
        <w:t xml:space="preserve">derde </w:t>
      </w:r>
      <w:r>
        <w:t>nota van wijziging en toelichting</w:t>
      </w:r>
      <w:r w:rsidR="000C64A6">
        <w:t xml:space="preserve"> </w:t>
      </w:r>
      <w:r>
        <w:t>betreffende Regels ten aanzien van zorg en dwang voor personen met een</w:t>
      </w:r>
      <w:r w:rsidR="00525490">
        <w:t xml:space="preserve"> </w:t>
      </w:r>
      <w:r>
        <w:t>psychogeriatrische aandoening of een verstandelijke handicap (Wet zorg en dwang psychogeriatrische en verstandelijk gehandicapte cliënten)</w:t>
      </w:r>
      <w:r w:rsidR="000C64A6">
        <w:t xml:space="preserve"> aan</w:t>
      </w:r>
      <w:r>
        <w:t xml:space="preserve">. </w:t>
      </w:r>
      <w:bookmarkEnd w:id="0"/>
    </w:p>
    <w:p w:rsidRPr="009A31BF" w:rsidR="00CD5856" w:rsidRDefault="00E1490C">
      <w:pPr>
        <w:pStyle w:val="Huisstijl-Slotzin"/>
      </w:pPr>
      <w:r w:rsidRPr="009A31BF">
        <w:t>Hoogachtend,</w:t>
      </w:r>
    </w:p>
    <w:p w:rsidR="00050D5B" w:rsidP="00113778" w:rsidRDefault="00050D5B">
      <w:pPr>
        <w:pStyle w:val="Huisstijl-Ondertekening"/>
      </w:pPr>
      <w:r>
        <w:t>de Staatssecretaris van Volksgezondheid,</w:t>
      </w:r>
      <w:r>
        <w:br/>
        <w:t>Welzijn en Sport,</w:t>
      </w:r>
      <w:r>
        <w:br/>
      </w:r>
      <w:r>
        <w:br/>
      </w:r>
      <w:r>
        <w:br/>
      </w:r>
      <w:r>
        <w:br/>
      </w:r>
      <w:r>
        <w:br/>
        <w:t xml:space="preserve">mw. drs. M.L.L.E. </w:t>
      </w:r>
      <w:proofErr w:type="spellStart"/>
      <w:r>
        <w:t>Veldhuijzen</w:t>
      </w:r>
      <w:proofErr w:type="spellEnd"/>
      <w:r>
        <w:t xml:space="preserve"> van </w:t>
      </w:r>
      <w:proofErr w:type="spellStart"/>
      <w:r>
        <w:t>Zanten-Hyllner</w:t>
      </w:r>
      <w:proofErr w:type="spellEnd"/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sectPr w:rsidRPr="009A31BF" w:rsidR="00CD5856" w:rsidSect="00CD5856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1F7" w:rsidRDefault="000111F7">
      <w:r>
        <w:separator/>
      </w:r>
    </w:p>
  </w:endnote>
  <w:endnote w:type="continuationSeparator" w:id="0">
    <w:p w:rsidR="000111F7" w:rsidRDefault="00011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CC" w:rsidRDefault="000957CC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CC" w:rsidRDefault="000957CC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CC" w:rsidRDefault="000957CC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1F7" w:rsidRDefault="000111F7">
      <w:r>
        <w:rPr>
          <w:color w:val="000000"/>
        </w:rPr>
        <w:separator/>
      </w:r>
    </w:p>
  </w:footnote>
  <w:footnote w:type="continuationSeparator" w:id="0">
    <w:p w:rsidR="000111F7" w:rsidRDefault="000111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CC" w:rsidRDefault="000957CC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E1490C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D4884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style="mso-next-textbox:#Text Box 30" inset="0,0,0,0">
            <w:txbxContent>
              <w:p w:rsidR="00CD5856" w:rsidRDefault="00E1490C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1B41E1">
                <w:pPr>
                  <w:pStyle w:val="Huisstijl-Afzendgegevens"/>
                </w:pPr>
                <w:proofErr w:type="spellStart"/>
                <w:r w:rsidRPr="001B41E1">
                  <w:t>Parnassusplein</w:t>
                </w:r>
                <w:proofErr w:type="spellEnd"/>
                <w:r w:rsidRPr="001B41E1">
                  <w:t xml:space="preserve">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2511 VX</w:t>
                </w:r>
                <w:r w:rsidR="00E1490C">
                  <w:t xml:space="preserve">  </w:t>
                </w:r>
                <w:r w:rsidRPr="001B41E1">
                  <w:t>Den Haag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Default="001B41E1">
                <w:pPr>
                  <w:pStyle w:val="Huisstijl-ReferentiegegevenskopW2"/>
                </w:pPr>
                <w:r w:rsidRPr="001B41E1">
                  <w:t>Kenmerk</w:t>
                </w:r>
              </w:p>
              <w:p w:rsidR="000111F7" w:rsidRPr="000111F7" w:rsidRDefault="000111F7" w:rsidP="000111F7">
                <w:pPr>
                  <w:pStyle w:val="Huisstijl-Referentiegegevens"/>
                </w:pPr>
                <w:r>
                  <w:t>DWJZ/JBA&amp;J-3089974</w:t>
                </w:r>
              </w:p>
              <w:p w:rsidR="00CD5856" w:rsidRPr="002B504F" w:rsidRDefault="001B41E1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CD5856" w:rsidRDefault="00CB75AC" w:rsidP="00CB75AC">
                <w:pPr>
                  <w:pStyle w:val="Huisstijl-Referentiegegevens"/>
                </w:pPr>
                <w:r>
                  <w:t>1</w:t>
                </w:r>
              </w:p>
            </w:txbxContent>
          </v:textbox>
          <w10:wrap anchorx="page" anchory="page"/>
        </v:shape>
      </w:pict>
    </w:r>
    <w:r w:rsidR="00ED4884">
      <w:rPr>
        <w:lang w:eastAsia="nl-NL" w:bidi="ar-SA"/>
      </w:rPr>
      <w:pict>
        <v:shape id="Text Box 29" o:spid="_x0000_s4109" type="#_x0000_t202" style="position:absolute;margin-left:79.65pt;margin-top:296.85pt;width:323.1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next-textbox:#Text Box 29;mso-fit-shape-to-text:t" inset="0,0,0,0">
            <w:txbxContent>
              <w:p w:rsidR="00CD5856" w:rsidRDefault="00B8296E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 w:rsidR="00E1490C">
                  <w:tab/>
                </w:r>
                <w:r w:rsidR="000957CC">
                  <w:t xml:space="preserve">30 november </w:t>
                </w:r>
                <w:r w:rsidR="000957CC">
                  <w:t>2011</w:t>
                </w:r>
              </w:p>
              <w:p w:rsidR="00CD5856" w:rsidRDefault="00B8296E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 w:rsidR="00E1490C">
                  <w:tab/>
                </w:r>
                <w:r w:rsidR="00091E49">
                  <w:t>Derde n</w:t>
                </w:r>
                <w:r w:rsidR="001B41E1" w:rsidRPr="001B41E1">
                  <w:t>ota van wijziging Wet zorg en dwang psychogeriatrische en verstandelijk gehandicapte cliënten</w:t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ED4884"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style="mso-next-textbox:#Text Box 28"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ED4884"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style="mso-next-textbox:#Text Box 27" inset="0,0,0,0">
            <w:txbxContent>
              <w:p w:rsidR="00CD5856" w:rsidRDefault="001B41E1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ED4884"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style="mso-next-textbox:#Text Box 26" inset="0,0,0,0">
            <w:txbxContent>
              <w:p w:rsidR="00CD5856" w:rsidRDefault="001B41E1">
                <w:pPr>
                  <w:pStyle w:val="Huisstijl-Retouradres"/>
                </w:pPr>
                <w:r w:rsidRPr="001B41E1">
                  <w:t>&gt; Retouradres</w:t>
                </w:r>
                <w:r w:rsidR="00E1490C">
                  <w:t xml:space="preserve"> Postbus 20350 2500 EH  Den Haag</w:t>
                </w:r>
              </w:p>
            </w:txbxContent>
          </v:textbox>
          <w10:wrap anchorx="page" anchory="page"/>
          <w10:anchorlock/>
        </v:shape>
      </w:pict>
    </w:r>
    <w:r w:rsidR="00ED4884"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style="mso-next-textbox:#Text Box 25" inset="0,0,0,0">
            <w:txbxContent>
              <w:p w:rsidR="00CD5856" w:rsidRDefault="001B41E1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r w:rsidR="000957CC">
                  <w:t>1</w:t>
                </w:r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r w:rsidR="000957CC">
                  <w:t>1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CC" w:rsidRDefault="000957CC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ED4884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E852AB" w:rsidRDefault="00E852AB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CD5856" w:rsidRDefault="001B41E1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fldSimple w:instr=" PAGE    \* MERGEFORMAT ">
                  <w:r w:rsidR="00E1490C">
                    <w:t>2</w:t>
                  </w:r>
                </w:fldSimple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fldSimple w:instr=" SECTIONPAGES  \* Arabic  \* MERGEFORMAT ">
                  <w:r w:rsidR="00E1490C">
                    <w:t>2</w:t>
                  </w:r>
                </w:fldSimple>
              </w:p>
              <w:p w:rsidR="00CD5856" w:rsidRDefault="00CD5856"/>
              <w:p w:rsidR="00CD5856" w:rsidRDefault="00CD5856">
                <w:pPr>
                  <w:pStyle w:val="Huisstijl-Paginanummer"/>
                </w:pPr>
              </w:p>
              <w:p w:rsidR="00CD5856" w:rsidRDefault="00CD585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ED4884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CD5856" w:rsidRDefault="00ED4884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sdt>
                  <w:sdtPr>
                    <w:alias w:val="Date"/>
                    <w:tag w:val="Date"/>
                    <w:id w:val="17898486"/>
                    <w:dataBinding w:prefixMappings="xmlns:dg='http://docgen.org/date' " w:xpath="/dg:DocgenData[1]/dg:Date[1]" w:storeItemID="{A59A489D-23B5-446C-8A91-89D779CAC210}"/>
                    <w:date w:fullDate="2011-11-01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 w:rsidR="00E1490C">
                      <w:t>1 november 2011</w:t>
                    </w:r>
                  </w:sdtContent>
                </w:sdt>
              </w:p>
              <w:p w:rsidR="00CD5856" w:rsidRDefault="00E1490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  <w:r w:rsidR="001B41E1">
                  <w:t>Nota van wijziging Wet zorg en dwang psychogeriatrische en verstandelijk gehandicapte cliënten</w:t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E1490C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CD5856" w:rsidRDefault="001B41E1">
                <w:pPr>
                  <w:pStyle w:val="Huisstijl-Afzendgegevens"/>
                </w:pPr>
                <w:proofErr w:type="spellStart"/>
                <w:r w:rsidRPr="001B41E1">
                  <w:t>Parnassusplein</w:t>
                </w:r>
                <w:proofErr w:type="spellEnd"/>
                <w:r w:rsidRPr="001B41E1">
                  <w:t xml:space="preserve">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Den Haag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Default="00E1490C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E1490C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="001B41E1" w:rsidRPr="001B41E1">
                  <w:t>070-3405191</w:t>
                </w:r>
              </w:p>
              <w:p w:rsidR="00CD5856" w:rsidRDefault="00E1490C">
                <w:pPr>
                  <w:pStyle w:val="Huisstijl-Afzendgegevens"/>
                  <w:tabs>
                    <w:tab w:val="clear" w:pos="170"/>
                  </w:tabs>
                </w:pPr>
                <w:r>
                  <w:t>M</w:t>
                </w:r>
                <w:r>
                  <w:tab/>
                </w:r>
                <w:r w:rsidR="001B41E1" w:rsidRPr="001B41E1">
                  <w:t>0647998302/0644050695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t.vd.goot@minvws.nl</w:t>
                </w:r>
              </w:p>
              <w:p w:rsidR="00CD5856" w:rsidRDefault="00E1490C">
                <w:pPr>
                  <w:pStyle w:val="Huisstijl-ReferentiegegevenskopW2"/>
                </w:pPr>
                <w:r>
                  <w:t>Afschrift aan</w:t>
                </w:r>
              </w:p>
              <w:p w:rsidR="00CD5856" w:rsidRDefault="001B41E1">
                <w:pPr>
                  <w:pStyle w:val="Huisstijl-Referentiegegevens"/>
                </w:pPr>
                <w:r w:rsidRPr="001B41E1">
                  <w:t>mr. T. van der Goot</w:t>
                </w:r>
                <w:r w:rsidRPr="001B41E1">
                  <w:br/>
                  <w:t xml:space="preserve">mr. </w:t>
                </w:r>
                <w:proofErr w:type="spellStart"/>
                <w:r w:rsidRPr="001B41E1">
                  <w:t>Th.K</w:t>
                </w:r>
                <w:proofErr w:type="spellEnd"/>
                <w:r w:rsidRPr="001B41E1">
                  <w:t>. Miedema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CD5856" w:rsidRDefault="001B41E1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CD5856" w:rsidRDefault="00E1490C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 w:rsidR="000957CC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fldSimple w:instr=" SECTIONPAGES  \* Arabic  \* MERGEFORMAT ">
                  <w:r w:rsidR="000957CC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CD5856" w:rsidRDefault="00E1490C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13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25490"/>
    <w:rsid w:val="000111F7"/>
    <w:rsid w:val="00050D5B"/>
    <w:rsid w:val="00091E49"/>
    <w:rsid w:val="000957CC"/>
    <w:rsid w:val="000B45B1"/>
    <w:rsid w:val="000C64A6"/>
    <w:rsid w:val="000E54B6"/>
    <w:rsid w:val="00113778"/>
    <w:rsid w:val="00172CD9"/>
    <w:rsid w:val="001B41E1"/>
    <w:rsid w:val="00241BB9"/>
    <w:rsid w:val="002B1D9F"/>
    <w:rsid w:val="002B504F"/>
    <w:rsid w:val="003451E2"/>
    <w:rsid w:val="00347F1B"/>
    <w:rsid w:val="0045486D"/>
    <w:rsid w:val="004738B5"/>
    <w:rsid w:val="00525490"/>
    <w:rsid w:val="00582E97"/>
    <w:rsid w:val="007D23C6"/>
    <w:rsid w:val="007F380D"/>
    <w:rsid w:val="00893C24"/>
    <w:rsid w:val="008A21F4"/>
    <w:rsid w:val="008D618A"/>
    <w:rsid w:val="009A31BF"/>
    <w:rsid w:val="00A614F8"/>
    <w:rsid w:val="00AA61EA"/>
    <w:rsid w:val="00B8296E"/>
    <w:rsid w:val="00BA7566"/>
    <w:rsid w:val="00C3438D"/>
    <w:rsid w:val="00CA061B"/>
    <w:rsid w:val="00CB75AC"/>
    <w:rsid w:val="00CD4AED"/>
    <w:rsid w:val="00CD5856"/>
    <w:rsid w:val="00E1490C"/>
    <w:rsid w:val="00E852AB"/>
    <w:rsid w:val="00ED4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AVEMADEJ\Local%20Settings\Temporary%20Internet%20Files\Content.IE5\BEXJECDG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66</ap:Words>
  <ap:Characters>364</ap:Characters>
  <ap:DocSecurity>4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429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2011-11-08T13:29:00.0000000Z</lastPrinted>
  <dcterms:created xsi:type="dcterms:W3CDTF">2011-11-30T15:43:00.0000000Z</dcterms:created>
  <dcterms:modified xsi:type="dcterms:W3CDTF">2011-11-30T15:43:00.0000000Z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0x0101004CE325020478BF45A6E54D1A477263AD</vt:lpwstr>
  </property>
  <property fmtid="{D5CDD505-2E9C-101B-9397-08002B2CF9AE}" pid="3" name="Gereserveerd">
    <vt:lpwstr>true</vt:lpwstr>
  </property>
  <property fmtid="{D5CDD505-2E9C-101B-9397-08002B2CF9AE}" pid="4" name="GereserveerdDoor">
    <vt:lpwstr>colt2206</vt:lpwstr>
  </property>
  <property fmtid="{D5CDD505-2E9C-101B-9397-08002B2CF9AE}" pid="5" name="Door">
    <vt:lpwstr>Collaris T.</vt:lpwstr>
  </property>
</Properties>
</file>