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0618B9" w:rsidP="000618B9" w:rsidRDefault="000618B9"/>
        <w:p w:rsidR="00241BB9" w:rsidRDefault="00B21960">
          <w:pPr>
            <w:spacing w:line="240" w:lineRule="auto"/>
          </w:pPr>
        </w:p>
      </w:sdtContent>
    </w:sdt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0618B9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A16905" w:rsidP="00A16905" w:rsidRDefault="00E1490C">
      <w:pPr>
        <w:pStyle w:val="Huisstijl-Aanhef"/>
      </w:pPr>
      <w:r>
        <w:lastRenderedPageBreak/>
        <w:t>Geachte voorzitter,</w:t>
      </w:r>
      <w:bookmarkStart w:name="Text1" w:id="0"/>
    </w:p>
    <w:p w:rsidR="00CD5856" w:rsidP="00A16905" w:rsidRDefault="00A16905">
      <w:pPr>
        <w:pStyle w:val="Huisstijl-Aanhef"/>
      </w:pPr>
      <w:r>
        <w:t>Hierbij bied ik u de nota van wijziging inzake het bovenvermelde voorstel aan.</w:t>
      </w:r>
      <w:bookmarkEnd w:id="0"/>
      <w:r>
        <w:t xml:space="preserve"> </w:t>
      </w:r>
    </w:p>
    <w:p w:rsidR="00A16905" w:rsidP="00113778" w:rsidRDefault="00A16905">
      <w:pPr>
        <w:pStyle w:val="Huisstijl-Ondertekening"/>
      </w:pPr>
    </w:p>
    <w:p w:rsidR="00A16905" w:rsidP="00113778" w:rsidRDefault="00A16905">
      <w:pPr>
        <w:pStyle w:val="Huisstijl-Ondertekening"/>
      </w:pPr>
    </w:p>
    <w:p w:rsidR="00050D5B" w:rsidP="00113778" w:rsidRDefault="00A16905">
      <w:pPr>
        <w:pStyle w:val="Huisstijl-Ondertekening"/>
      </w:pPr>
      <w:r>
        <w:t>D</w:t>
      </w:r>
      <w:r w:rsidR="00050D5B">
        <w:t>e Minister van Volksgezondheid,</w:t>
      </w:r>
      <w:r w:rsidR="00050D5B">
        <w:br/>
        <w:t>Welzijn en Sport,</w:t>
      </w:r>
      <w:r w:rsidR="00050D5B">
        <w:br/>
      </w:r>
      <w:r w:rsidR="00050D5B">
        <w:br/>
      </w:r>
      <w:r w:rsidR="00050D5B">
        <w:br/>
      </w:r>
      <w:r w:rsidR="00050D5B">
        <w:br/>
      </w:r>
      <w:r w:rsidR="00050D5B">
        <w:br/>
        <w:t>mw. drs. E.I. Schippers</w:t>
      </w: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sectPr w:rsidRPr="009A31BF" w:rsidR="00CD5856" w:rsidSect="00CD5856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905" w:rsidRDefault="00A16905">
      <w:r>
        <w:separator/>
      </w:r>
    </w:p>
  </w:endnote>
  <w:endnote w:type="continuationSeparator" w:id="0">
    <w:p w:rsidR="00A16905" w:rsidRDefault="00A16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905" w:rsidRDefault="00A16905">
      <w:r>
        <w:rPr>
          <w:color w:val="000000"/>
        </w:rPr>
        <w:separator/>
      </w:r>
    </w:p>
  </w:footnote>
  <w:footnote w:type="continuationSeparator" w:id="0">
    <w:p w:rsidR="00A16905" w:rsidRDefault="00A169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E1490C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 w:rsidR="00B21960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CD5856" w:rsidRDefault="00E1490C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2511 VX</w:t>
                </w:r>
                <w:r w:rsidR="00E1490C">
                  <w:t xml:space="preserve">  </w:t>
                </w: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1A0106" w:rsidRPr="001A0106" w:rsidRDefault="001B41E1" w:rsidP="00F87E48">
                <w:pPr>
                  <w:pStyle w:val="Huisstijl-ReferentiegegevenskopW2"/>
                </w:pPr>
                <w:r w:rsidRPr="001B41E1">
                  <w:t>Kenmerk</w:t>
                </w:r>
                <w:r w:rsidR="00F87E48">
                  <w:br/>
                </w:r>
                <w:r w:rsidR="001A0106" w:rsidRPr="001A0106">
                  <w:rPr>
                    <w:b w:val="0"/>
                  </w:rPr>
                  <w:t>Z/M-3090743</w:t>
                </w:r>
              </w:p>
              <w:p w:rsidR="001A0106" w:rsidRDefault="001A0106" w:rsidP="001A0106">
                <w:pPr>
                  <w:pStyle w:val="Huisstijl-Referentiegegevens"/>
                </w:pPr>
              </w:p>
              <w:p w:rsidR="001A0106" w:rsidRPr="001A0106" w:rsidRDefault="001A0106" w:rsidP="001A0106">
                <w:pPr>
                  <w:pStyle w:val="Huisstijl-Referentiegegevens"/>
                  <w:rPr>
                    <w:b/>
                  </w:rPr>
                </w:pPr>
                <w:r w:rsidRPr="001A0106">
                  <w:rPr>
                    <w:b/>
                  </w:rPr>
                  <w:t>Zaak</w:t>
                </w:r>
              </w:p>
              <w:p w:rsidR="001A0106" w:rsidRPr="001A0106" w:rsidRDefault="001A0106" w:rsidP="001A0106">
                <w:pPr>
                  <w:pStyle w:val="Huisstijl-Referentiegegevens"/>
                </w:pPr>
                <w:r>
                  <w:t>3090277</w:t>
                </w:r>
              </w:p>
              <w:p w:rsidR="00CD5856" w:rsidRPr="002B504F" w:rsidRDefault="001B41E1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D5856" w:rsidRPr="009A31BF" w:rsidRDefault="001B41E1">
                <w:pPr>
                  <w:pStyle w:val="Huisstijl-Referentiegegevens"/>
                </w:pPr>
                <w:r w:rsidRPr="009A31BF">
                  <w:t>1</w:t>
                </w:r>
              </w:p>
              <w:p w:rsidR="00CD5856" w:rsidRDefault="00E1490C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CD5856"/>
            </w:txbxContent>
          </v:textbox>
          <w10:wrap anchorx="page" anchory="page"/>
        </v:shape>
      </w:pict>
    </w:r>
    <w:r w:rsidR="00B21960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CD5856" w:rsidRDefault="00B8296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E1490C">
                  <w:tab/>
                </w:r>
                <w:r w:rsidR="000618B9">
                  <w:t>8 november 2011</w:t>
                </w:r>
              </w:p>
              <w:p w:rsidR="00A16905" w:rsidRDefault="00B8296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 w:rsidR="00E1490C">
                  <w:tab/>
                </w:r>
                <w:r w:rsidR="001B41E1" w:rsidRPr="001B41E1">
                  <w:t>Nota van wijziging</w:t>
                </w:r>
                <w:r w:rsidR="00A16905">
                  <w:t xml:space="preserve"> inzake het voorstel van wet tot</w:t>
                </w:r>
              </w:p>
              <w:p w:rsidR="00A16905" w:rsidRDefault="00A16905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 xml:space="preserve">                  wijziging van de Wet tegemoetkoming chronisch zieken en     </w:t>
                </w:r>
              </w:p>
              <w:p w:rsidR="00CD5856" w:rsidRDefault="00A16905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 xml:space="preserve">                  gehandicapten teneinde het recht op een tegemoetkoming </w:t>
                </w:r>
              </w:p>
              <w:p w:rsidR="00CD5856" w:rsidRDefault="00A1690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 xml:space="preserve">                  afhankelijk te maken van de draagkracht (33 045)</w:t>
                </w:r>
              </w:p>
            </w:txbxContent>
          </v:textbox>
          <w10:wrap anchorx="page" anchory="page"/>
        </v:shape>
      </w:pict>
    </w:r>
    <w:r w:rsidR="00B21960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B21960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>
                  <w:t xml:space="preserve">De </w:t>
                </w:r>
                <w:r w:rsidR="00A16905">
                  <w:t>v</w:t>
                </w:r>
                <w:r>
                  <w:t>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B21960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CD5856" w:rsidRDefault="001B41E1">
                <w:pPr>
                  <w:pStyle w:val="Huisstijl-Retouradres"/>
                </w:pPr>
                <w:r w:rsidRPr="001B41E1">
                  <w:t>&gt; Retouradres</w:t>
                </w:r>
                <w:r w:rsidR="00E1490C">
                  <w:t xml:space="preserve"> Postbus 20350 2500 EH  Den Haag</w:t>
                </w:r>
              </w:p>
            </w:txbxContent>
          </v:textbox>
          <w10:wrap anchorx="page" anchory="page"/>
          <w10:anchorlock/>
        </v:shape>
      </w:pict>
    </w:r>
    <w:r w:rsidR="00B21960"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fldSimple w:instr=" PAGE    \* MERGEFORMAT ">
                  <w:r w:rsidR="000618B9">
                    <w:rPr>
                      <w:noProof/>
                    </w:rPr>
                    <w:t>1</w:t>
                  </w:r>
                </w:fldSimple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r w:rsidR="000618B9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21960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4C0D7B" w:rsidRDefault="004C0D7B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fldSimple w:instr=" PAGE    \* MERGEFORMAT ">
                  <w:r w:rsidR="00E1490C">
                    <w:t>2</w:t>
                  </w:r>
                </w:fldSimple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fldSimple w:instr=" SECTIONPAGES  \* Arabic  \* MERGEFORMAT ">
                  <w:r w:rsidR="00E1490C">
                    <w:t>2</w:t>
                  </w:r>
                </w:fldSimple>
              </w:p>
              <w:p w:rsidR="00CD5856" w:rsidRDefault="00CD5856"/>
              <w:p w:rsidR="00CD5856" w:rsidRDefault="00CD5856">
                <w:pPr>
                  <w:pStyle w:val="Huisstijl-Paginanummer"/>
                </w:pPr>
              </w:p>
              <w:p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21960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CD5856" w:rsidRDefault="00B21960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sdt>
                  <w:sdtPr>
                    <w:alias w:val="Date"/>
                    <w:tag w:val="Date"/>
                    <w:id w:val="28024908"/>
                    <w:dataBinding w:prefixMappings="xmlns:dg='http://docgen.org/date' " w:xpath="/dg:DocgenData[1]/dg:Date[1]" w:storeItemID="{E5528302-BADC-46B8-A35E-66E264B0C09C}"/>
                    <w:date w:fullDate="2011-11-02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 w:rsidR="00E1490C">
                      <w:t>2 november 2011</w:t>
                    </w:r>
                  </w:sdtContent>
                </w:sdt>
              </w:p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  <w:r w:rsidR="001B41E1">
                  <w:t>Nota van wijziging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E1490C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mr.drs. S.J. Bolhuis</w:t>
                </w:r>
              </w:p>
              <w:p w:rsidR="00CD5856" w:rsidRDefault="00E1490C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="001B41E1" w:rsidRPr="001B41E1">
                  <w:t>070-3405992</w:t>
                </w:r>
              </w:p>
              <w:p w:rsidR="00CD5856" w:rsidRDefault="00E1490C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</w:r>
                <w:r w:rsidR="001B41E1" w:rsidRPr="001B41E1">
                  <w:t>070-3405984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sj.bolhuis@minvws.nl</w:t>
                </w:r>
              </w:p>
              <w:p w:rsidR="00CD5856" w:rsidRDefault="00E1490C">
                <w:pPr>
                  <w:pStyle w:val="Huisstijl-ReferentiegegevenskopW2"/>
                </w:pPr>
                <w:r>
                  <w:t>Afschrift aan</w:t>
                </w:r>
              </w:p>
              <w:p w:rsidR="00CD5856" w:rsidRDefault="001B41E1">
                <w:pPr>
                  <w:pStyle w:val="Huisstijl-Referentiegegevens"/>
                </w:pPr>
                <w:r w:rsidRPr="001B41E1">
                  <w:t>archief Z</w:t>
                </w:r>
                <w:r w:rsidRPr="001B41E1">
                  <w:br/>
                  <w:t>mw. drs. I. Been (Z)</w:t>
                </w:r>
                <w:r w:rsidRPr="001B41E1">
                  <w:br/>
                  <w:t>WJZ SB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CD5856" w:rsidRDefault="00E1490C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CD5856" w:rsidRDefault="00E1490C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3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E6C04"/>
    <w:rsid w:val="00050D5B"/>
    <w:rsid w:val="000618B9"/>
    <w:rsid w:val="000B45B1"/>
    <w:rsid w:val="000E54B6"/>
    <w:rsid w:val="00113778"/>
    <w:rsid w:val="00172CD9"/>
    <w:rsid w:val="001A0106"/>
    <w:rsid w:val="001B41E1"/>
    <w:rsid w:val="00241BB9"/>
    <w:rsid w:val="00292A60"/>
    <w:rsid w:val="002B1D9F"/>
    <w:rsid w:val="002B504F"/>
    <w:rsid w:val="003451E2"/>
    <w:rsid w:val="00347F1B"/>
    <w:rsid w:val="0045486D"/>
    <w:rsid w:val="004C0D7B"/>
    <w:rsid w:val="005002DF"/>
    <w:rsid w:val="00582E97"/>
    <w:rsid w:val="00795D43"/>
    <w:rsid w:val="007D23C6"/>
    <w:rsid w:val="007F380D"/>
    <w:rsid w:val="00893C24"/>
    <w:rsid w:val="008A21F4"/>
    <w:rsid w:val="008D618A"/>
    <w:rsid w:val="008E6C04"/>
    <w:rsid w:val="009A31BF"/>
    <w:rsid w:val="00A16905"/>
    <w:rsid w:val="00AA61EA"/>
    <w:rsid w:val="00B21960"/>
    <w:rsid w:val="00B8296E"/>
    <w:rsid w:val="00BA7566"/>
    <w:rsid w:val="00C3438D"/>
    <w:rsid w:val="00CA061B"/>
    <w:rsid w:val="00CD4AED"/>
    <w:rsid w:val="00CD5856"/>
    <w:rsid w:val="00E1490C"/>
    <w:rsid w:val="00F8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LHUISSJ\Local%20Settings\Temporary%20Internet%20Files\Content.IE5\TJBKU696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29</ap:Words>
  <ap:Characters>164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192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2011-11-04T12:53:00.0000000Z</lastPrinted>
  <dcterms:created xsi:type="dcterms:W3CDTF">2011-11-08T12:46:00.0000000Z</dcterms:created>
  <dcterms:modified xsi:type="dcterms:W3CDTF">2011-11-08T12:46:00.0000000Z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0x010100D464674341B9CA41A02DCE2460F8E4D3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